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BBB65" w14:textId="7D6338B2" w:rsidR="00243995" w:rsidRDefault="00C374EC" w:rsidP="00243995">
      <w:pPr>
        <w:pStyle w:val="berschrift1"/>
      </w:pPr>
      <w:r>
        <w:rPr>
          <w:noProof/>
        </w:rPr>
        <w:drawing>
          <wp:inline distT="0" distB="0" distL="0" distR="0" wp14:anchorId="62830F34" wp14:editId="02DF66FD">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7">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5C0A39B5" w14:textId="77777777" w:rsidR="007166CE" w:rsidRDefault="007166CE" w:rsidP="007166CE">
      <w:pPr>
        <w:pStyle w:val="berschrift1"/>
      </w:pPr>
      <w:r>
        <w:br w:type="page"/>
      </w:r>
      <w:r>
        <w:lastRenderedPageBreak/>
        <w:t>Vorwort</w:t>
      </w:r>
    </w:p>
    <w:p w14:paraId="0F54BB2F"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409DB92A" w14:textId="77777777" w:rsidR="007E1779" w:rsidRDefault="008D7463" w:rsidP="007166CE">
      <w:r>
        <w:t xml:space="preserve">Dieses Jahr hat uns allen eine Menge abverlangt – doch Gott hat uns hindurchgetragen. </w:t>
      </w:r>
    </w:p>
    <w:p w14:paraId="7DD557D8"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7C9806A1" w14:textId="77777777" w:rsidR="007E1779" w:rsidRDefault="007E1779" w:rsidP="007166CE">
      <w:r>
        <w:t>Vielleicht hat aber auch der eine oder die andere Lust, mitzumachen und neue Bücher zu erstellen – sprecht mich einfach an.</w:t>
      </w:r>
    </w:p>
    <w:p w14:paraId="6F4356C8" w14:textId="77777777" w:rsidR="007166CE" w:rsidRDefault="007166CE" w:rsidP="007166CE">
      <w:r>
        <w:t>Euch allen wünsche ich Gottes reichen Segen und dass Ihr für Euch interessante Texte hier findet. Für Anregungen bin ich immer dankbar.</w:t>
      </w:r>
    </w:p>
    <w:p w14:paraId="05652016" w14:textId="77777777" w:rsidR="007166CE" w:rsidRDefault="007166CE" w:rsidP="007166CE">
      <w:r>
        <w:t>Gruß &amp; Segen,</w:t>
      </w:r>
    </w:p>
    <w:p w14:paraId="138C8EFD" w14:textId="77777777" w:rsidR="007166CE" w:rsidRDefault="007166CE" w:rsidP="007166CE">
      <w:r>
        <w:t>Andreas</w:t>
      </w:r>
    </w:p>
    <w:p w14:paraId="12562CB8"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70880A41" w14:textId="77777777" w:rsidR="00243995" w:rsidRDefault="00243995" w:rsidP="00243995">
      <w:pPr>
        <w:pStyle w:val="berschrift1"/>
        <w:rPr>
          <w:sz w:val="48"/>
        </w:rPr>
      </w:pPr>
      <w:proofErr w:type="spellStart"/>
      <w:r>
        <w:t>Theologia</w:t>
      </w:r>
      <w:proofErr w:type="spellEnd"/>
      <w:r>
        <w:t xml:space="preserve"> </w:t>
      </w:r>
      <w:proofErr w:type="spellStart"/>
      <w:r>
        <w:t>Teütsch</w:t>
      </w:r>
      <w:proofErr w:type="spellEnd"/>
      <w:r>
        <w:t xml:space="preserve"> Das ist </w:t>
      </w:r>
      <w:proofErr w:type="spellStart"/>
      <w:r>
        <w:t>ain</w:t>
      </w:r>
      <w:proofErr w:type="spellEnd"/>
      <w:r>
        <w:t xml:space="preserve"> </w:t>
      </w:r>
      <w:proofErr w:type="spellStart"/>
      <w:r>
        <w:t>edels</w:t>
      </w:r>
      <w:proofErr w:type="spellEnd"/>
      <w:r>
        <w:t xml:space="preserve"> und </w:t>
      </w:r>
      <w:proofErr w:type="spellStart"/>
      <w:r>
        <w:t>kostlichs</w:t>
      </w:r>
      <w:proofErr w:type="spellEnd"/>
      <w:r>
        <w:t xml:space="preserve"> </w:t>
      </w:r>
      <w:proofErr w:type="spellStart"/>
      <w:r>
        <w:t>büchlin</w:t>
      </w:r>
      <w:proofErr w:type="spellEnd"/>
      <w:r>
        <w:t xml:space="preserve"> von rechtem </w:t>
      </w:r>
      <w:proofErr w:type="spellStart"/>
      <w:r>
        <w:t>verstannd</w:t>
      </w:r>
      <w:proofErr w:type="spellEnd"/>
      <w:r>
        <w:t>, was Adam und Christus sey</w:t>
      </w:r>
    </w:p>
    <w:p w14:paraId="0F8CAAAF" w14:textId="2C12CCA6" w:rsidR="00243995" w:rsidRDefault="00243995" w:rsidP="00243995">
      <w:pPr>
        <w:pStyle w:val="StandardWeb"/>
      </w:pPr>
      <w:proofErr w:type="spellStart"/>
      <w:r>
        <w:t>Augspurg</w:t>
      </w:r>
      <w:proofErr w:type="spellEnd"/>
      <w:r>
        <w:t xml:space="preserve"> 1518</w:t>
      </w:r>
      <w:r>
        <w:rPr>
          <w:rStyle w:val="Endnotenzeichen"/>
        </w:rPr>
        <w:endnoteReference w:id="1"/>
      </w:r>
      <w:r>
        <w:t xml:space="preserve"> </w:t>
      </w:r>
    </w:p>
    <w:p w14:paraId="227CAD7B" w14:textId="77777777" w:rsidR="00243995" w:rsidRDefault="00243995" w:rsidP="00243995">
      <w:pPr>
        <w:pStyle w:val="StandardWeb"/>
      </w:pPr>
      <w:r>
        <w:t xml:space="preserve">Diß </w:t>
      </w:r>
      <w:proofErr w:type="spellStart"/>
      <w:r>
        <w:t>buechlin</w:t>
      </w:r>
      <w:proofErr w:type="spellEnd"/>
      <w:r>
        <w:t xml:space="preserve"> hat der </w:t>
      </w:r>
      <w:proofErr w:type="spellStart"/>
      <w:r>
        <w:t>allmaechtig</w:t>
      </w:r>
      <w:proofErr w:type="spellEnd"/>
      <w:r>
        <w:t xml:space="preserve"> ewig </w:t>
      </w:r>
      <w:proofErr w:type="spellStart"/>
      <w:r>
        <w:t>gott</w:t>
      </w:r>
      <w:proofErr w:type="spellEnd"/>
      <w:r>
        <w:t xml:space="preserve"> </w:t>
      </w:r>
      <w:proofErr w:type="spellStart"/>
      <w:r>
        <w:t>außgesprochen</w:t>
      </w:r>
      <w:proofErr w:type="spellEnd"/>
      <w:r>
        <w:t xml:space="preserve"> durch </w:t>
      </w:r>
      <w:proofErr w:type="spellStart"/>
      <w:r>
        <w:t>ainen</w:t>
      </w:r>
      <w:proofErr w:type="spellEnd"/>
      <w:r>
        <w:t xml:space="preserve"> </w:t>
      </w:r>
      <w:proofErr w:type="spellStart"/>
      <w:r>
        <w:t>weysen</w:t>
      </w:r>
      <w:proofErr w:type="spellEnd"/>
      <w:r>
        <w:t xml:space="preserve"> / verstanden / </w:t>
      </w:r>
      <w:proofErr w:type="spellStart"/>
      <w:r>
        <w:t>warhafftigen</w:t>
      </w:r>
      <w:proofErr w:type="spellEnd"/>
      <w:r>
        <w:t xml:space="preserve"> / gerechten </w:t>
      </w:r>
      <w:proofErr w:type="spellStart"/>
      <w:r>
        <w:t>menschen</w:t>
      </w:r>
      <w:proofErr w:type="spellEnd"/>
      <w:r>
        <w:t xml:space="preserve"> seinem </w:t>
      </w:r>
      <w:proofErr w:type="spellStart"/>
      <w:r>
        <w:t>freündt</w:t>
      </w:r>
      <w:proofErr w:type="spellEnd"/>
      <w:r>
        <w:t xml:space="preserve"> / der da vor </w:t>
      </w:r>
      <w:proofErr w:type="spellStart"/>
      <w:r>
        <w:t>zeiten</w:t>
      </w:r>
      <w:proofErr w:type="spellEnd"/>
      <w:r>
        <w:t xml:space="preserve"> gewesen ist </w:t>
      </w:r>
      <w:proofErr w:type="spellStart"/>
      <w:r>
        <w:t>ain</w:t>
      </w:r>
      <w:proofErr w:type="spellEnd"/>
      <w:r>
        <w:t xml:space="preserve"> </w:t>
      </w:r>
      <w:proofErr w:type="spellStart"/>
      <w:r>
        <w:t>Teütscher</w:t>
      </w:r>
      <w:proofErr w:type="spellEnd"/>
      <w:r>
        <w:t xml:space="preserve"> </w:t>
      </w:r>
      <w:proofErr w:type="spellStart"/>
      <w:r>
        <w:t>herr</w:t>
      </w:r>
      <w:proofErr w:type="spellEnd"/>
      <w:r>
        <w:t xml:space="preserve"> / </w:t>
      </w:r>
      <w:proofErr w:type="spellStart"/>
      <w:r>
        <w:t>ain</w:t>
      </w:r>
      <w:proofErr w:type="spellEnd"/>
      <w:r>
        <w:t xml:space="preserve"> </w:t>
      </w:r>
      <w:proofErr w:type="spellStart"/>
      <w:r>
        <w:t>priester</w:t>
      </w:r>
      <w:proofErr w:type="spellEnd"/>
      <w:r>
        <w:t xml:space="preserve"> / und </w:t>
      </w:r>
      <w:proofErr w:type="spellStart"/>
      <w:r>
        <w:t>ain</w:t>
      </w:r>
      <w:proofErr w:type="spellEnd"/>
      <w:r>
        <w:t xml:space="preserve"> </w:t>
      </w:r>
      <w:proofErr w:type="spellStart"/>
      <w:r>
        <w:t>Custos</w:t>
      </w:r>
      <w:proofErr w:type="spellEnd"/>
      <w:r>
        <w:t xml:space="preserve"> in der </w:t>
      </w:r>
      <w:proofErr w:type="spellStart"/>
      <w:r>
        <w:t>Teütschen</w:t>
      </w:r>
      <w:proofErr w:type="spellEnd"/>
      <w:r>
        <w:t xml:space="preserve"> Herrn </w:t>
      </w:r>
      <w:proofErr w:type="spellStart"/>
      <w:r>
        <w:t>hauß</w:t>
      </w:r>
      <w:proofErr w:type="spellEnd"/>
      <w:r>
        <w:t xml:space="preserve"> zu </w:t>
      </w:r>
      <w:proofErr w:type="spellStart"/>
      <w:r>
        <w:t>Franckfurt</w:t>
      </w:r>
      <w:proofErr w:type="spellEnd"/>
      <w:r>
        <w:t xml:space="preserve"> / und leeret </w:t>
      </w:r>
      <w:proofErr w:type="spellStart"/>
      <w:r>
        <w:t>manigen</w:t>
      </w:r>
      <w:proofErr w:type="spellEnd"/>
      <w:r>
        <w:t xml:space="preserve"> lieblichen </w:t>
      </w:r>
      <w:proofErr w:type="spellStart"/>
      <w:r>
        <w:t>underschaid</w:t>
      </w:r>
      <w:proofErr w:type="spellEnd"/>
      <w:r>
        <w:t xml:space="preserve"> </w:t>
      </w:r>
      <w:proofErr w:type="spellStart"/>
      <w:r>
        <w:t>goetlicher</w:t>
      </w:r>
      <w:proofErr w:type="spellEnd"/>
      <w:r>
        <w:t xml:space="preserve"> </w:t>
      </w:r>
      <w:proofErr w:type="spellStart"/>
      <w:r>
        <w:t>warhait</w:t>
      </w:r>
      <w:proofErr w:type="spellEnd"/>
      <w:r>
        <w:t xml:space="preserve"> / und </w:t>
      </w:r>
      <w:proofErr w:type="spellStart"/>
      <w:r>
        <w:t>besonder</w:t>
      </w:r>
      <w:proofErr w:type="spellEnd"/>
      <w:r>
        <w:t xml:space="preserve"> wie / wo / und </w:t>
      </w:r>
      <w:proofErr w:type="spellStart"/>
      <w:r>
        <w:t>wamit</w:t>
      </w:r>
      <w:proofErr w:type="spellEnd"/>
      <w:r>
        <w:t xml:space="preserve"> man erkennen </w:t>
      </w:r>
      <w:proofErr w:type="spellStart"/>
      <w:r>
        <w:t>müg</w:t>
      </w:r>
      <w:proofErr w:type="spellEnd"/>
      <w:r>
        <w:t xml:space="preserve"> die </w:t>
      </w:r>
      <w:proofErr w:type="spellStart"/>
      <w:r>
        <w:t>warhafftigen</w:t>
      </w:r>
      <w:proofErr w:type="spellEnd"/>
      <w:r>
        <w:t xml:space="preserve"> gerechten </w:t>
      </w:r>
      <w:proofErr w:type="spellStart"/>
      <w:r>
        <w:t>gottes</w:t>
      </w:r>
      <w:proofErr w:type="spellEnd"/>
      <w:r>
        <w:t xml:space="preserve"> </w:t>
      </w:r>
      <w:proofErr w:type="spellStart"/>
      <w:r>
        <w:t>freünd</w:t>
      </w:r>
      <w:proofErr w:type="spellEnd"/>
      <w:r>
        <w:t xml:space="preserve"> / und auch die ungerechten falschen freyen </w:t>
      </w:r>
      <w:proofErr w:type="spellStart"/>
      <w:r>
        <w:t>gaist</w:t>
      </w:r>
      <w:proofErr w:type="spellEnd"/>
      <w:r>
        <w:t xml:space="preserve"> / die der </w:t>
      </w:r>
      <w:proofErr w:type="spellStart"/>
      <w:r>
        <w:t>hailigen</w:t>
      </w:r>
      <w:proofErr w:type="spellEnd"/>
      <w:r>
        <w:t xml:space="preserve"> </w:t>
      </w:r>
      <w:proofErr w:type="spellStart"/>
      <w:r>
        <w:t>kirchen</w:t>
      </w:r>
      <w:proofErr w:type="spellEnd"/>
      <w:r>
        <w:t xml:space="preserve"> gar </w:t>
      </w:r>
      <w:proofErr w:type="spellStart"/>
      <w:r>
        <w:t>schoedlich</w:t>
      </w:r>
      <w:proofErr w:type="spellEnd"/>
      <w:r>
        <w:t xml:space="preserve"> </w:t>
      </w:r>
      <w:proofErr w:type="spellStart"/>
      <w:r>
        <w:t>seind</w:t>
      </w:r>
      <w:proofErr w:type="spellEnd"/>
      <w:r>
        <w:t xml:space="preserve">. </w:t>
      </w:r>
    </w:p>
    <w:p w14:paraId="2417FA1D" w14:textId="77777777" w:rsidR="00243995" w:rsidRDefault="00243995" w:rsidP="00243995">
      <w:pPr>
        <w:pStyle w:val="StandardWeb"/>
      </w:pPr>
      <w:proofErr w:type="spellStart"/>
      <w:r>
        <w:rPr>
          <w:rStyle w:val="Hervorhebung"/>
        </w:rPr>
        <w:t>Nachvolget</w:t>
      </w:r>
      <w:proofErr w:type="spellEnd"/>
      <w:r>
        <w:rPr>
          <w:rStyle w:val="Hervorhebung"/>
        </w:rPr>
        <w:t xml:space="preserve"> das Register.</w:t>
      </w:r>
      <w:r>
        <w:t xml:space="preserve"> </w:t>
      </w:r>
    </w:p>
    <w:p w14:paraId="46E2E760" w14:textId="77777777" w:rsidR="00243995" w:rsidRDefault="00243995" w:rsidP="00243995">
      <w:pPr>
        <w:pStyle w:val="StandardWeb"/>
      </w:pPr>
      <w:r>
        <w:t xml:space="preserve">Zum ersten. Was das </w:t>
      </w:r>
      <w:proofErr w:type="spellStart"/>
      <w:r>
        <w:t>volkommen</w:t>
      </w:r>
      <w:proofErr w:type="spellEnd"/>
      <w:r>
        <w:t xml:space="preserve"> sey und die </w:t>
      </w:r>
      <w:proofErr w:type="spellStart"/>
      <w:r>
        <w:t>tail</w:t>
      </w:r>
      <w:proofErr w:type="spellEnd"/>
      <w:r>
        <w:t xml:space="preserve"> / und wie man hinlegt die </w:t>
      </w:r>
      <w:proofErr w:type="spellStart"/>
      <w:r>
        <w:t>tail</w:t>
      </w:r>
      <w:proofErr w:type="spellEnd"/>
      <w:r>
        <w:t xml:space="preserve"> so das </w:t>
      </w:r>
      <w:proofErr w:type="spellStart"/>
      <w:r>
        <w:t>volkommen</w:t>
      </w:r>
      <w:proofErr w:type="spellEnd"/>
      <w:r>
        <w:t xml:space="preserve"> </w:t>
      </w:r>
      <w:proofErr w:type="spellStart"/>
      <w:r>
        <w:t>kumpt</w:t>
      </w:r>
      <w:proofErr w:type="spellEnd"/>
      <w:r>
        <w:t xml:space="preserve">. </w:t>
      </w:r>
    </w:p>
    <w:p w14:paraId="09D33A99" w14:textId="77777777" w:rsidR="00243995" w:rsidRDefault="00243995" w:rsidP="00243995">
      <w:pPr>
        <w:pStyle w:val="StandardWeb"/>
      </w:pPr>
      <w:r>
        <w:t xml:space="preserve">Zum andern. Was da </w:t>
      </w:r>
      <w:proofErr w:type="spellStart"/>
      <w:r>
        <w:t>sünd</w:t>
      </w:r>
      <w:proofErr w:type="spellEnd"/>
      <w:r>
        <w:t xml:space="preserve"> sey / und wie man sich </w:t>
      </w:r>
      <w:proofErr w:type="spellStart"/>
      <w:r>
        <w:t>kains</w:t>
      </w:r>
      <w:proofErr w:type="spellEnd"/>
      <w:r>
        <w:t xml:space="preserve"> guten an </w:t>
      </w:r>
      <w:proofErr w:type="spellStart"/>
      <w:r>
        <w:t>sol</w:t>
      </w:r>
      <w:proofErr w:type="spellEnd"/>
      <w:r>
        <w:t xml:space="preserve"> </w:t>
      </w:r>
      <w:proofErr w:type="spellStart"/>
      <w:r>
        <w:t>nemen</w:t>
      </w:r>
      <w:proofErr w:type="spellEnd"/>
      <w:r>
        <w:t xml:space="preserve"> / wann es </w:t>
      </w:r>
      <w:proofErr w:type="spellStart"/>
      <w:r>
        <w:t>allain</w:t>
      </w:r>
      <w:proofErr w:type="spellEnd"/>
      <w:r>
        <w:t xml:space="preserve"> dem warn gut </w:t>
      </w:r>
      <w:proofErr w:type="spellStart"/>
      <w:r>
        <w:t>zugehoert</w:t>
      </w:r>
      <w:proofErr w:type="spellEnd"/>
      <w:r>
        <w:t xml:space="preserve">. </w:t>
      </w:r>
    </w:p>
    <w:p w14:paraId="077BC891" w14:textId="77777777" w:rsidR="00243995" w:rsidRDefault="00243995" w:rsidP="00243995">
      <w:pPr>
        <w:pStyle w:val="StandardWeb"/>
      </w:pPr>
      <w:r>
        <w:t xml:space="preserve">Zum dritten. Wie des </w:t>
      </w:r>
      <w:proofErr w:type="spellStart"/>
      <w:r>
        <w:t>menschen</w:t>
      </w:r>
      <w:proofErr w:type="spellEnd"/>
      <w:r>
        <w:t xml:space="preserve"> </w:t>
      </w:r>
      <w:proofErr w:type="spellStart"/>
      <w:r>
        <w:t>fal</w:t>
      </w:r>
      <w:proofErr w:type="spellEnd"/>
      <w:r>
        <w:t xml:space="preserve"> und </w:t>
      </w:r>
      <w:proofErr w:type="spellStart"/>
      <w:r>
        <w:t>abker</w:t>
      </w:r>
      <w:proofErr w:type="spellEnd"/>
      <w:r>
        <w:t xml:space="preserve"> muß gebessert werden als Adams </w:t>
      </w:r>
      <w:proofErr w:type="spellStart"/>
      <w:r>
        <w:t>fal</w:t>
      </w:r>
      <w:proofErr w:type="spellEnd"/>
      <w:r>
        <w:t xml:space="preserve">. </w:t>
      </w:r>
    </w:p>
    <w:p w14:paraId="32CA1301" w14:textId="77777777" w:rsidR="00243995" w:rsidRDefault="00243995" w:rsidP="00243995">
      <w:pPr>
        <w:pStyle w:val="StandardWeb"/>
      </w:pPr>
      <w:r>
        <w:t xml:space="preserve">Zum </w:t>
      </w:r>
      <w:proofErr w:type="spellStart"/>
      <w:r>
        <w:t>vierden</w:t>
      </w:r>
      <w:proofErr w:type="spellEnd"/>
      <w:r>
        <w:t xml:space="preserve">. Wie der </w:t>
      </w:r>
      <w:proofErr w:type="spellStart"/>
      <w:r>
        <w:t>mensch</w:t>
      </w:r>
      <w:proofErr w:type="spellEnd"/>
      <w:r>
        <w:t xml:space="preserve"> durch das </w:t>
      </w:r>
      <w:proofErr w:type="spellStart"/>
      <w:r>
        <w:t>annemen</w:t>
      </w:r>
      <w:proofErr w:type="spellEnd"/>
      <w:r>
        <w:t xml:space="preserve"> </w:t>
      </w:r>
      <w:proofErr w:type="spellStart"/>
      <w:r>
        <w:t>daz</w:t>
      </w:r>
      <w:proofErr w:type="spellEnd"/>
      <w:r>
        <w:t xml:space="preserve"> er sich etwas guts </w:t>
      </w:r>
      <w:proofErr w:type="spellStart"/>
      <w:r>
        <w:t>annymmt</w:t>
      </w:r>
      <w:proofErr w:type="spellEnd"/>
      <w:r>
        <w:t xml:space="preserve"> thut </w:t>
      </w:r>
      <w:proofErr w:type="spellStart"/>
      <w:r>
        <w:t>ainen</w:t>
      </w:r>
      <w:proofErr w:type="spellEnd"/>
      <w:r>
        <w:t xml:space="preserve"> </w:t>
      </w:r>
      <w:proofErr w:type="spellStart"/>
      <w:r>
        <w:t>fal</w:t>
      </w:r>
      <w:proofErr w:type="spellEnd"/>
      <w:r>
        <w:t xml:space="preserve"> und </w:t>
      </w:r>
      <w:proofErr w:type="spellStart"/>
      <w:r>
        <w:t>greyft</w:t>
      </w:r>
      <w:proofErr w:type="spellEnd"/>
      <w:r>
        <w:t xml:space="preserve"> </w:t>
      </w:r>
      <w:proofErr w:type="spellStart"/>
      <w:r>
        <w:t>got</w:t>
      </w:r>
      <w:proofErr w:type="spellEnd"/>
      <w:r>
        <w:t xml:space="preserve"> in sein </w:t>
      </w:r>
      <w:proofErr w:type="spellStart"/>
      <w:r>
        <w:t>eer</w:t>
      </w:r>
      <w:proofErr w:type="spellEnd"/>
      <w:r>
        <w:t xml:space="preserve">. </w:t>
      </w:r>
    </w:p>
    <w:p w14:paraId="0D47ED46" w14:textId="77777777" w:rsidR="00243995" w:rsidRDefault="00243995" w:rsidP="00243995">
      <w:pPr>
        <w:pStyle w:val="StandardWeb"/>
      </w:pPr>
      <w:r>
        <w:t xml:space="preserve">Zum </w:t>
      </w:r>
      <w:proofErr w:type="spellStart"/>
      <w:r>
        <w:t>fünfften</w:t>
      </w:r>
      <w:proofErr w:type="spellEnd"/>
      <w:r>
        <w:t xml:space="preserve">. Wie man das </w:t>
      </w:r>
      <w:proofErr w:type="spellStart"/>
      <w:r>
        <w:t>versteen</w:t>
      </w:r>
      <w:proofErr w:type="spellEnd"/>
      <w:r>
        <w:t xml:space="preserve"> </w:t>
      </w:r>
      <w:proofErr w:type="spellStart"/>
      <w:r>
        <w:t>sol</w:t>
      </w:r>
      <w:proofErr w:type="spellEnd"/>
      <w:r>
        <w:t xml:space="preserve"> / </w:t>
      </w:r>
      <w:proofErr w:type="spellStart"/>
      <w:r>
        <w:t>daz</w:t>
      </w:r>
      <w:proofErr w:type="spellEnd"/>
      <w:r>
        <w:t xml:space="preserve"> man weiß </w:t>
      </w:r>
      <w:proofErr w:type="spellStart"/>
      <w:r>
        <w:t>loß</w:t>
      </w:r>
      <w:proofErr w:type="spellEnd"/>
      <w:r>
        <w:t xml:space="preserve"> / </w:t>
      </w:r>
      <w:proofErr w:type="spellStart"/>
      <w:r>
        <w:t>willoß</w:t>
      </w:r>
      <w:proofErr w:type="spellEnd"/>
      <w:r>
        <w:t xml:space="preserve"> / </w:t>
      </w:r>
      <w:proofErr w:type="spellStart"/>
      <w:r>
        <w:t>liebloß</w:t>
      </w:r>
      <w:proofErr w:type="spellEnd"/>
      <w:r>
        <w:t xml:space="preserve"> / </w:t>
      </w:r>
      <w:proofErr w:type="spellStart"/>
      <w:r>
        <w:t>begirloß</w:t>
      </w:r>
      <w:proofErr w:type="spellEnd"/>
      <w:r>
        <w:t xml:space="preserve"> / </w:t>
      </w:r>
      <w:proofErr w:type="spellStart"/>
      <w:r>
        <w:t>erkennloß</w:t>
      </w:r>
      <w:proofErr w:type="spellEnd"/>
      <w:r>
        <w:t xml:space="preserve"> / und des geleichen werden sol. </w:t>
      </w:r>
    </w:p>
    <w:p w14:paraId="1B665D17" w14:textId="77777777" w:rsidR="00243995" w:rsidRDefault="00243995" w:rsidP="00243995">
      <w:pPr>
        <w:pStyle w:val="StandardWeb"/>
      </w:pPr>
      <w:r>
        <w:t xml:space="preserve">Zum </w:t>
      </w:r>
      <w:proofErr w:type="spellStart"/>
      <w:r>
        <w:t>sechßten</w:t>
      </w:r>
      <w:proofErr w:type="spellEnd"/>
      <w:r>
        <w:t xml:space="preserve">. Wie man das </w:t>
      </w:r>
      <w:proofErr w:type="spellStart"/>
      <w:r>
        <w:t>best</w:t>
      </w:r>
      <w:proofErr w:type="spellEnd"/>
      <w:r>
        <w:t xml:space="preserve"> und das </w:t>
      </w:r>
      <w:proofErr w:type="spellStart"/>
      <w:r>
        <w:t>edelst</w:t>
      </w:r>
      <w:proofErr w:type="spellEnd"/>
      <w:r>
        <w:t xml:space="preserve"> allerliebest </w:t>
      </w:r>
      <w:proofErr w:type="spellStart"/>
      <w:r>
        <w:t>sol</w:t>
      </w:r>
      <w:proofErr w:type="spellEnd"/>
      <w:r>
        <w:t xml:space="preserve"> haben / </w:t>
      </w:r>
      <w:proofErr w:type="spellStart"/>
      <w:r>
        <w:t>allain</w:t>
      </w:r>
      <w:proofErr w:type="spellEnd"/>
      <w:r>
        <w:t xml:space="preserve"> </w:t>
      </w:r>
      <w:proofErr w:type="spellStart"/>
      <w:r>
        <w:t>darumb</w:t>
      </w:r>
      <w:proofErr w:type="spellEnd"/>
      <w:r>
        <w:t xml:space="preserve"> das es das </w:t>
      </w:r>
      <w:proofErr w:type="spellStart"/>
      <w:r>
        <w:t>best</w:t>
      </w:r>
      <w:proofErr w:type="spellEnd"/>
      <w:r>
        <w:t xml:space="preserve"> ist. </w:t>
      </w:r>
    </w:p>
    <w:p w14:paraId="410DF9D9" w14:textId="77777777" w:rsidR="00243995" w:rsidRDefault="00243995" w:rsidP="00243995">
      <w:pPr>
        <w:pStyle w:val="StandardWeb"/>
      </w:pPr>
      <w:r>
        <w:t xml:space="preserve">Zum </w:t>
      </w:r>
      <w:proofErr w:type="spellStart"/>
      <w:r>
        <w:t>vij</w:t>
      </w:r>
      <w:proofErr w:type="spellEnd"/>
      <w:r>
        <w:t xml:space="preserve">. Von </w:t>
      </w:r>
      <w:proofErr w:type="spellStart"/>
      <w:r>
        <w:t>zwayen</w:t>
      </w:r>
      <w:proofErr w:type="spellEnd"/>
      <w:r>
        <w:t xml:space="preserve"> </w:t>
      </w:r>
      <w:proofErr w:type="spellStart"/>
      <w:r>
        <w:t>gaistlichen</w:t>
      </w:r>
      <w:proofErr w:type="spellEnd"/>
      <w:r>
        <w:t xml:space="preserve"> </w:t>
      </w:r>
      <w:proofErr w:type="spellStart"/>
      <w:r>
        <w:t>augen</w:t>
      </w:r>
      <w:proofErr w:type="spellEnd"/>
      <w:r>
        <w:t xml:space="preserve"> mit den der </w:t>
      </w:r>
      <w:proofErr w:type="spellStart"/>
      <w:r>
        <w:t>mensch</w:t>
      </w:r>
      <w:proofErr w:type="spellEnd"/>
      <w:r>
        <w:t xml:space="preserve"> </w:t>
      </w:r>
      <w:proofErr w:type="spellStart"/>
      <w:r>
        <w:t>sicht</w:t>
      </w:r>
      <w:proofErr w:type="spellEnd"/>
      <w:r>
        <w:t xml:space="preserve"> in die </w:t>
      </w:r>
      <w:proofErr w:type="spellStart"/>
      <w:r>
        <w:t>ewigkait</w:t>
      </w:r>
      <w:proofErr w:type="spellEnd"/>
      <w:r>
        <w:t xml:space="preserve"> / und in die zeit / </w:t>
      </w:r>
      <w:proofErr w:type="spellStart"/>
      <w:r>
        <w:t>unnd</w:t>
      </w:r>
      <w:proofErr w:type="spellEnd"/>
      <w:r>
        <w:t xml:space="preserve"> wie </w:t>
      </w:r>
      <w:proofErr w:type="spellStart"/>
      <w:r>
        <w:t>ains</w:t>
      </w:r>
      <w:proofErr w:type="spellEnd"/>
      <w:r>
        <w:t xml:space="preserve"> von dem andern gehindert </w:t>
      </w:r>
      <w:proofErr w:type="spellStart"/>
      <w:r>
        <w:t>wirt</w:t>
      </w:r>
      <w:proofErr w:type="spellEnd"/>
      <w:r>
        <w:t xml:space="preserve">. </w:t>
      </w:r>
    </w:p>
    <w:p w14:paraId="5036C00A" w14:textId="77777777" w:rsidR="00243995" w:rsidRDefault="00243995" w:rsidP="00243995">
      <w:pPr>
        <w:pStyle w:val="StandardWeb"/>
      </w:pPr>
      <w:r>
        <w:t xml:space="preserve">Zum </w:t>
      </w:r>
      <w:proofErr w:type="spellStart"/>
      <w:r>
        <w:t>viij</w:t>
      </w:r>
      <w:proofErr w:type="spellEnd"/>
      <w:r>
        <w:t xml:space="preserve">. Wie die </w:t>
      </w:r>
      <w:proofErr w:type="spellStart"/>
      <w:r>
        <w:t>seel</w:t>
      </w:r>
      <w:proofErr w:type="spellEnd"/>
      <w:r>
        <w:t xml:space="preserve"> des </w:t>
      </w:r>
      <w:proofErr w:type="spellStart"/>
      <w:r>
        <w:t>menschen</w:t>
      </w:r>
      <w:proofErr w:type="spellEnd"/>
      <w:r>
        <w:t xml:space="preserve"> dieweil </w:t>
      </w:r>
      <w:proofErr w:type="spellStart"/>
      <w:r>
        <w:t>sy</w:t>
      </w:r>
      <w:proofErr w:type="spellEnd"/>
      <w:r>
        <w:t xml:space="preserve"> in dem leib ist mag empfahen </w:t>
      </w:r>
      <w:proofErr w:type="spellStart"/>
      <w:r>
        <w:t>ainen</w:t>
      </w:r>
      <w:proofErr w:type="spellEnd"/>
      <w:r>
        <w:t xml:space="preserve"> </w:t>
      </w:r>
      <w:proofErr w:type="spellStart"/>
      <w:r>
        <w:t>vorschmack</w:t>
      </w:r>
      <w:proofErr w:type="spellEnd"/>
      <w:r>
        <w:t xml:space="preserve"> ewiger </w:t>
      </w:r>
      <w:proofErr w:type="spellStart"/>
      <w:r>
        <w:t>saeligkait</w:t>
      </w:r>
      <w:proofErr w:type="spellEnd"/>
      <w:r>
        <w:t xml:space="preserve">. </w:t>
      </w:r>
    </w:p>
    <w:p w14:paraId="5F72210A" w14:textId="77777777" w:rsidR="00243995" w:rsidRDefault="00243995" w:rsidP="00243995">
      <w:pPr>
        <w:pStyle w:val="StandardWeb"/>
      </w:pPr>
      <w:r>
        <w:t xml:space="preserve">Zum ix. Wie dem </w:t>
      </w:r>
      <w:proofErr w:type="spellStart"/>
      <w:r>
        <w:t>menschen</w:t>
      </w:r>
      <w:proofErr w:type="spellEnd"/>
      <w:r>
        <w:t xml:space="preserve"> </w:t>
      </w:r>
      <w:proofErr w:type="spellStart"/>
      <w:r>
        <w:t>nützer</w:t>
      </w:r>
      <w:proofErr w:type="spellEnd"/>
      <w:r>
        <w:t xml:space="preserve"> und besser sey das er </w:t>
      </w:r>
      <w:proofErr w:type="spellStart"/>
      <w:r>
        <w:t>warnem</w:t>
      </w:r>
      <w:proofErr w:type="spellEnd"/>
      <w:r>
        <w:t xml:space="preserve"> was </w:t>
      </w:r>
      <w:proofErr w:type="spellStart"/>
      <w:r>
        <w:t>got</w:t>
      </w:r>
      <w:proofErr w:type="spellEnd"/>
      <w:r>
        <w:t xml:space="preserve"> mit </w:t>
      </w:r>
      <w:proofErr w:type="spellStart"/>
      <w:r>
        <w:t>jm</w:t>
      </w:r>
      <w:proofErr w:type="spellEnd"/>
      <w:r>
        <w:t xml:space="preserve"> </w:t>
      </w:r>
      <w:proofErr w:type="spellStart"/>
      <w:r>
        <w:t>würcken</w:t>
      </w:r>
      <w:proofErr w:type="spellEnd"/>
      <w:r>
        <w:t xml:space="preserve"> / oder </w:t>
      </w:r>
      <w:proofErr w:type="spellStart"/>
      <w:r>
        <w:t>warzu</w:t>
      </w:r>
      <w:proofErr w:type="spellEnd"/>
      <w:r>
        <w:t xml:space="preserve"> </w:t>
      </w:r>
      <w:proofErr w:type="spellStart"/>
      <w:r>
        <w:t>jn</w:t>
      </w:r>
      <w:proofErr w:type="spellEnd"/>
      <w:r>
        <w:t xml:space="preserve"> </w:t>
      </w:r>
      <w:proofErr w:type="spellStart"/>
      <w:r>
        <w:t>got</w:t>
      </w:r>
      <w:proofErr w:type="spellEnd"/>
      <w:r>
        <w:t xml:space="preserve"> nützen </w:t>
      </w:r>
      <w:proofErr w:type="spellStart"/>
      <w:r>
        <w:t>woell</w:t>
      </w:r>
      <w:proofErr w:type="spellEnd"/>
      <w:r>
        <w:t xml:space="preserve"> / dann ob er </w:t>
      </w:r>
      <w:proofErr w:type="spellStart"/>
      <w:r>
        <w:t>wißte</w:t>
      </w:r>
      <w:proofErr w:type="spellEnd"/>
      <w:r>
        <w:t xml:space="preserve"> was </w:t>
      </w:r>
      <w:proofErr w:type="spellStart"/>
      <w:r>
        <w:t>got</w:t>
      </w:r>
      <w:proofErr w:type="spellEnd"/>
      <w:r>
        <w:t xml:space="preserve"> mit allen </w:t>
      </w:r>
      <w:proofErr w:type="spellStart"/>
      <w:r>
        <w:t>creaturen</w:t>
      </w:r>
      <w:proofErr w:type="spellEnd"/>
      <w:r>
        <w:t xml:space="preserve"> </w:t>
      </w:r>
      <w:proofErr w:type="spellStart"/>
      <w:r>
        <w:t>ye</w:t>
      </w:r>
      <w:proofErr w:type="spellEnd"/>
      <w:r>
        <w:t xml:space="preserve"> </w:t>
      </w:r>
      <w:proofErr w:type="spellStart"/>
      <w:r>
        <w:t>gewürckt</w:t>
      </w:r>
      <w:proofErr w:type="spellEnd"/>
      <w:r>
        <w:t xml:space="preserve"> hat. oder </w:t>
      </w:r>
      <w:proofErr w:type="spellStart"/>
      <w:r>
        <w:t>ymmer</w:t>
      </w:r>
      <w:proofErr w:type="spellEnd"/>
      <w:r>
        <w:t xml:space="preserve"> </w:t>
      </w:r>
      <w:proofErr w:type="spellStart"/>
      <w:r>
        <w:t>würcken</w:t>
      </w:r>
      <w:proofErr w:type="spellEnd"/>
      <w:r>
        <w:t xml:space="preserve"> will / und wie </w:t>
      </w:r>
      <w:proofErr w:type="spellStart"/>
      <w:r>
        <w:t>saelikait</w:t>
      </w:r>
      <w:proofErr w:type="spellEnd"/>
      <w:r>
        <w:t xml:space="preserve"> </w:t>
      </w:r>
      <w:proofErr w:type="spellStart"/>
      <w:r>
        <w:t>allain</w:t>
      </w:r>
      <w:proofErr w:type="spellEnd"/>
      <w:r>
        <w:t xml:space="preserve"> </w:t>
      </w:r>
      <w:proofErr w:type="spellStart"/>
      <w:r>
        <w:t>lig</w:t>
      </w:r>
      <w:proofErr w:type="spellEnd"/>
      <w:r>
        <w:t xml:space="preserve"> an </w:t>
      </w:r>
      <w:proofErr w:type="spellStart"/>
      <w:r>
        <w:t>got</w:t>
      </w:r>
      <w:proofErr w:type="spellEnd"/>
      <w:r>
        <w:t xml:space="preserve"> und an seinen </w:t>
      </w:r>
      <w:proofErr w:type="spellStart"/>
      <w:r>
        <w:t>wercken</w:t>
      </w:r>
      <w:proofErr w:type="spellEnd"/>
      <w:r>
        <w:t xml:space="preserve"> / und </w:t>
      </w:r>
      <w:proofErr w:type="spellStart"/>
      <w:r>
        <w:t>nit</w:t>
      </w:r>
      <w:proofErr w:type="spellEnd"/>
      <w:r>
        <w:t xml:space="preserve"> an der </w:t>
      </w:r>
      <w:proofErr w:type="spellStart"/>
      <w:r>
        <w:t>creatur</w:t>
      </w:r>
      <w:proofErr w:type="spellEnd"/>
      <w:r>
        <w:t xml:space="preserve">. </w:t>
      </w:r>
    </w:p>
    <w:p w14:paraId="386A5B91" w14:textId="77777777" w:rsidR="00243995" w:rsidRDefault="00243995" w:rsidP="00243995">
      <w:pPr>
        <w:pStyle w:val="StandardWeb"/>
      </w:pPr>
      <w:r>
        <w:t xml:space="preserve">Zum x. Wie die </w:t>
      </w:r>
      <w:proofErr w:type="spellStart"/>
      <w:r>
        <w:t>volkommen</w:t>
      </w:r>
      <w:proofErr w:type="spellEnd"/>
      <w:r>
        <w:t xml:space="preserve"> </w:t>
      </w:r>
      <w:proofErr w:type="spellStart"/>
      <w:r>
        <w:t>menschen</w:t>
      </w:r>
      <w:proofErr w:type="spellEnd"/>
      <w:r>
        <w:t xml:space="preserve"> anders </w:t>
      </w:r>
      <w:proofErr w:type="spellStart"/>
      <w:r>
        <w:t>nit</w:t>
      </w:r>
      <w:proofErr w:type="spellEnd"/>
      <w:r>
        <w:t xml:space="preserve"> </w:t>
      </w:r>
      <w:proofErr w:type="spellStart"/>
      <w:r>
        <w:t>begern</w:t>
      </w:r>
      <w:proofErr w:type="spellEnd"/>
      <w:r>
        <w:t xml:space="preserve"> dann das </w:t>
      </w:r>
      <w:proofErr w:type="spellStart"/>
      <w:r>
        <w:t>sy</w:t>
      </w:r>
      <w:proofErr w:type="spellEnd"/>
      <w:r>
        <w:t xml:space="preserve"> dem ewigen gut </w:t>
      </w:r>
      <w:proofErr w:type="spellStart"/>
      <w:r>
        <w:t>moechten</w:t>
      </w:r>
      <w:proofErr w:type="spellEnd"/>
      <w:r>
        <w:t xml:space="preserve"> </w:t>
      </w:r>
      <w:proofErr w:type="spellStart"/>
      <w:r>
        <w:t>gesein</w:t>
      </w:r>
      <w:proofErr w:type="spellEnd"/>
      <w:r>
        <w:t xml:space="preserve"> als dem </w:t>
      </w:r>
      <w:proofErr w:type="spellStart"/>
      <w:r>
        <w:t>menschen</w:t>
      </w:r>
      <w:proofErr w:type="spellEnd"/>
      <w:r>
        <w:t xml:space="preserve"> sein </w:t>
      </w:r>
      <w:proofErr w:type="spellStart"/>
      <w:r>
        <w:t>handt</w:t>
      </w:r>
      <w:proofErr w:type="spellEnd"/>
      <w:r>
        <w:t xml:space="preserve"> ist / und wie </w:t>
      </w:r>
      <w:proofErr w:type="spellStart"/>
      <w:r>
        <w:t>sy</w:t>
      </w:r>
      <w:proofErr w:type="spellEnd"/>
      <w:r>
        <w:t xml:space="preserve"> verloren haben </w:t>
      </w:r>
      <w:proofErr w:type="spellStart"/>
      <w:r>
        <w:t>forcht</w:t>
      </w:r>
      <w:proofErr w:type="spellEnd"/>
      <w:r>
        <w:t xml:space="preserve"> der hell / und </w:t>
      </w:r>
      <w:proofErr w:type="spellStart"/>
      <w:r>
        <w:t>begerung</w:t>
      </w:r>
      <w:proofErr w:type="spellEnd"/>
      <w:r>
        <w:t xml:space="preserve"> des </w:t>
      </w:r>
      <w:proofErr w:type="spellStart"/>
      <w:r>
        <w:t>hymmelreichs</w:t>
      </w:r>
      <w:proofErr w:type="spellEnd"/>
      <w:r>
        <w:t xml:space="preserve">. </w:t>
      </w:r>
    </w:p>
    <w:p w14:paraId="6347A8D5" w14:textId="77777777" w:rsidR="00243995" w:rsidRDefault="00243995" w:rsidP="00243995">
      <w:pPr>
        <w:pStyle w:val="StandardWeb"/>
      </w:pPr>
      <w:r>
        <w:t xml:space="preserve">Zum </w:t>
      </w:r>
      <w:proofErr w:type="spellStart"/>
      <w:r>
        <w:t>xj</w:t>
      </w:r>
      <w:proofErr w:type="spellEnd"/>
      <w:r>
        <w:t xml:space="preserve">. Wie der gerecht </w:t>
      </w:r>
      <w:proofErr w:type="spellStart"/>
      <w:r>
        <w:t>mensch</w:t>
      </w:r>
      <w:proofErr w:type="spellEnd"/>
      <w:r>
        <w:t xml:space="preserve"> in </w:t>
      </w:r>
      <w:proofErr w:type="spellStart"/>
      <w:r>
        <w:t>diser</w:t>
      </w:r>
      <w:proofErr w:type="spellEnd"/>
      <w:r>
        <w:t xml:space="preserve"> zeit in die hell </w:t>
      </w:r>
      <w:proofErr w:type="spellStart"/>
      <w:r>
        <w:t>wirt</w:t>
      </w:r>
      <w:proofErr w:type="spellEnd"/>
      <w:r>
        <w:t xml:space="preserve"> gesetzt / und mag darinn </w:t>
      </w:r>
      <w:proofErr w:type="spellStart"/>
      <w:r>
        <w:t>nit</w:t>
      </w:r>
      <w:proofErr w:type="spellEnd"/>
      <w:r>
        <w:t xml:space="preserve"> </w:t>
      </w:r>
      <w:proofErr w:type="spellStart"/>
      <w:r>
        <w:t>getroest</w:t>
      </w:r>
      <w:proofErr w:type="spellEnd"/>
      <w:r>
        <w:t xml:space="preserve"> werden / und wie er </w:t>
      </w:r>
      <w:proofErr w:type="spellStart"/>
      <w:r>
        <w:t>auß</w:t>
      </w:r>
      <w:proofErr w:type="spellEnd"/>
      <w:r>
        <w:t xml:space="preserve"> der hell </w:t>
      </w:r>
      <w:proofErr w:type="spellStart"/>
      <w:r>
        <w:t>wirt</w:t>
      </w:r>
      <w:proofErr w:type="spellEnd"/>
      <w:r>
        <w:t xml:space="preserve"> genommen / und </w:t>
      </w:r>
      <w:proofErr w:type="spellStart"/>
      <w:r>
        <w:t>wirt</w:t>
      </w:r>
      <w:proofErr w:type="spellEnd"/>
      <w:r>
        <w:t xml:space="preserve"> in das </w:t>
      </w:r>
      <w:proofErr w:type="spellStart"/>
      <w:r>
        <w:t>himelreich</w:t>
      </w:r>
      <w:proofErr w:type="spellEnd"/>
      <w:r>
        <w:t xml:space="preserve"> gesetzt / und mag darinn </w:t>
      </w:r>
      <w:proofErr w:type="spellStart"/>
      <w:r>
        <w:t>nit</w:t>
      </w:r>
      <w:proofErr w:type="spellEnd"/>
      <w:r>
        <w:t xml:space="preserve"> </w:t>
      </w:r>
      <w:proofErr w:type="spellStart"/>
      <w:r>
        <w:t>betruebt</w:t>
      </w:r>
      <w:proofErr w:type="spellEnd"/>
      <w:r>
        <w:t xml:space="preserve"> werden. </w:t>
      </w:r>
    </w:p>
    <w:p w14:paraId="4F24E771" w14:textId="77777777" w:rsidR="00243995" w:rsidRDefault="00243995" w:rsidP="00243995">
      <w:pPr>
        <w:pStyle w:val="StandardWeb"/>
      </w:pPr>
      <w:r>
        <w:t xml:space="preserve">Zum </w:t>
      </w:r>
      <w:proofErr w:type="spellStart"/>
      <w:r>
        <w:t>xij</w:t>
      </w:r>
      <w:proofErr w:type="spellEnd"/>
      <w:r>
        <w:t xml:space="preserve">. Was rechter </w:t>
      </w:r>
      <w:proofErr w:type="spellStart"/>
      <w:r>
        <w:t>warer</w:t>
      </w:r>
      <w:proofErr w:type="spellEnd"/>
      <w:r>
        <w:t xml:space="preserve"> innerlicher </w:t>
      </w:r>
      <w:proofErr w:type="spellStart"/>
      <w:r>
        <w:t>frid</w:t>
      </w:r>
      <w:proofErr w:type="spellEnd"/>
      <w:r>
        <w:t xml:space="preserve"> sey den </w:t>
      </w:r>
      <w:proofErr w:type="spellStart"/>
      <w:r>
        <w:t>Cristus</w:t>
      </w:r>
      <w:proofErr w:type="spellEnd"/>
      <w:r>
        <w:t xml:space="preserve"> seinen </w:t>
      </w:r>
      <w:proofErr w:type="spellStart"/>
      <w:r>
        <w:t>jungern</w:t>
      </w:r>
      <w:proofErr w:type="spellEnd"/>
      <w:r>
        <w:t xml:space="preserve"> zu </w:t>
      </w:r>
      <w:proofErr w:type="spellStart"/>
      <w:r>
        <w:t>letz</w:t>
      </w:r>
      <w:proofErr w:type="spellEnd"/>
      <w:r>
        <w:t xml:space="preserve"> </w:t>
      </w:r>
      <w:proofErr w:type="spellStart"/>
      <w:r>
        <w:t>gelassenhat</w:t>
      </w:r>
      <w:proofErr w:type="spellEnd"/>
      <w:r>
        <w:t xml:space="preserve">. wie der </w:t>
      </w:r>
      <w:proofErr w:type="spellStart"/>
      <w:r>
        <w:t>mensch</w:t>
      </w:r>
      <w:proofErr w:type="spellEnd"/>
      <w:r>
        <w:t xml:space="preserve"> den </w:t>
      </w:r>
      <w:proofErr w:type="spellStart"/>
      <w:r>
        <w:t>pilden</w:t>
      </w:r>
      <w:proofErr w:type="spellEnd"/>
      <w:r>
        <w:t xml:space="preserve"> </w:t>
      </w:r>
      <w:proofErr w:type="spellStart"/>
      <w:r>
        <w:t>etwan</w:t>
      </w:r>
      <w:proofErr w:type="spellEnd"/>
      <w:r>
        <w:t xml:space="preserve"> zu </w:t>
      </w:r>
      <w:proofErr w:type="spellStart"/>
      <w:r>
        <w:t>fruee</w:t>
      </w:r>
      <w:proofErr w:type="spellEnd"/>
      <w:r>
        <w:t xml:space="preserve"> </w:t>
      </w:r>
      <w:proofErr w:type="spellStart"/>
      <w:r>
        <w:t>urlaub</w:t>
      </w:r>
      <w:proofErr w:type="spellEnd"/>
      <w:r>
        <w:t xml:space="preserve"> gibt. von </w:t>
      </w:r>
      <w:proofErr w:type="spellStart"/>
      <w:r>
        <w:t>dreyen</w:t>
      </w:r>
      <w:proofErr w:type="spellEnd"/>
      <w:r>
        <w:t xml:space="preserve"> graden die den </w:t>
      </w:r>
      <w:proofErr w:type="spellStart"/>
      <w:r>
        <w:t>menschen</w:t>
      </w:r>
      <w:proofErr w:type="spellEnd"/>
      <w:r>
        <w:t xml:space="preserve"> </w:t>
      </w:r>
      <w:proofErr w:type="spellStart"/>
      <w:r>
        <w:t>fueren</w:t>
      </w:r>
      <w:proofErr w:type="spellEnd"/>
      <w:r>
        <w:t xml:space="preserve"> zu </w:t>
      </w:r>
      <w:proofErr w:type="spellStart"/>
      <w:r>
        <w:t>volkommenhait</w:t>
      </w:r>
      <w:proofErr w:type="spellEnd"/>
      <w:r>
        <w:t xml:space="preserve">. </w:t>
      </w:r>
    </w:p>
    <w:p w14:paraId="55CFC1C0" w14:textId="77777777" w:rsidR="00243995" w:rsidRDefault="00243995" w:rsidP="00243995">
      <w:pPr>
        <w:pStyle w:val="StandardWeb"/>
      </w:pPr>
      <w:r>
        <w:t xml:space="preserve">Zum </w:t>
      </w:r>
      <w:proofErr w:type="spellStart"/>
      <w:r>
        <w:t>xiij</w:t>
      </w:r>
      <w:proofErr w:type="spellEnd"/>
      <w:r>
        <w:t xml:space="preserve">. Wie all </w:t>
      </w:r>
      <w:proofErr w:type="spellStart"/>
      <w:r>
        <w:t>menschen</w:t>
      </w:r>
      <w:proofErr w:type="spellEnd"/>
      <w:r>
        <w:t xml:space="preserve"> in Adam </w:t>
      </w:r>
      <w:proofErr w:type="spellStart"/>
      <w:r>
        <w:t>seind</w:t>
      </w:r>
      <w:proofErr w:type="spellEnd"/>
      <w:r>
        <w:t xml:space="preserve"> gestorben / und in Christo wider lebendig worden / </w:t>
      </w:r>
      <w:proofErr w:type="spellStart"/>
      <w:r>
        <w:t>unnd</w:t>
      </w:r>
      <w:proofErr w:type="spellEnd"/>
      <w:r>
        <w:t xml:space="preserve"> von </w:t>
      </w:r>
      <w:proofErr w:type="spellStart"/>
      <w:r>
        <w:t>warer</w:t>
      </w:r>
      <w:proofErr w:type="spellEnd"/>
      <w:r>
        <w:t xml:space="preserve"> gehorsam und ungehorsam. </w:t>
      </w:r>
    </w:p>
    <w:p w14:paraId="1E48CB94" w14:textId="77777777" w:rsidR="00243995" w:rsidRDefault="00243995" w:rsidP="00243995">
      <w:pPr>
        <w:pStyle w:val="StandardWeb"/>
      </w:pPr>
      <w:r>
        <w:t xml:space="preserve">Zum </w:t>
      </w:r>
      <w:proofErr w:type="spellStart"/>
      <w:r>
        <w:t>xiiij</w:t>
      </w:r>
      <w:proofErr w:type="spellEnd"/>
      <w:r>
        <w:t xml:space="preserve">. Was da sey der alt </w:t>
      </w:r>
      <w:proofErr w:type="spellStart"/>
      <w:r>
        <w:t>mensch</w:t>
      </w:r>
      <w:proofErr w:type="spellEnd"/>
      <w:r>
        <w:t xml:space="preserve"> / und auch was da sey der </w:t>
      </w:r>
      <w:proofErr w:type="spellStart"/>
      <w:r>
        <w:t>new</w:t>
      </w:r>
      <w:proofErr w:type="spellEnd"/>
      <w:r>
        <w:t xml:space="preserve"> </w:t>
      </w:r>
      <w:proofErr w:type="spellStart"/>
      <w:r>
        <w:t>mensch</w:t>
      </w:r>
      <w:proofErr w:type="spellEnd"/>
      <w:r>
        <w:t xml:space="preserve">. </w:t>
      </w:r>
    </w:p>
    <w:p w14:paraId="69B6A4A9" w14:textId="77777777" w:rsidR="00243995" w:rsidRDefault="00243995" w:rsidP="00243995">
      <w:pPr>
        <w:pStyle w:val="StandardWeb"/>
      </w:pPr>
      <w:r>
        <w:t xml:space="preserve">Zum xv. Wie man sich des </w:t>
      </w:r>
      <w:proofErr w:type="spellStart"/>
      <w:r>
        <w:t>gutten</w:t>
      </w:r>
      <w:proofErr w:type="spellEnd"/>
      <w:r>
        <w:t xml:space="preserve"> </w:t>
      </w:r>
      <w:proofErr w:type="spellStart"/>
      <w:r>
        <w:t>nit</w:t>
      </w:r>
      <w:proofErr w:type="spellEnd"/>
      <w:r>
        <w:t xml:space="preserve"> </w:t>
      </w:r>
      <w:proofErr w:type="spellStart"/>
      <w:r>
        <w:t>annemen</w:t>
      </w:r>
      <w:proofErr w:type="spellEnd"/>
      <w:r>
        <w:t xml:space="preserve"> </w:t>
      </w:r>
      <w:proofErr w:type="spellStart"/>
      <w:r>
        <w:t>sol</w:t>
      </w:r>
      <w:proofErr w:type="spellEnd"/>
      <w:r>
        <w:t xml:space="preserve"> / und </w:t>
      </w:r>
      <w:proofErr w:type="spellStart"/>
      <w:r>
        <w:t>sol</w:t>
      </w:r>
      <w:proofErr w:type="spellEnd"/>
      <w:r>
        <w:t xml:space="preserve"> sich des </w:t>
      </w:r>
      <w:proofErr w:type="spellStart"/>
      <w:r>
        <w:t>boesen</w:t>
      </w:r>
      <w:proofErr w:type="spellEnd"/>
      <w:r>
        <w:t xml:space="preserve"> schuldig geben das man </w:t>
      </w:r>
      <w:proofErr w:type="spellStart"/>
      <w:r>
        <w:t>gethon</w:t>
      </w:r>
      <w:proofErr w:type="spellEnd"/>
      <w:r>
        <w:t xml:space="preserve"> hat. </w:t>
      </w:r>
    </w:p>
    <w:p w14:paraId="1ED7D491" w14:textId="77777777" w:rsidR="00243995" w:rsidRDefault="00243995" w:rsidP="00243995">
      <w:pPr>
        <w:pStyle w:val="StandardWeb"/>
      </w:pPr>
      <w:r>
        <w:t xml:space="preserve">Zum </w:t>
      </w:r>
      <w:proofErr w:type="spellStart"/>
      <w:r>
        <w:t>xvj</w:t>
      </w:r>
      <w:proofErr w:type="spellEnd"/>
      <w:r>
        <w:t xml:space="preserve">. Wie das leben Christi sey das </w:t>
      </w:r>
      <w:proofErr w:type="spellStart"/>
      <w:r>
        <w:t>edelst</w:t>
      </w:r>
      <w:proofErr w:type="spellEnd"/>
      <w:r>
        <w:t xml:space="preserve"> </w:t>
      </w:r>
      <w:proofErr w:type="spellStart"/>
      <w:r>
        <w:t>unnd</w:t>
      </w:r>
      <w:proofErr w:type="spellEnd"/>
      <w:r>
        <w:t xml:space="preserve"> </w:t>
      </w:r>
      <w:proofErr w:type="spellStart"/>
      <w:r>
        <w:t>best</w:t>
      </w:r>
      <w:proofErr w:type="spellEnd"/>
      <w:r>
        <w:t xml:space="preserve"> leben das </w:t>
      </w:r>
      <w:proofErr w:type="spellStart"/>
      <w:r>
        <w:t>ye</w:t>
      </w:r>
      <w:proofErr w:type="spellEnd"/>
      <w:r>
        <w:t xml:space="preserve"> ward / noch </w:t>
      </w:r>
      <w:proofErr w:type="spellStart"/>
      <w:r>
        <w:t>ymmer</w:t>
      </w:r>
      <w:proofErr w:type="spellEnd"/>
      <w:r>
        <w:t xml:space="preserve"> werden mag / und das </w:t>
      </w:r>
      <w:proofErr w:type="spellStart"/>
      <w:r>
        <w:t>rauchloß</w:t>
      </w:r>
      <w:proofErr w:type="spellEnd"/>
      <w:r>
        <w:t xml:space="preserve"> falsch frey leben das </w:t>
      </w:r>
      <w:proofErr w:type="spellStart"/>
      <w:r>
        <w:t>allerboesest</w:t>
      </w:r>
      <w:proofErr w:type="spellEnd"/>
      <w:r>
        <w:t xml:space="preserve"> leben. </w:t>
      </w:r>
    </w:p>
    <w:p w14:paraId="59028B1A" w14:textId="77777777" w:rsidR="00243995" w:rsidRDefault="00243995" w:rsidP="00243995">
      <w:pPr>
        <w:pStyle w:val="StandardWeb"/>
      </w:pPr>
      <w:r>
        <w:t xml:space="preserve">Zum </w:t>
      </w:r>
      <w:proofErr w:type="spellStart"/>
      <w:r>
        <w:t>xvij</w:t>
      </w:r>
      <w:proofErr w:type="spellEnd"/>
      <w:r>
        <w:t xml:space="preserve">. Wie man zu dem warn </w:t>
      </w:r>
      <w:proofErr w:type="spellStart"/>
      <w:r>
        <w:t>liecht</w:t>
      </w:r>
      <w:proofErr w:type="spellEnd"/>
      <w:r>
        <w:t xml:space="preserve"> und zu Christus leben </w:t>
      </w:r>
      <w:proofErr w:type="spellStart"/>
      <w:r>
        <w:t>nit</w:t>
      </w:r>
      <w:proofErr w:type="spellEnd"/>
      <w:r>
        <w:t xml:space="preserve"> kommen mag mit </w:t>
      </w:r>
      <w:proofErr w:type="spellStart"/>
      <w:r>
        <w:t>vil</w:t>
      </w:r>
      <w:proofErr w:type="spellEnd"/>
      <w:r>
        <w:t xml:space="preserve"> </w:t>
      </w:r>
      <w:proofErr w:type="spellStart"/>
      <w:r>
        <w:t>fragens</w:t>
      </w:r>
      <w:proofErr w:type="spellEnd"/>
      <w:r>
        <w:t xml:space="preserve"> oder </w:t>
      </w:r>
      <w:proofErr w:type="spellStart"/>
      <w:r>
        <w:t>lesens</w:t>
      </w:r>
      <w:proofErr w:type="spellEnd"/>
      <w:r>
        <w:t xml:space="preserve"> / oder mit hoher natürlicher </w:t>
      </w:r>
      <w:proofErr w:type="spellStart"/>
      <w:r>
        <w:t>kunst</w:t>
      </w:r>
      <w:proofErr w:type="spellEnd"/>
      <w:r>
        <w:t xml:space="preserve"> und </w:t>
      </w:r>
      <w:proofErr w:type="spellStart"/>
      <w:r>
        <w:t>vernunfft</w:t>
      </w:r>
      <w:proofErr w:type="spellEnd"/>
      <w:r>
        <w:t xml:space="preserve"> / sonder mit </w:t>
      </w:r>
      <w:proofErr w:type="spellStart"/>
      <w:r>
        <w:t>ainem</w:t>
      </w:r>
      <w:proofErr w:type="spellEnd"/>
      <w:r>
        <w:t xml:space="preserve"> </w:t>
      </w:r>
      <w:proofErr w:type="spellStart"/>
      <w:r>
        <w:t>verzeychen</w:t>
      </w:r>
      <w:proofErr w:type="spellEnd"/>
      <w:r>
        <w:t xml:space="preserve"> </w:t>
      </w:r>
      <w:proofErr w:type="spellStart"/>
      <w:r>
        <w:t>seinselbs</w:t>
      </w:r>
      <w:proofErr w:type="spellEnd"/>
      <w:r>
        <w:t xml:space="preserve"> und aller ding. </w:t>
      </w:r>
    </w:p>
    <w:p w14:paraId="519F48C6" w14:textId="77777777" w:rsidR="00243995" w:rsidRDefault="00243995" w:rsidP="00243995">
      <w:pPr>
        <w:pStyle w:val="StandardWeb"/>
      </w:pPr>
      <w:r>
        <w:t xml:space="preserve">Zum </w:t>
      </w:r>
      <w:proofErr w:type="spellStart"/>
      <w:r>
        <w:t>xviij</w:t>
      </w:r>
      <w:proofErr w:type="spellEnd"/>
      <w:r>
        <w:t xml:space="preserve">. Seyd das leben Christi aller </w:t>
      </w:r>
      <w:proofErr w:type="spellStart"/>
      <w:r>
        <w:t>natur</w:t>
      </w:r>
      <w:proofErr w:type="spellEnd"/>
      <w:r>
        <w:t xml:space="preserve"> und </w:t>
      </w:r>
      <w:proofErr w:type="spellStart"/>
      <w:r>
        <w:t>selbhait</w:t>
      </w:r>
      <w:proofErr w:type="spellEnd"/>
      <w:r>
        <w:t xml:space="preserve"> das allerbitterst ist / </w:t>
      </w:r>
      <w:proofErr w:type="spellStart"/>
      <w:r>
        <w:t>darumb</w:t>
      </w:r>
      <w:proofErr w:type="spellEnd"/>
      <w:r>
        <w:t xml:space="preserve"> will die </w:t>
      </w:r>
      <w:proofErr w:type="spellStart"/>
      <w:r>
        <w:t>natur</w:t>
      </w:r>
      <w:proofErr w:type="spellEnd"/>
      <w:r>
        <w:t xml:space="preserve"> es </w:t>
      </w:r>
      <w:proofErr w:type="spellStart"/>
      <w:r>
        <w:t>nit</w:t>
      </w:r>
      <w:proofErr w:type="spellEnd"/>
      <w:r>
        <w:t xml:space="preserve"> an sich nehmen / und </w:t>
      </w:r>
      <w:proofErr w:type="spellStart"/>
      <w:r>
        <w:t>nympt</w:t>
      </w:r>
      <w:proofErr w:type="spellEnd"/>
      <w:r>
        <w:t xml:space="preserve"> an sich das </w:t>
      </w:r>
      <w:proofErr w:type="spellStart"/>
      <w:r>
        <w:t>rauchloß</w:t>
      </w:r>
      <w:proofErr w:type="spellEnd"/>
      <w:r>
        <w:t xml:space="preserve"> falsch leben / wie es </w:t>
      </w:r>
      <w:proofErr w:type="spellStart"/>
      <w:r>
        <w:t>ir</w:t>
      </w:r>
      <w:proofErr w:type="spellEnd"/>
      <w:r>
        <w:t xml:space="preserve"> das </w:t>
      </w:r>
      <w:proofErr w:type="spellStart"/>
      <w:r>
        <w:t>allerbeyuaemlichst</w:t>
      </w:r>
      <w:proofErr w:type="spellEnd"/>
      <w:r>
        <w:t xml:space="preserve"> und </w:t>
      </w:r>
      <w:proofErr w:type="spellStart"/>
      <w:r>
        <w:t>lustigest</w:t>
      </w:r>
      <w:proofErr w:type="spellEnd"/>
      <w:r>
        <w:t xml:space="preserve"> ist. </w:t>
      </w:r>
    </w:p>
    <w:p w14:paraId="66B7B615" w14:textId="77777777" w:rsidR="00243995" w:rsidRDefault="00243995" w:rsidP="00243995">
      <w:pPr>
        <w:pStyle w:val="StandardWeb"/>
      </w:pPr>
      <w:r>
        <w:t xml:space="preserve">Zum xix. Wie </w:t>
      </w:r>
      <w:proofErr w:type="spellStart"/>
      <w:r>
        <w:t>ain</w:t>
      </w:r>
      <w:proofErr w:type="spellEnd"/>
      <w:r>
        <w:t xml:space="preserve"> </w:t>
      </w:r>
      <w:proofErr w:type="spellStart"/>
      <w:r>
        <w:t>freünd</w:t>
      </w:r>
      <w:proofErr w:type="spellEnd"/>
      <w:r>
        <w:t xml:space="preserve"> </w:t>
      </w:r>
      <w:proofErr w:type="spellStart"/>
      <w:r>
        <w:t>gots</w:t>
      </w:r>
      <w:proofErr w:type="spellEnd"/>
      <w:r>
        <w:t xml:space="preserve"> von aussen </w:t>
      </w:r>
      <w:proofErr w:type="spellStart"/>
      <w:r>
        <w:t>willigklichen</w:t>
      </w:r>
      <w:proofErr w:type="spellEnd"/>
      <w:r>
        <w:t xml:space="preserve"> </w:t>
      </w:r>
      <w:proofErr w:type="spellStart"/>
      <w:r>
        <w:t>volbringt</w:t>
      </w:r>
      <w:proofErr w:type="spellEnd"/>
      <w:r>
        <w:t xml:space="preserve"> mit den </w:t>
      </w:r>
      <w:proofErr w:type="spellStart"/>
      <w:r>
        <w:t>wercken</w:t>
      </w:r>
      <w:proofErr w:type="spellEnd"/>
      <w:r>
        <w:t xml:space="preserve"> die ding die da sollen und </w:t>
      </w:r>
      <w:proofErr w:type="spellStart"/>
      <w:r>
        <w:t>muessen</w:t>
      </w:r>
      <w:proofErr w:type="spellEnd"/>
      <w:r>
        <w:t xml:space="preserve"> sein / und mit dem übrigen bekümmert er sich </w:t>
      </w:r>
      <w:proofErr w:type="spellStart"/>
      <w:r>
        <w:t>nit</w:t>
      </w:r>
      <w:proofErr w:type="spellEnd"/>
      <w:r>
        <w:t xml:space="preserve">. </w:t>
      </w:r>
    </w:p>
    <w:p w14:paraId="30D141E2" w14:textId="77777777" w:rsidR="00243995" w:rsidRDefault="00243995" w:rsidP="00243995">
      <w:pPr>
        <w:pStyle w:val="StandardWeb"/>
      </w:pPr>
      <w:r>
        <w:t xml:space="preserve">Zum xx. Wie der </w:t>
      </w:r>
      <w:proofErr w:type="spellStart"/>
      <w:r>
        <w:t>gaist</w:t>
      </w:r>
      <w:proofErr w:type="spellEnd"/>
      <w:r>
        <w:t xml:space="preserve"> </w:t>
      </w:r>
      <w:proofErr w:type="spellStart"/>
      <w:r>
        <w:t>gotes</w:t>
      </w:r>
      <w:proofErr w:type="spellEnd"/>
      <w:r>
        <w:t xml:space="preserve"> </w:t>
      </w:r>
      <w:proofErr w:type="spellStart"/>
      <w:r>
        <w:t>etwan</w:t>
      </w:r>
      <w:proofErr w:type="spellEnd"/>
      <w:r>
        <w:t xml:space="preserve"> </w:t>
      </w:r>
      <w:proofErr w:type="spellStart"/>
      <w:r>
        <w:t>ainen</w:t>
      </w:r>
      <w:proofErr w:type="spellEnd"/>
      <w:r>
        <w:t xml:space="preserve"> </w:t>
      </w:r>
      <w:proofErr w:type="spellStart"/>
      <w:r>
        <w:t>menschen</w:t>
      </w:r>
      <w:proofErr w:type="spellEnd"/>
      <w:r>
        <w:t xml:space="preserve"> besitzt und sein gewaltig ist / und auch der </w:t>
      </w:r>
      <w:proofErr w:type="spellStart"/>
      <w:r>
        <w:t>boeß</w:t>
      </w:r>
      <w:proofErr w:type="spellEnd"/>
      <w:r>
        <w:t xml:space="preserve"> </w:t>
      </w:r>
      <w:proofErr w:type="spellStart"/>
      <w:r>
        <w:t>gaist</w:t>
      </w:r>
      <w:proofErr w:type="spellEnd"/>
      <w:r>
        <w:t xml:space="preserve">. </w:t>
      </w:r>
    </w:p>
    <w:p w14:paraId="66D95769" w14:textId="77777777" w:rsidR="00243995" w:rsidRDefault="00243995" w:rsidP="00243995">
      <w:pPr>
        <w:pStyle w:val="StandardWeb"/>
      </w:pPr>
      <w:r>
        <w:t xml:space="preserve">Zum </w:t>
      </w:r>
      <w:proofErr w:type="spellStart"/>
      <w:r>
        <w:t>xxj</w:t>
      </w:r>
      <w:proofErr w:type="spellEnd"/>
      <w:r>
        <w:t xml:space="preserve">. Wer </w:t>
      </w:r>
      <w:proofErr w:type="spellStart"/>
      <w:r>
        <w:t>got</w:t>
      </w:r>
      <w:proofErr w:type="spellEnd"/>
      <w:r>
        <w:t xml:space="preserve"> leiden </w:t>
      </w:r>
      <w:proofErr w:type="spellStart"/>
      <w:r>
        <w:t>sol</w:t>
      </w:r>
      <w:proofErr w:type="spellEnd"/>
      <w:r>
        <w:t xml:space="preserve"> und gehorsam </w:t>
      </w:r>
      <w:proofErr w:type="spellStart"/>
      <w:r>
        <w:t>wil</w:t>
      </w:r>
      <w:proofErr w:type="spellEnd"/>
      <w:r>
        <w:t xml:space="preserve"> sein der muß alle ding leiden / das ist </w:t>
      </w:r>
      <w:proofErr w:type="spellStart"/>
      <w:r>
        <w:t>got</w:t>
      </w:r>
      <w:proofErr w:type="spellEnd"/>
      <w:r>
        <w:t xml:space="preserve"> / sich selber / und all </w:t>
      </w:r>
      <w:proofErr w:type="spellStart"/>
      <w:r>
        <w:t>creatur</w:t>
      </w:r>
      <w:proofErr w:type="spellEnd"/>
      <w:r>
        <w:t xml:space="preserve"> / und muß </w:t>
      </w:r>
      <w:proofErr w:type="spellStart"/>
      <w:r>
        <w:t>jn</w:t>
      </w:r>
      <w:proofErr w:type="spellEnd"/>
      <w:r>
        <w:t xml:space="preserve"> allen gehorsam sein in leidender / </w:t>
      </w:r>
      <w:proofErr w:type="spellStart"/>
      <w:r>
        <w:t>unnd</w:t>
      </w:r>
      <w:proofErr w:type="spellEnd"/>
      <w:r>
        <w:t xml:space="preserve"> auch </w:t>
      </w:r>
      <w:proofErr w:type="spellStart"/>
      <w:r>
        <w:t>etwan</w:t>
      </w:r>
      <w:proofErr w:type="spellEnd"/>
      <w:r>
        <w:t xml:space="preserve"> in </w:t>
      </w:r>
      <w:proofErr w:type="spellStart"/>
      <w:r>
        <w:t>thunder</w:t>
      </w:r>
      <w:proofErr w:type="spellEnd"/>
      <w:r>
        <w:t xml:space="preserve"> weiß. </w:t>
      </w:r>
    </w:p>
    <w:p w14:paraId="3AFB4EF5" w14:textId="77777777" w:rsidR="00243995" w:rsidRDefault="00243995" w:rsidP="00243995">
      <w:pPr>
        <w:pStyle w:val="StandardWeb"/>
      </w:pPr>
      <w:r>
        <w:t xml:space="preserve">Zum </w:t>
      </w:r>
      <w:proofErr w:type="spellStart"/>
      <w:r>
        <w:t>xxij</w:t>
      </w:r>
      <w:proofErr w:type="spellEnd"/>
      <w:r>
        <w:t xml:space="preserve">. Vier ding </w:t>
      </w:r>
      <w:proofErr w:type="spellStart"/>
      <w:r>
        <w:t>gehoern</w:t>
      </w:r>
      <w:proofErr w:type="spellEnd"/>
      <w:r>
        <w:t xml:space="preserve"> </w:t>
      </w:r>
      <w:proofErr w:type="spellStart"/>
      <w:r>
        <w:t>dartzu</w:t>
      </w:r>
      <w:proofErr w:type="spellEnd"/>
      <w:r>
        <w:t xml:space="preserve"> / das der </w:t>
      </w:r>
      <w:proofErr w:type="spellStart"/>
      <w:r>
        <w:t>mensch</w:t>
      </w:r>
      <w:proofErr w:type="spellEnd"/>
      <w:r>
        <w:t xml:space="preserve"> </w:t>
      </w:r>
      <w:proofErr w:type="spellStart"/>
      <w:r>
        <w:t>empfaenglich</w:t>
      </w:r>
      <w:proofErr w:type="spellEnd"/>
      <w:r>
        <w:t xml:space="preserve"> wird </w:t>
      </w:r>
      <w:proofErr w:type="spellStart"/>
      <w:r>
        <w:t>goetlicher</w:t>
      </w:r>
      <w:proofErr w:type="spellEnd"/>
      <w:r>
        <w:t xml:space="preserve"> </w:t>
      </w:r>
      <w:proofErr w:type="spellStart"/>
      <w:r>
        <w:t>warhait</w:t>
      </w:r>
      <w:proofErr w:type="spellEnd"/>
      <w:r>
        <w:t xml:space="preserve"> / und besessen wird mit dem </w:t>
      </w:r>
      <w:proofErr w:type="spellStart"/>
      <w:r>
        <w:t>hailigen</w:t>
      </w:r>
      <w:proofErr w:type="spellEnd"/>
      <w:r>
        <w:t xml:space="preserve"> </w:t>
      </w:r>
      <w:proofErr w:type="spellStart"/>
      <w:r>
        <w:t>gaist</w:t>
      </w:r>
      <w:proofErr w:type="spellEnd"/>
      <w:r>
        <w:t xml:space="preserve">. </w:t>
      </w:r>
    </w:p>
    <w:p w14:paraId="5610D17D" w14:textId="77777777" w:rsidR="00243995" w:rsidRDefault="00243995" w:rsidP="00243995">
      <w:pPr>
        <w:pStyle w:val="StandardWeb"/>
      </w:pPr>
      <w:r>
        <w:t xml:space="preserve">Zum </w:t>
      </w:r>
      <w:proofErr w:type="spellStart"/>
      <w:r>
        <w:t>xxiij</w:t>
      </w:r>
      <w:proofErr w:type="spellEnd"/>
      <w:r>
        <w:t xml:space="preserve">. Von </w:t>
      </w:r>
      <w:proofErr w:type="spellStart"/>
      <w:r>
        <w:t>zwayen</w:t>
      </w:r>
      <w:proofErr w:type="spellEnd"/>
      <w:r>
        <w:t xml:space="preserve"> </w:t>
      </w:r>
      <w:proofErr w:type="spellStart"/>
      <w:r>
        <w:t>boesen</w:t>
      </w:r>
      <w:proofErr w:type="spellEnd"/>
      <w:r>
        <w:t xml:space="preserve"> </w:t>
      </w:r>
      <w:proofErr w:type="spellStart"/>
      <w:r>
        <w:t>früchten</w:t>
      </w:r>
      <w:proofErr w:type="spellEnd"/>
      <w:r>
        <w:t xml:space="preserve"> die da wachsen </w:t>
      </w:r>
      <w:proofErr w:type="spellStart"/>
      <w:r>
        <w:t>auß</w:t>
      </w:r>
      <w:proofErr w:type="spellEnd"/>
      <w:r>
        <w:t xml:space="preserve"> dem samen des </w:t>
      </w:r>
      <w:proofErr w:type="spellStart"/>
      <w:r>
        <w:t>boesen</w:t>
      </w:r>
      <w:proofErr w:type="spellEnd"/>
      <w:r>
        <w:t xml:space="preserve"> </w:t>
      </w:r>
      <w:proofErr w:type="spellStart"/>
      <w:r>
        <w:t>gaists</w:t>
      </w:r>
      <w:proofErr w:type="spellEnd"/>
      <w:r>
        <w:t xml:space="preserve"> / und </w:t>
      </w:r>
      <w:proofErr w:type="spellStart"/>
      <w:r>
        <w:t>seind</w:t>
      </w:r>
      <w:proofErr w:type="spellEnd"/>
      <w:r>
        <w:t xml:space="preserve"> zwo </w:t>
      </w:r>
      <w:proofErr w:type="spellStart"/>
      <w:r>
        <w:t>schwoestern</w:t>
      </w:r>
      <w:proofErr w:type="spellEnd"/>
      <w:r>
        <w:t xml:space="preserve"> die da </w:t>
      </w:r>
      <w:proofErr w:type="spellStart"/>
      <w:r>
        <w:t>geren</w:t>
      </w:r>
      <w:proofErr w:type="spellEnd"/>
      <w:r>
        <w:t xml:space="preserve"> </w:t>
      </w:r>
      <w:proofErr w:type="spellStart"/>
      <w:r>
        <w:t>beyainander</w:t>
      </w:r>
      <w:proofErr w:type="spellEnd"/>
      <w:r>
        <w:t xml:space="preserve"> </w:t>
      </w:r>
      <w:proofErr w:type="spellStart"/>
      <w:r>
        <w:t>wonen</w:t>
      </w:r>
      <w:proofErr w:type="spellEnd"/>
      <w:r>
        <w:t xml:space="preserve"> / die </w:t>
      </w:r>
      <w:proofErr w:type="spellStart"/>
      <w:r>
        <w:t>ain</w:t>
      </w:r>
      <w:proofErr w:type="spellEnd"/>
      <w:r>
        <w:t xml:space="preserve"> </w:t>
      </w:r>
      <w:proofErr w:type="spellStart"/>
      <w:r>
        <w:t>haißt</w:t>
      </w:r>
      <w:proofErr w:type="spellEnd"/>
      <w:r>
        <w:t xml:space="preserve"> </w:t>
      </w:r>
      <w:proofErr w:type="spellStart"/>
      <w:r>
        <w:t>gaistlich</w:t>
      </w:r>
      <w:proofErr w:type="spellEnd"/>
      <w:r>
        <w:t xml:space="preserve"> reichtumb </w:t>
      </w:r>
      <w:proofErr w:type="spellStart"/>
      <w:r>
        <w:t>unnd</w:t>
      </w:r>
      <w:proofErr w:type="spellEnd"/>
      <w:r>
        <w:t xml:space="preserve"> </w:t>
      </w:r>
      <w:proofErr w:type="spellStart"/>
      <w:r>
        <w:t>hochfart</w:t>
      </w:r>
      <w:proofErr w:type="spellEnd"/>
      <w:r>
        <w:t xml:space="preserve">. die ander / ungeordnete falsche </w:t>
      </w:r>
      <w:proofErr w:type="spellStart"/>
      <w:r>
        <w:t>freyhait</w:t>
      </w:r>
      <w:proofErr w:type="spellEnd"/>
      <w:r>
        <w:t xml:space="preserve">. </w:t>
      </w:r>
    </w:p>
    <w:p w14:paraId="5E4182FF" w14:textId="77777777" w:rsidR="00243995" w:rsidRDefault="00243995" w:rsidP="00243995">
      <w:pPr>
        <w:pStyle w:val="StandardWeb"/>
      </w:pPr>
      <w:r>
        <w:t xml:space="preserve">Zum </w:t>
      </w:r>
      <w:proofErr w:type="spellStart"/>
      <w:r>
        <w:t>xxiiij</w:t>
      </w:r>
      <w:proofErr w:type="spellEnd"/>
      <w:r>
        <w:t xml:space="preserve">. Von </w:t>
      </w:r>
      <w:proofErr w:type="spellStart"/>
      <w:r>
        <w:t>armut</w:t>
      </w:r>
      <w:proofErr w:type="spellEnd"/>
      <w:r>
        <w:t xml:space="preserve"> des </w:t>
      </w:r>
      <w:proofErr w:type="spellStart"/>
      <w:r>
        <w:t>gaists</w:t>
      </w:r>
      <w:proofErr w:type="spellEnd"/>
      <w:r>
        <w:t xml:space="preserve"> und </w:t>
      </w:r>
      <w:proofErr w:type="spellStart"/>
      <w:r>
        <w:t>warer</w:t>
      </w:r>
      <w:proofErr w:type="spellEnd"/>
      <w:r>
        <w:t xml:space="preserve"> </w:t>
      </w:r>
      <w:proofErr w:type="spellStart"/>
      <w:r>
        <w:t>demuetigkait</w:t>
      </w:r>
      <w:proofErr w:type="spellEnd"/>
      <w:r>
        <w:t xml:space="preserve"> / und </w:t>
      </w:r>
      <w:proofErr w:type="spellStart"/>
      <w:r>
        <w:t>wa</w:t>
      </w:r>
      <w:proofErr w:type="spellEnd"/>
      <w:r>
        <w:t xml:space="preserve"> bey man </w:t>
      </w:r>
      <w:proofErr w:type="spellStart"/>
      <w:r>
        <w:t>sol</w:t>
      </w:r>
      <w:proofErr w:type="spellEnd"/>
      <w:r>
        <w:t xml:space="preserve"> erkennen die gerechten geordneten waren freyen / die die </w:t>
      </w:r>
      <w:proofErr w:type="spellStart"/>
      <w:r>
        <w:t>warhait</w:t>
      </w:r>
      <w:proofErr w:type="spellEnd"/>
      <w:r>
        <w:t xml:space="preserve"> </w:t>
      </w:r>
      <w:proofErr w:type="spellStart"/>
      <w:r>
        <w:t>gefreyet</w:t>
      </w:r>
      <w:proofErr w:type="spellEnd"/>
      <w:r>
        <w:t xml:space="preserve"> hat. </w:t>
      </w:r>
    </w:p>
    <w:p w14:paraId="124B61A2" w14:textId="77777777" w:rsidR="00243995" w:rsidRDefault="00243995" w:rsidP="00243995">
      <w:pPr>
        <w:pStyle w:val="StandardWeb"/>
      </w:pPr>
      <w:r>
        <w:t xml:space="preserve">Zum </w:t>
      </w:r>
      <w:proofErr w:type="spellStart"/>
      <w:r>
        <w:t>xvx</w:t>
      </w:r>
      <w:proofErr w:type="spellEnd"/>
      <w:r>
        <w:t xml:space="preserve">. Wie man das </w:t>
      </w:r>
      <w:proofErr w:type="spellStart"/>
      <w:r>
        <w:t>versteen</w:t>
      </w:r>
      <w:proofErr w:type="spellEnd"/>
      <w:r>
        <w:t xml:space="preserve"> </w:t>
      </w:r>
      <w:proofErr w:type="spellStart"/>
      <w:r>
        <w:t>sol</w:t>
      </w:r>
      <w:proofErr w:type="spellEnd"/>
      <w:r>
        <w:t xml:space="preserve"> das </w:t>
      </w:r>
      <w:proofErr w:type="spellStart"/>
      <w:r>
        <w:t>Cristus</w:t>
      </w:r>
      <w:proofErr w:type="spellEnd"/>
      <w:r>
        <w:t xml:space="preserve"> spricht / Man </w:t>
      </w:r>
      <w:proofErr w:type="spellStart"/>
      <w:r>
        <w:t>sol</w:t>
      </w:r>
      <w:proofErr w:type="spellEnd"/>
      <w:r>
        <w:t xml:space="preserve"> alle ding lassen und </w:t>
      </w:r>
      <w:proofErr w:type="spellStart"/>
      <w:r>
        <w:t>verliesen</w:t>
      </w:r>
      <w:proofErr w:type="spellEnd"/>
      <w:r>
        <w:t xml:space="preserve">. und </w:t>
      </w:r>
      <w:proofErr w:type="spellStart"/>
      <w:r>
        <w:t>waran</w:t>
      </w:r>
      <w:proofErr w:type="spellEnd"/>
      <w:r>
        <w:t xml:space="preserve"> die war </w:t>
      </w:r>
      <w:proofErr w:type="spellStart"/>
      <w:r>
        <w:t>verainung</w:t>
      </w:r>
      <w:proofErr w:type="spellEnd"/>
      <w:r>
        <w:t xml:space="preserve"> mit </w:t>
      </w:r>
      <w:proofErr w:type="spellStart"/>
      <w:r>
        <w:t>geotlichem</w:t>
      </w:r>
      <w:proofErr w:type="spellEnd"/>
      <w:r>
        <w:t xml:space="preserve"> willen gelegen sey. </w:t>
      </w:r>
    </w:p>
    <w:p w14:paraId="70ED3407" w14:textId="77777777" w:rsidR="00243995" w:rsidRDefault="00243995" w:rsidP="00243995">
      <w:pPr>
        <w:pStyle w:val="StandardWeb"/>
      </w:pPr>
      <w:r>
        <w:t xml:space="preserve">Zum </w:t>
      </w:r>
      <w:proofErr w:type="spellStart"/>
      <w:r>
        <w:t>xxvj</w:t>
      </w:r>
      <w:proofErr w:type="spellEnd"/>
      <w:r>
        <w:t xml:space="preserve">. Wie nach der </w:t>
      </w:r>
      <w:proofErr w:type="spellStart"/>
      <w:r>
        <w:t>verainung</w:t>
      </w:r>
      <w:proofErr w:type="spellEnd"/>
      <w:r>
        <w:t xml:space="preserve"> mit </w:t>
      </w:r>
      <w:proofErr w:type="spellStart"/>
      <w:r>
        <w:t>goetlichem</w:t>
      </w:r>
      <w:proofErr w:type="spellEnd"/>
      <w:r>
        <w:t xml:space="preserve"> willen der </w:t>
      </w:r>
      <w:proofErr w:type="spellStart"/>
      <w:r>
        <w:t>inner</w:t>
      </w:r>
      <w:proofErr w:type="spellEnd"/>
      <w:r>
        <w:t xml:space="preserve"> </w:t>
      </w:r>
      <w:proofErr w:type="spellStart"/>
      <w:r>
        <w:t>mensch</w:t>
      </w:r>
      <w:proofErr w:type="spellEnd"/>
      <w:r>
        <w:t xml:space="preserve"> unbeweglich </w:t>
      </w:r>
      <w:proofErr w:type="spellStart"/>
      <w:r>
        <w:t>steet</w:t>
      </w:r>
      <w:proofErr w:type="spellEnd"/>
      <w:r>
        <w:t xml:space="preserve"> / und der ausser </w:t>
      </w:r>
      <w:proofErr w:type="spellStart"/>
      <w:r>
        <w:t>mensch</w:t>
      </w:r>
      <w:proofErr w:type="spellEnd"/>
      <w:r>
        <w:t xml:space="preserve"> </w:t>
      </w:r>
      <w:proofErr w:type="spellStart"/>
      <w:r>
        <w:t>hyn</w:t>
      </w:r>
      <w:proofErr w:type="spellEnd"/>
      <w:r>
        <w:t xml:space="preserve"> und her bewegt </w:t>
      </w:r>
      <w:proofErr w:type="spellStart"/>
      <w:r>
        <w:t>wirt</w:t>
      </w:r>
      <w:proofErr w:type="spellEnd"/>
      <w:r>
        <w:t xml:space="preserve">. </w:t>
      </w:r>
    </w:p>
    <w:p w14:paraId="56F1E8E0" w14:textId="77777777" w:rsidR="00243995" w:rsidRDefault="00243995" w:rsidP="00243995">
      <w:pPr>
        <w:pStyle w:val="StandardWeb"/>
      </w:pPr>
      <w:r>
        <w:t xml:space="preserve">Zum. </w:t>
      </w:r>
      <w:proofErr w:type="spellStart"/>
      <w:r>
        <w:t>xxvij</w:t>
      </w:r>
      <w:proofErr w:type="spellEnd"/>
      <w:r>
        <w:t xml:space="preserve">. Wie der </w:t>
      </w:r>
      <w:proofErr w:type="spellStart"/>
      <w:r>
        <w:t>mensch</w:t>
      </w:r>
      <w:proofErr w:type="spellEnd"/>
      <w:r>
        <w:t xml:space="preserve"> vor sein </w:t>
      </w:r>
      <w:proofErr w:type="spellStart"/>
      <w:r>
        <w:t>tod</w:t>
      </w:r>
      <w:proofErr w:type="spellEnd"/>
      <w:r>
        <w:t xml:space="preserve"> darzu </w:t>
      </w:r>
      <w:proofErr w:type="spellStart"/>
      <w:r>
        <w:t>nit</w:t>
      </w:r>
      <w:proofErr w:type="spellEnd"/>
      <w:r>
        <w:t xml:space="preserve"> kommen mag das er von aussen </w:t>
      </w:r>
      <w:proofErr w:type="spellStart"/>
      <w:r>
        <w:t>unleidenlich</w:t>
      </w:r>
      <w:proofErr w:type="spellEnd"/>
      <w:r>
        <w:t xml:space="preserve"> und unbeweglich </w:t>
      </w:r>
      <w:proofErr w:type="spellStart"/>
      <w:r>
        <w:t>werd</w:t>
      </w:r>
      <w:proofErr w:type="spellEnd"/>
      <w:r>
        <w:t xml:space="preserve">. </w:t>
      </w:r>
    </w:p>
    <w:p w14:paraId="197FCECA" w14:textId="77777777" w:rsidR="00243995" w:rsidRDefault="00243995" w:rsidP="00243995">
      <w:pPr>
        <w:pStyle w:val="StandardWeb"/>
      </w:pPr>
      <w:r>
        <w:t xml:space="preserve">Zum </w:t>
      </w:r>
      <w:proofErr w:type="spellStart"/>
      <w:r>
        <w:t>xxviij</w:t>
      </w:r>
      <w:proofErr w:type="spellEnd"/>
      <w:r>
        <w:t xml:space="preserve">. In </w:t>
      </w:r>
      <w:proofErr w:type="spellStart"/>
      <w:r>
        <w:t>woelher</w:t>
      </w:r>
      <w:proofErr w:type="spellEnd"/>
      <w:r>
        <w:t xml:space="preserve"> weiß man kommen mag über weiß </w:t>
      </w:r>
      <w:proofErr w:type="spellStart"/>
      <w:r>
        <w:t>ordnung</w:t>
      </w:r>
      <w:proofErr w:type="spellEnd"/>
      <w:r>
        <w:t xml:space="preserve"> / </w:t>
      </w:r>
      <w:proofErr w:type="spellStart"/>
      <w:r>
        <w:t>gesatz</w:t>
      </w:r>
      <w:proofErr w:type="spellEnd"/>
      <w:r>
        <w:t xml:space="preserve"> / gebot / und </w:t>
      </w:r>
      <w:proofErr w:type="spellStart"/>
      <w:r>
        <w:t>deßgleich</w:t>
      </w:r>
      <w:proofErr w:type="spellEnd"/>
      <w:r>
        <w:t xml:space="preserve">. </w:t>
      </w:r>
    </w:p>
    <w:p w14:paraId="572CE70F" w14:textId="77777777" w:rsidR="00243995" w:rsidRDefault="00243995" w:rsidP="00243995">
      <w:pPr>
        <w:pStyle w:val="StandardWeb"/>
      </w:pPr>
      <w:r>
        <w:t xml:space="preserve">Zum xxix. Wie man </w:t>
      </w:r>
      <w:proofErr w:type="spellStart"/>
      <w:r>
        <w:t>Cristus</w:t>
      </w:r>
      <w:proofErr w:type="spellEnd"/>
      <w:r>
        <w:t xml:space="preserve"> leben </w:t>
      </w:r>
      <w:proofErr w:type="spellStart"/>
      <w:r>
        <w:t>nit</w:t>
      </w:r>
      <w:proofErr w:type="spellEnd"/>
      <w:r>
        <w:t xml:space="preserve"> auf </w:t>
      </w:r>
      <w:proofErr w:type="spellStart"/>
      <w:r>
        <w:t>sol</w:t>
      </w:r>
      <w:proofErr w:type="spellEnd"/>
      <w:r>
        <w:t xml:space="preserve"> schütten sonder </w:t>
      </w:r>
      <w:proofErr w:type="spellStart"/>
      <w:r>
        <w:t>sol</w:t>
      </w:r>
      <w:proofErr w:type="spellEnd"/>
      <w:r>
        <w:t xml:space="preserve"> es antreiben und damit </w:t>
      </w:r>
      <w:proofErr w:type="spellStart"/>
      <w:r>
        <w:t>umbgeen</w:t>
      </w:r>
      <w:proofErr w:type="spellEnd"/>
      <w:r>
        <w:t xml:space="preserve"> biß in den </w:t>
      </w:r>
      <w:proofErr w:type="spellStart"/>
      <w:r>
        <w:t>tod</w:t>
      </w:r>
      <w:proofErr w:type="spellEnd"/>
      <w:r>
        <w:t xml:space="preserve">. </w:t>
      </w:r>
    </w:p>
    <w:p w14:paraId="70A915D2" w14:textId="77777777" w:rsidR="00243995" w:rsidRDefault="00243995" w:rsidP="00243995">
      <w:pPr>
        <w:pStyle w:val="StandardWeb"/>
      </w:pPr>
      <w:r>
        <w:t xml:space="preserve">Zum xxx. Wie </w:t>
      </w:r>
      <w:proofErr w:type="spellStart"/>
      <w:r>
        <w:t>gott</w:t>
      </w:r>
      <w:proofErr w:type="spellEnd"/>
      <w:r>
        <w:t xml:space="preserve"> </w:t>
      </w:r>
      <w:proofErr w:type="spellStart"/>
      <w:r>
        <w:t>ain</w:t>
      </w:r>
      <w:proofErr w:type="spellEnd"/>
      <w:r>
        <w:t xml:space="preserve"> war </w:t>
      </w:r>
      <w:proofErr w:type="spellStart"/>
      <w:r>
        <w:t>ainfaeltig</w:t>
      </w:r>
      <w:proofErr w:type="spellEnd"/>
      <w:r>
        <w:t xml:space="preserve"> gut / </w:t>
      </w:r>
      <w:proofErr w:type="spellStart"/>
      <w:r>
        <w:t>ain</w:t>
      </w:r>
      <w:proofErr w:type="spellEnd"/>
      <w:r>
        <w:t xml:space="preserve"> </w:t>
      </w:r>
      <w:proofErr w:type="spellStart"/>
      <w:r>
        <w:t>liecht</w:t>
      </w:r>
      <w:proofErr w:type="spellEnd"/>
      <w:r>
        <w:t xml:space="preserve"> / </w:t>
      </w:r>
      <w:proofErr w:type="spellStart"/>
      <w:r>
        <w:t>verstantnus</w:t>
      </w:r>
      <w:proofErr w:type="spellEnd"/>
      <w:r>
        <w:t xml:space="preserve"> / und all </w:t>
      </w:r>
      <w:proofErr w:type="spellStart"/>
      <w:r>
        <w:t>tugend</w:t>
      </w:r>
      <w:proofErr w:type="spellEnd"/>
      <w:r>
        <w:t xml:space="preserve"> ist / und wie man das </w:t>
      </w:r>
      <w:proofErr w:type="spellStart"/>
      <w:r>
        <w:t>allerhoehest</w:t>
      </w:r>
      <w:proofErr w:type="spellEnd"/>
      <w:r>
        <w:t xml:space="preserve"> </w:t>
      </w:r>
      <w:proofErr w:type="spellStart"/>
      <w:r>
        <w:t>best</w:t>
      </w:r>
      <w:proofErr w:type="spellEnd"/>
      <w:r>
        <w:t xml:space="preserve"> gut allerliebst haben sol. </w:t>
      </w:r>
    </w:p>
    <w:p w14:paraId="21B6FE4B" w14:textId="77777777" w:rsidR="00243995" w:rsidRDefault="00243995" w:rsidP="00243995">
      <w:pPr>
        <w:pStyle w:val="StandardWeb"/>
      </w:pPr>
      <w:r>
        <w:t xml:space="preserve">Zum </w:t>
      </w:r>
      <w:proofErr w:type="spellStart"/>
      <w:r>
        <w:t>xxxij</w:t>
      </w:r>
      <w:proofErr w:type="spellEnd"/>
      <w:r>
        <w:t xml:space="preserve">. Wie in </w:t>
      </w:r>
      <w:proofErr w:type="spellStart"/>
      <w:r>
        <w:t>aim</w:t>
      </w:r>
      <w:proofErr w:type="spellEnd"/>
      <w:r>
        <w:t xml:space="preserve"> vergotten </w:t>
      </w:r>
      <w:proofErr w:type="spellStart"/>
      <w:r>
        <w:t>menschen</w:t>
      </w:r>
      <w:proofErr w:type="spellEnd"/>
      <w:r>
        <w:t xml:space="preserve"> die lieb lauter und </w:t>
      </w:r>
      <w:proofErr w:type="spellStart"/>
      <w:r>
        <w:t>unvermüscht</w:t>
      </w:r>
      <w:proofErr w:type="spellEnd"/>
      <w:r>
        <w:t xml:space="preserve"> ist / </w:t>
      </w:r>
      <w:proofErr w:type="spellStart"/>
      <w:r>
        <w:t>unnd</w:t>
      </w:r>
      <w:proofErr w:type="spellEnd"/>
      <w:r>
        <w:t xml:space="preserve"> </w:t>
      </w:r>
      <w:proofErr w:type="spellStart"/>
      <w:r>
        <w:t>dieselb</w:t>
      </w:r>
      <w:proofErr w:type="spellEnd"/>
      <w:r>
        <w:t xml:space="preserve"> lieb allen </w:t>
      </w:r>
      <w:proofErr w:type="spellStart"/>
      <w:r>
        <w:t>creaturen</w:t>
      </w:r>
      <w:proofErr w:type="spellEnd"/>
      <w:r>
        <w:t xml:space="preserve"> </w:t>
      </w:r>
      <w:proofErr w:type="spellStart"/>
      <w:r>
        <w:t>wol</w:t>
      </w:r>
      <w:proofErr w:type="spellEnd"/>
      <w:r>
        <w:t xml:space="preserve"> lieben und thun will das allerbest. </w:t>
      </w:r>
    </w:p>
    <w:p w14:paraId="04465765" w14:textId="77777777" w:rsidR="00243995" w:rsidRDefault="00243995" w:rsidP="00243995">
      <w:pPr>
        <w:pStyle w:val="StandardWeb"/>
      </w:pPr>
      <w:r>
        <w:t xml:space="preserve">Zum </w:t>
      </w:r>
      <w:proofErr w:type="spellStart"/>
      <w:r>
        <w:t>xxxij</w:t>
      </w:r>
      <w:proofErr w:type="spellEnd"/>
      <w:r>
        <w:t xml:space="preserve">. Soll der </w:t>
      </w:r>
      <w:proofErr w:type="spellStart"/>
      <w:r>
        <w:t>mensch</w:t>
      </w:r>
      <w:proofErr w:type="spellEnd"/>
      <w:r>
        <w:t xml:space="preserve"> zu dem besten kommen so </w:t>
      </w:r>
      <w:proofErr w:type="spellStart"/>
      <w:r>
        <w:t>mueß</w:t>
      </w:r>
      <w:proofErr w:type="spellEnd"/>
      <w:r>
        <w:t xml:space="preserve"> er seinen </w:t>
      </w:r>
      <w:proofErr w:type="spellStart"/>
      <w:r>
        <w:t>aigen</w:t>
      </w:r>
      <w:proofErr w:type="spellEnd"/>
      <w:r>
        <w:t xml:space="preserve"> willen lassen. Und wer dem </w:t>
      </w:r>
      <w:proofErr w:type="spellStart"/>
      <w:r>
        <w:t>menschen</w:t>
      </w:r>
      <w:proofErr w:type="spellEnd"/>
      <w:r>
        <w:t xml:space="preserve"> </w:t>
      </w:r>
      <w:proofErr w:type="spellStart"/>
      <w:r>
        <w:t>hilfft</w:t>
      </w:r>
      <w:proofErr w:type="spellEnd"/>
      <w:r>
        <w:t xml:space="preserve"> zu seinem </w:t>
      </w:r>
      <w:proofErr w:type="spellStart"/>
      <w:r>
        <w:t>aigen</w:t>
      </w:r>
      <w:proofErr w:type="spellEnd"/>
      <w:r>
        <w:t xml:space="preserve"> willen der </w:t>
      </w:r>
      <w:proofErr w:type="spellStart"/>
      <w:r>
        <w:t>hilfft</w:t>
      </w:r>
      <w:proofErr w:type="spellEnd"/>
      <w:r>
        <w:t xml:space="preserve"> </w:t>
      </w:r>
      <w:proofErr w:type="spellStart"/>
      <w:r>
        <w:t>jm</w:t>
      </w:r>
      <w:proofErr w:type="spellEnd"/>
      <w:r>
        <w:t xml:space="preserve"> zu dem </w:t>
      </w:r>
      <w:proofErr w:type="spellStart"/>
      <w:r>
        <w:t>allerboesestn</w:t>
      </w:r>
      <w:proofErr w:type="spellEnd"/>
      <w:r>
        <w:t xml:space="preserve">. </w:t>
      </w:r>
    </w:p>
    <w:p w14:paraId="1993707F" w14:textId="77777777" w:rsidR="00243995" w:rsidRDefault="00243995" w:rsidP="00243995">
      <w:pPr>
        <w:pStyle w:val="StandardWeb"/>
      </w:pPr>
      <w:r>
        <w:t xml:space="preserve">Zum </w:t>
      </w:r>
      <w:proofErr w:type="spellStart"/>
      <w:r>
        <w:t>xxxiij</w:t>
      </w:r>
      <w:proofErr w:type="spellEnd"/>
      <w:r>
        <w:t xml:space="preserve">. Wie in </w:t>
      </w:r>
      <w:proofErr w:type="spellStart"/>
      <w:r>
        <w:t>aim</w:t>
      </w:r>
      <w:proofErr w:type="spellEnd"/>
      <w:r>
        <w:t xml:space="preserve"> vergotten </w:t>
      </w:r>
      <w:proofErr w:type="spellStart"/>
      <w:r>
        <w:t>menschen</w:t>
      </w:r>
      <w:proofErr w:type="spellEnd"/>
      <w:r>
        <w:t xml:space="preserve"> </w:t>
      </w:r>
      <w:proofErr w:type="spellStart"/>
      <w:r>
        <w:t>ware</w:t>
      </w:r>
      <w:proofErr w:type="spellEnd"/>
      <w:r>
        <w:t xml:space="preserve"> </w:t>
      </w:r>
      <w:proofErr w:type="spellStart"/>
      <w:r>
        <w:t>grundlich</w:t>
      </w:r>
      <w:proofErr w:type="spellEnd"/>
      <w:r>
        <w:t xml:space="preserve"> </w:t>
      </w:r>
      <w:proofErr w:type="spellStart"/>
      <w:r>
        <w:t>wesenlich</w:t>
      </w:r>
      <w:proofErr w:type="spellEnd"/>
      <w:r>
        <w:t xml:space="preserve"> </w:t>
      </w:r>
      <w:proofErr w:type="spellStart"/>
      <w:r>
        <w:t>demuetigkait</w:t>
      </w:r>
      <w:proofErr w:type="spellEnd"/>
      <w:r>
        <w:t xml:space="preserve"> sey / und </w:t>
      </w:r>
      <w:proofErr w:type="spellStart"/>
      <w:r>
        <w:t>gaistlich</w:t>
      </w:r>
      <w:proofErr w:type="spellEnd"/>
      <w:r>
        <w:t xml:space="preserve"> </w:t>
      </w:r>
      <w:proofErr w:type="spellStart"/>
      <w:r>
        <w:t>armut</w:t>
      </w:r>
      <w:proofErr w:type="spellEnd"/>
      <w:r>
        <w:t xml:space="preserve">. </w:t>
      </w:r>
    </w:p>
    <w:p w14:paraId="484F7175" w14:textId="77777777" w:rsidR="00243995" w:rsidRDefault="00243995" w:rsidP="00243995">
      <w:pPr>
        <w:pStyle w:val="StandardWeb"/>
      </w:pPr>
      <w:r>
        <w:t xml:space="preserve">Zum </w:t>
      </w:r>
      <w:proofErr w:type="spellStart"/>
      <w:r>
        <w:t>xxxiiij</w:t>
      </w:r>
      <w:proofErr w:type="spellEnd"/>
      <w:r>
        <w:t xml:space="preserve">. Wie nichts anders wider </w:t>
      </w:r>
      <w:proofErr w:type="spellStart"/>
      <w:r>
        <w:t>got</w:t>
      </w:r>
      <w:proofErr w:type="spellEnd"/>
      <w:r>
        <w:t xml:space="preserve"> sey dann </w:t>
      </w:r>
      <w:proofErr w:type="spellStart"/>
      <w:r>
        <w:t>sünd</w:t>
      </w:r>
      <w:proofErr w:type="spellEnd"/>
      <w:r>
        <w:t xml:space="preserve">. Und was </w:t>
      </w:r>
      <w:proofErr w:type="spellStart"/>
      <w:r>
        <w:t>sünd</w:t>
      </w:r>
      <w:proofErr w:type="spellEnd"/>
      <w:r>
        <w:t xml:space="preserve"> sey. </w:t>
      </w:r>
    </w:p>
    <w:p w14:paraId="2AC06D9F" w14:textId="77777777" w:rsidR="00243995" w:rsidRDefault="00243995" w:rsidP="00243995">
      <w:pPr>
        <w:pStyle w:val="StandardWeb"/>
      </w:pPr>
      <w:r>
        <w:t xml:space="preserve">Zum xxxv. Wie in </w:t>
      </w:r>
      <w:proofErr w:type="spellStart"/>
      <w:r>
        <w:t>got</w:t>
      </w:r>
      <w:proofErr w:type="spellEnd"/>
      <w:r>
        <w:t xml:space="preserve"> als er </w:t>
      </w:r>
      <w:proofErr w:type="spellStart"/>
      <w:r>
        <w:t>got</w:t>
      </w:r>
      <w:proofErr w:type="spellEnd"/>
      <w:r>
        <w:t xml:space="preserve"> ist </w:t>
      </w:r>
      <w:proofErr w:type="spellStart"/>
      <w:r>
        <w:t>nit</w:t>
      </w:r>
      <w:proofErr w:type="spellEnd"/>
      <w:r>
        <w:t xml:space="preserve"> kommen mag </w:t>
      </w:r>
      <w:proofErr w:type="spellStart"/>
      <w:r>
        <w:t>betruebnuß</w:t>
      </w:r>
      <w:proofErr w:type="spellEnd"/>
      <w:r>
        <w:t xml:space="preserve"> / </w:t>
      </w:r>
      <w:proofErr w:type="spellStart"/>
      <w:r>
        <w:t>laid</w:t>
      </w:r>
      <w:proofErr w:type="spellEnd"/>
      <w:r>
        <w:t xml:space="preserve"> / mißfallen / und </w:t>
      </w:r>
      <w:proofErr w:type="spellStart"/>
      <w:r>
        <w:t>deßgeleich</w:t>
      </w:r>
      <w:proofErr w:type="spellEnd"/>
      <w:r>
        <w:t xml:space="preserve"> / es ist aber in </w:t>
      </w:r>
      <w:proofErr w:type="spellStart"/>
      <w:r>
        <w:t>ainem</w:t>
      </w:r>
      <w:proofErr w:type="spellEnd"/>
      <w:r>
        <w:t xml:space="preserve"> vergotten </w:t>
      </w:r>
      <w:proofErr w:type="spellStart"/>
      <w:r>
        <w:t>menschen</w:t>
      </w:r>
      <w:proofErr w:type="spellEnd"/>
      <w:r>
        <w:t xml:space="preserve">. </w:t>
      </w:r>
    </w:p>
    <w:p w14:paraId="333A379E" w14:textId="77777777" w:rsidR="00243995" w:rsidRDefault="00243995" w:rsidP="00243995">
      <w:pPr>
        <w:pStyle w:val="StandardWeb"/>
      </w:pPr>
      <w:r>
        <w:t xml:space="preserve">Zum </w:t>
      </w:r>
      <w:proofErr w:type="spellStart"/>
      <w:r>
        <w:t>xxxvj</w:t>
      </w:r>
      <w:proofErr w:type="spellEnd"/>
      <w:r>
        <w:t xml:space="preserve">. Wie man das leben Christi an sich </w:t>
      </w:r>
      <w:proofErr w:type="spellStart"/>
      <w:r>
        <w:t>nemen</w:t>
      </w:r>
      <w:proofErr w:type="spellEnd"/>
      <w:r>
        <w:t xml:space="preserve"> </w:t>
      </w:r>
      <w:proofErr w:type="spellStart"/>
      <w:r>
        <w:t>sol</w:t>
      </w:r>
      <w:proofErr w:type="spellEnd"/>
      <w:r>
        <w:t xml:space="preserve"> von liebe / und </w:t>
      </w:r>
      <w:proofErr w:type="spellStart"/>
      <w:r>
        <w:t>nit</w:t>
      </w:r>
      <w:proofErr w:type="spellEnd"/>
      <w:r>
        <w:t xml:space="preserve"> </w:t>
      </w:r>
      <w:proofErr w:type="spellStart"/>
      <w:r>
        <w:t>umb</w:t>
      </w:r>
      <w:proofErr w:type="spellEnd"/>
      <w:r>
        <w:t xml:space="preserve"> </w:t>
      </w:r>
      <w:proofErr w:type="spellStart"/>
      <w:r>
        <w:t>lon</w:t>
      </w:r>
      <w:proofErr w:type="spellEnd"/>
      <w:r>
        <w:t xml:space="preserve"> / und soll es </w:t>
      </w:r>
      <w:proofErr w:type="spellStart"/>
      <w:r>
        <w:t>nymmer</w:t>
      </w:r>
      <w:proofErr w:type="spellEnd"/>
      <w:r>
        <w:t xml:space="preserve"> </w:t>
      </w:r>
      <w:proofErr w:type="spellStart"/>
      <w:r>
        <w:t>hynlegen</w:t>
      </w:r>
      <w:proofErr w:type="spellEnd"/>
      <w:r>
        <w:t xml:space="preserve"> oder </w:t>
      </w:r>
      <w:proofErr w:type="spellStart"/>
      <w:r>
        <w:t>auffschütten</w:t>
      </w:r>
      <w:proofErr w:type="spellEnd"/>
      <w:r>
        <w:t xml:space="preserve">. </w:t>
      </w:r>
    </w:p>
    <w:p w14:paraId="5B746D7B" w14:textId="77777777" w:rsidR="00243995" w:rsidRDefault="00243995" w:rsidP="00243995">
      <w:pPr>
        <w:pStyle w:val="StandardWeb"/>
      </w:pPr>
      <w:r>
        <w:t xml:space="preserve">Zum </w:t>
      </w:r>
      <w:proofErr w:type="spellStart"/>
      <w:r>
        <w:t>xxxvij</w:t>
      </w:r>
      <w:proofErr w:type="spellEnd"/>
      <w:r>
        <w:t xml:space="preserve">. Wie </w:t>
      </w:r>
      <w:proofErr w:type="spellStart"/>
      <w:r>
        <w:t>got</w:t>
      </w:r>
      <w:proofErr w:type="spellEnd"/>
      <w:r>
        <w:t xml:space="preserve"> </w:t>
      </w:r>
      <w:proofErr w:type="spellStart"/>
      <w:r>
        <w:t>ordnung</w:t>
      </w:r>
      <w:proofErr w:type="spellEnd"/>
      <w:r>
        <w:t xml:space="preserve"> / weiß / maß / und </w:t>
      </w:r>
      <w:proofErr w:type="spellStart"/>
      <w:r>
        <w:t>deßgleich</w:t>
      </w:r>
      <w:proofErr w:type="spellEnd"/>
      <w:r>
        <w:t xml:space="preserve"> in den </w:t>
      </w:r>
      <w:proofErr w:type="spellStart"/>
      <w:r>
        <w:t>creaturn</w:t>
      </w:r>
      <w:proofErr w:type="spellEnd"/>
      <w:r>
        <w:t xml:space="preserve"> haben will / wann er es on </w:t>
      </w:r>
      <w:proofErr w:type="spellStart"/>
      <w:r>
        <w:t>creatur</w:t>
      </w:r>
      <w:proofErr w:type="spellEnd"/>
      <w:r>
        <w:t xml:space="preserve"> </w:t>
      </w:r>
      <w:proofErr w:type="spellStart"/>
      <w:r>
        <w:t>nit</w:t>
      </w:r>
      <w:proofErr w:type="spellEnd"/>
      <w:r>
        <w:t xml:space="preserve"> gehaben mag. Und </w:t>
      </w:r>
      <w:proofErr w:type="spellStart"/>
      <w:r>
        <w:t>viererlay</w:t>
      </w:r>
      <w:proofErr w:type="spellEnd"/>
      <w:r>
        <w:t xml:space="preserve"> </w:t>
      </w:r>
      <w:proofErr w:type="spellStart"/>
      <w:r>
        <w:t>menschen</w:t>
      </w:r>
      <w:proofErr w:type="spellEnd"/>
      <w:r>
        <w:t xml:space="preserve"> </w:t>
      </w:r>
      <w:proofErr w:type="spellStart"/>
      <w:r>
        <w:t>dise</w:t>
      </w:r>
      <w:proofErr w:type="spellEnd"/>
      <w:r>
        <w:t xml:space="preserve"> </w:t>
      </w:r>
      <w:proofErr w:type="spellStart"/>
      <w:r>
        <w:t>ordnung</w:t>
      </w:r>
      <w:proofErr w:type="spellEnd"/>
      <w:r>
        <w:t xml:space="preserve"> / die </w:t>
      </w:r>
      <w:proofErr w:type="spellStart"/>
      <w:r>
        <w:t>gesatz</w:t>
      </w:r>
      <w:proofErr w:type="spellEnd"/>
      <w:r>
        <w:t xml:space="preserve"> und </w:t>
      </w:r>
      <w:proofErr w:type="spellStart"/>
      <w:r>
        <w:t>dise</w:t>
      </w:r>
      <w:proofErr w:type="spellEnd"/>
      <w:r>
        <w:t xml:space="preserve"> weiß handeln und </w:t>
      </w:r>
      <w:proofErr w:type="spellStart"/>
      <w:r>
        <w:t>darmit</w:t>
      </w:r>
      <w:proofErr w:type="spellEnd"/>
      <w:r>
        <w:t xml:space="preserve"> </w:t>
      </w:r>
      <w:proofErr w:type="spellStart"/>
      <w:r>
        <w:t>umbgeend</w:t>
      </w:r>
      <w:proofErr w:type="spellEnd"/>
      <w:r>
        <w:t xml:space="preserve">. </w:t>
      </w:r>
    </w:p>
    <w:p w14:paraId="1C98F3A8" w14:textId="77777777" w:rsidR="00243995" w:rsidRDefault="00243995" w:rsidP="00243995">
      <w:pPr>
        <w:pStyle w:val="StandardWeb"/>
      </w:pPr>
      <w:r>
        <w:t xml:space="preserve">Zum xxxix. Wie das </w:t>
      </w:r>
      <w:proofErr w:type="spellStart"/>
      <w:r>
        <w:t>ain</w:t>
      </w:r>
      <w:proofErr w:type="spellEnd"/>
      <w:r>
        <w:t xml:space="preserve"> </w:t>
      </w:r>
      <w:proofErr w:type="spellStart"/>
      <w:r>
        <w:t>vergotter</w:t>
      </w:r>
      <w:proofErr w:type="spellEnd"/>
      <w:r>
        <w:t xml:space="preserve"> </w:t>
      </w:r>
      <w:proofErr w:type="spellStart"/>
      <w:r>
        <w:t>mensch</w:t>
      </w:r>
      <w:proofErr w:type="spellEnd"/>
      <w:r>
        <w:t xml:space="preserve"> </w:t>
      </w:r>
      <w:proofErr w:type="spellStart"/>
      <w:r>
        <w:t>haißt</w:t>
      </w:r>
      <w:proofErr w:type="spellEnd"/>
      <w:r>
        <w:t xml:space="preserve"> und ist der da </w:t>
      </w:r>
      <w:proofErr w:type="spellStart"/>
      <w:r>
        <w:t>durchleücht</w:t>
      </w:r>
      <w:proofErr w:type="spellEnd"/>
      <w:r>
        <w:t xml:space="preserve"> ist mit dem </w:t>
      </w:r>
      <w:proofErr w:type="spellStart"/>
      <w:r>
        <w:t>goetlichen</w:t>
      </w:r>
      <w:proofErr w:type="spellEnd"/>
      <w:r>
        <w:t xml:space="preserve"> </w:t>
      </w:r>
      <w:proofErr w:type="spellStart"/>
      <w:r>
        <w:t>liecht</w:t>
      </w:r>
      <w:proofErr w:type="spellEnd"/>
      <w:r>
        <w:t xml:space="preserve"> / und </w:t>
      </w:r>
      <w:proofErr w:type="spellStart"/>
      <w:r>
        <w:t>erprent</w:t>
      </w:r>
      <w:proofErr w:type="spellEnd"/>
      <w:r>
        <w:t xml:space="preserve"> mit ewiger </w:t>
      </w:r>
      <w:proofErr w:type="spellStart"/>
      <w:r>
        <w:t>goetlicher</w:t>
      </w:r>
      <w:proofErr w:type="spellEnd"/>
      <w:r>
        <w:t xml:space="preserve"> lieb / und wie </w:t>
      </w:r>
      <w:proofErr w:type="spellStart"/>
      <w:r>
        <w:t>liecht</w:t>
      </w:r>
      <w:proofErr w:type="spellEnd"/>
      <w:r>
        <w:t xml:space="preserve"> und </w:t>
      </w:r>
      <w:proofErr w:type="spellStart"/>
      <w:r>
        <w:t>erkanntnuß</w:t>
      </w:r>
      <w:proofErr w:type="spellEnd"/>
      <w:r>
        <w:t xml:space="preserve"> </w:t>
      </w:r>
      <w:proofErr w:type="spellStart"/>
      <w:r>
        <w:t>nit</w:t>
      </w:r>
      <w:proofErr w:type="spellEnd"/>
      <w:r>
        <w:t xml:space="preserve"> taugen on liebe. </w:t>
      </w:r>
    </w:p>
    <w:p w14:paraId="32C8440E" w14:textId="77777777" w:rsidR="00243995" w:rsidRDefault="00243995" w:rsidP="00243995">
      <w:pPr>
        <w:pStyle w:val="StandardWeb"/>
      </w:pPr>
      <w:r>
        <w:t xml:space="preserve">Zum xl. Ain frag / ob man </w:t>
      </w:r>
      <w:proofErr w:type="spellStart"/>
      <w:r>
        <w:t>got</w:t>
      </w:r>
      <w:proofErr w:type="spellEnd"/>
      <w:r>
        <w:t xml:space="preserve"> </w:t>
      </w:r>
      <w:proofErr w:type="spellStart"/>
      <w:r>
        <w:t>mueg</w:t>
      </w:r>
      <w:proofErr w:type="spellEnd"/>
      <w:r>
        <w:t xml:space="preserve"> erkennen und </w:t>
      </w:r>
      <w:proofErr w:type="spellStart"/>
      <w:r>
        <w:t>nit</w:t>
      </w:r>
      <w:proofErr w:type="spellEnd"/>
      <w:r>
        <w:t xml:space="preserve"> lieben. und wie </w:t>
      </w:r>
      <w:proofErr w:type="spellStart"/>
      <w:r>
        <w:t>zwayerlay</w:t>
      </w:r>
      <w:proofErr w:type="spellEnd"/>
      <w:r>
        <w:t xml:space="preserve"> </w:t>
      </w:r>
      <w:proofErr w:type="spellStart"/>
      <w:r>
        <w:t>liecht</w:t>
      </w:r>
      <w:proofErr w:type="spellEnd"/>
      <w:r>
        <w:t xml:space="preserve"> und liebe ist / war und falsch. </w:t>
      </w:r>
    </w:p>
    <w:p w14:paraId="47E7A6A0" w14:textId="77777777" w:rsidR="00243995" w:rsidRDefault="00243995" w:rsidP="00243995">
      <w:pPr>
        <w:pStyle w:val="StandardWeb"/>
      </w:pPr>
      <w:r>
        <w:t xml:space="preserve">Zum </w:t>
      </w:r>
      <w:proofErr w:type="spellStart"/>
      <w:r>
        <w:t>xlj</w:t>
      </w:r>
      <w:proofErr w:type="spellEnd"/>
      <w:r>
        <w:t xml:space="preserve">. </w:t>
      </w:r>
      <w:proofErr w:type="spellStart"/>
      <w:r>
        <w:t>Wabey</w:t>
      </w:r>
      <w:proofErr w:type="spellEnd"/>
      <w:r>
        <w:t xml:space="preserve"> man </w:t>
      </w:r>
      <w:proofErr w:type="spellStart"/>
      <w:r>
        <w:t>ainen</w:t>
      </w:r>
      <w:proofErr w:type="spellEnd"/>
      <w:r>
        <w:t xml:space="preserve"> warn vergotten </w:t>
      </w:r>
      <w:proofErr w:type="spellStart"/>
      <w:r>
        <w:t>menschen</w:t>
      </w:r>
      <w:proofErr w:type="spellEnd"/>
      <w:r>
        <w:t xml:space="preserve"> erkennen mag / und was </w:t>
      </w:r>
      <w:proofErr w:type="spellStart"/>
      <w:r>
        <w:t>jm</w:t>
      </w:r>
      <w:proofErr w:type="spellEnd"/>
      <w:r>
        <w:t xml:space="preserve"> </w:t>
      </w:r>
      <w:proofErr w:type="spellStart"/>
      <w:r>
        <w:t>zugehoer</w:t>
      </w:r>
      <w:proofErr w:type="spellEnd"/>
      <w:r>
        <w:t xml:space="preserve"> / </w:t>
      </w:r>
      <w:proofErr w:type="spellStart"/>
      <w:r>
        <w:t>unnd</w:t>
      </w:r>
      <w:proofErr w:type="spellEnd"/>
      <w:r>
        <w:t xml:space="preserve"> was </w:t>
      </w:r>
      <w:proofErr w:type="spellStart"/>
      <w:r>
        <w:t>aim</w:t>
      </w:r>
      <w:proofErr w:type="spellEnd"/>
      <w:r>
        <w:t xml:space="preserve"> falschen </w:t>
      </w:r>
      <w:proofErr w:type="spellStart"/>
      <w:r>
        <w:t>liecht</w:t>
      </w:r>
      <w:proofErr w:type="spellEnd"/>
      <w:r>
        <w:t xml:space="preserve"> oder </w:t>
      </w:r>
      <w:proofErr w:type="spellStart"/>
      <w:r>
        <w:t>aim</w:t>
      </w:r>
      <w:proofErr w:type="spellEnd"/>
      <w:r>
        <w:t xml:space="preserve"> falschen freyen </w:t>
      </w:r>
      <w:proofErr w:type="spellStart"/>
      <w:r>
        <w:t>gaist</w:t>
      </w:r>
      <w:proofErr w:type="spellEnd"/>
      <w:r>
        <w:t xml:space="preserve"> auch </w:t>
      </w:r>
      <w:proofErr w:type="spellStart"/>
      <w:r>
        <w:t>zugehoer</w:t>
      </w:r>
      <w:proofErr w:type="spellEnd"/>
      <w:r>
        <w:t xml:space="preserve">. </w:t>
      </w:r>
    </w:p>
    <w:p w14:paraId="1CF0244A" w14:textId="77777777" w:rsidR="00243995" w:rsidRDefault="00243995" w:rsidP="00243995">
      <w:pPr>
        <w:pStyle w:val="StandardWeb"/>
      </w:pPr>
      <w:r>
        <w:t xml:space="preserve">Zum </w:t>
      </w:r>
      <w:proofErr w:type="spellStart"/>
      <w:r>
        <w:t>xlij</w:t>
      </w:r>
      <w:proofErr w:type="spellEnd"/>
      <w:r>
        <w:t xml:space="preserve">. Wie </w:t>
      </w:r>
      <w:proofErr w:type="spellStart"/>
      <w:r>
        <w:t>nit</w:t>
      </w:r>
      <w:proofErr w:type="spellEnd"/>
      <w:r>
        <w:t xml:space="preserve"> anders wider </w:t>
      </w:r>
      <w:proofErr w:type="spellStart"/>
      <w:r>
        <w:t>got</w:t>
      </w:r>
      <w:proofErr w:type="spellEnd"/>
      <w:r>
        <w:t xml:space="preserve"> sey dann </w:t>
      </w:r>
      <w:proofErr w:type="spellStart"/>
      <w:r>
        <w:t>aigner</w:t>
      </w:r>
      <w:proofErr w:type="spellEnd"/>
      <w:r>
        <w:t xml:space="preserve"> will. Und wer sein bestes sucht als das sein der findt es </w:t>
      </w:r>
      <w:proofErr w:type="spellStart"/>
      <w:r>
        <w:t>nit</w:t>
      </w:r>
      <w:proofErr w:type="spellEnd"/>
      <w:r>
        <w:t xml:space="preserve"> / und wie der </w:t>
      </w:r>
      <w:proofErr w:type="spellStart"/>
      <w:r>
        <w:t>mensch</w:t>
      </w:r>
      <w:proofErr w:type="spellEnd"/>
      <w:r>
        <w:t xml:space="preserve"> von </w:t>
      </w:r>
      <w:proofErr w:type="spellStart"/>
      <w:r>
        <w:t>jmselb</w:t>
      </w:r>
      <w:proofErr w:type="spellEnd"/>
      <w:r>
        <w:t xml:space="preserve"> nichts guts </w:t>
      </w:r>
      <w:proofErr w:type="spellStart"/>
      <w:r>
        <w:t>waißt</w:t>
      </w:r>
      <w:proofErr w:type="spellEnd"/>
      <w:r>
        <w:t xml:space="preserve"> oder vermag. </w:t>
      </w:r>
    </w:p>
    <w:p w14:paraId="43ACEE65" w14:textId="77777777" w:rsidR="00243995" w:rsidRDefault="00243995" w:rsidP="00243995">
      <w:pPr>
        <w:pStyle w:val="StandardWeb"/>
      </w:pPr>
      <w:r>
        <w:t xml:space="preserve">Zum </w:t>
      </w:r>
      <w:proofErr w:type="spellStart"/>
      <w:r>
        <w:t>xliij</w:t>
      </w:r>
      <w:proofErr w:type="spellEnd"/>
      <w:r>
        <w:t xml:space="preserve">. </w:t>
      </w:r>
      <w:proofErr w:type="spellStart"/>
      <w:r>
        <w:t>Wa</w:t>
      </w:r>
      <w:proofErr w:type="spellEnd"/>
      <w:r>
        <w:t xml:space="preserve"> Christus leben ist / da ist auch Christus. und wie Christus leben das allerbest und </w:t>
      </w:r>
      <w:proofErr w:type="spellStart"/>
      <w:r>
        <w:t>edelst</w:t>
      </w:r>
      <w:proofErr w:type="spellEnd"/>
      <w:r>
        <w:t xml:space="preserve"> leben sey das </w:t>
      </w:r>
      <w:proofErr w:type="spellStart"/>
      <w:r>
        <w:t>ye</w:t>
      </w:r>
      <w:proofErr w:type="spellEnd"/>
      <w:r>
        <w:t xml:space="preserve"> ward / oder </w:t>
      </w:r>
      <w:proofErr w:type="spellStart"/>
      <w:r>
        <w:t>ymmer</w:t>
      </w:r>
      <w:proofErr w:type="spellEnd"/>
      <w:r>
        <w:t xml:space="preserve"> werden mag. </w:t>
      </w:r>
    </w:p>
    <w:p w14:paraId="5C42656B" w14:textId="77777777" w:rsidR="00243995" w:rsidRDefault="00243995" w:rsidP="00243995">
      <w:pPr>
        <w:pStyle w:val="StandardWeb"/>
      </w:pPr>
      <w:r>
        <w:t xml:space="preserve">Zum </w:t>
      </w:r>
      <w:proofErr w:type="spellStart"/>
      <w:r>
        <w:t>xliiij</w:t>
      </w:r>
      <w:proofErr w:type="spellEnd"/>
      <w:r>
        <w:t xml:space="preserve">. Wie </w:t>
      </w:r>
      <w:proofErr w:type="spellStart"/>
      <w:r>
        <w:t>allain</w:t>
      </w:r>
      <w:proofErr w:type="spellEnd"/>
      <w:r>
        <w:t xml:space="preserve"> </w:t>
      </w:r>
      <w:proofErr w:type="spellStart"/>
      <w:r>
        <w:t>gantz</w:t>
      </w:r>
      <w:proofErr w:type="spellEnd"/>
      <w:r>
        <w:t xml:space="preserve"> gnug und </w:t>
      </w:r>
      <w:proofErr w:type="spellStart"/>
      <w:r>
        <w:t>ruw</w:t>
      </w:r>
      <w:proofErr w:type="spellEnd"/>
      <w:r>
        <w:t xml:space="preserve"> in </w:t>
      </w:r>
      <w:proofErr w:type="spellStart"/>
      <w:r>
        <w:t>got</w:t>
      </w:r>
      <w:proofErr w:type="spellEnd"/>
      <w:r>
        <w:t xml:space="preserve"> sey / und in </w:t>
      </w:r>
      <w:proofErr w:type="spellStart"/>
      <w:r>
        <w:t>kainer</w:t>
      </w:r>
      <w:proofErr w:type="spellEnd"/>
      <w:r>
        <w:t xml:space="preserve"> </w:t>
      </w:r>
      <w:proofErr w:type="spellStart"/>
      <w:r>
        <w:t>creatur</w:t>
      </w:r>
      <w:proofErr w:type="spellEnd"/>
      <w:r>
        <w:t xml:space="preserve">. und wer </w:t>
      </w:r>
      <w:proofErr w:type="spellStart"/>
      <w:r>
        <w:t>got</w:t>
      </w:r>
      <w:proofErr w:type="spellEnd"/>
      <w:r>
        <w:t xml:space="preserve"> gehorsam will sein / der muß allen gehorsam sein in </w:t>
      </w:r>
      <w:proofErr w:type="spellStart"/>
      <w:r>
        <w:t>leydender</w:t>
      </w:r>
      <w:proofErr w:type="spellEnd"/>
      <w:r>
        <w:t xml:space="preserve"> weiß. </w:t>
      </w:r>
      <w:proofErr w:type="spellStart"/>
      <w:r>
        <w:t>Unnd</w:t>
      </w:r>
      <w:proofErr w:type="spellEnd"/>
      <w:r>
        <w:t xml:space="preserve"> wer </w:t>
      </w:r>
      <w:proofErr w:type="spellStart"/>
      <w:r>
        <w:t>got</w:t>
      </w:r>
      <w:proofErr w:type="spellEnd"/>
      <w:r>
        <w:t xml:space="preserve"> </w:t>
      </w:r>
      <w:proofErr w:type="spellStart"/>
      <w:r>
        <w:t>liebhabne</w:t>
      </w:r>
      <w:proofErr w:type="spellEnd"/>
      <w:r>
        <w:t xml:space="preserve"> </w:t>
      </w:r>
      <w:proofErr w:type="spellStart"/>
      <w:r>
        <w:t>wil</w:t>
      </w:r>
      <w:proofErr w:type="spellEnd"/>
      <w:r>
        <w:t xml:space="preserve"> / der muß alle ding liebhaben in </w:t>
      </w:r>
      <w:proofErr w:type="spellStart"/>
      <w:r>
        <w:t>aim</w:t>
      </w:r>
      <w:proofErr w:type="spellEnd"/>
      <w:r>
        <w:t xml:space="preserve">. </w:t>
      </w:r>
    </w:p>
    <w:p w14:paraId="7A3993B5" w14:textId="77777777" w:rsidR="00243995" w:rsidRDefault="00243995" w:rsidP="00243995">
      <w:pPr>
        <w:pStyle w:val="StandardWeb"/>
      </w:pPr>
      <w:r>
        <w:t xml:space="preserve">Zum xlv. Ob man auch </w:t>
      </w:r>
      <w:proofErr w:type="spellStart"/>
      <w:r>
        <w:t>sünd</w:t>
      </w:r>
      <w:proofErr w:type="spellEnd"/>
      <w:r>
        <w:t xml:space="preserve"> lieb </w:t>
      </w:r>
      <w:proofErr w:type="spellStart"/>
      <w:r>
        <w:t>sol</w:t>
      </w:r>
      <w:proofErr w:type="spellEnd"/>
      <w:r>
        <w:t xml:space="preserve"> haben / wenn man alle ding lieb </w:t>
      </w:r>
      <w:proofErr w:type="spellStart"/>
      <w:r>
        <w:t>sol</w:t>
      </w:r>
      <w:proofErr w:type="spellEnd"/>
      <w:r>
        <w:t xml:space="preserve"> haben. </w:t>
      </w:r>
    </w:p>
    <w:p w14:paraId="0DE47ECB" w14:textId="77777777" w:rsidR="00243995" w:rsidRDefault="00243995" w:rsidP="00243995">
      <w:pPr>
        <w:pStyle w:val="StandardWeb"/>
      </w:pPr>
      <w:r>
        <w:t xml:space="preserve">Zum </w:t>
      </w:r>
      <w:proofErr w:type="spellStart"/>
      <w:r>
        <w:t>xlvj</w:t>
      </w:r>
      <w:proofErr w:type="spellEnd"/>
      <w:r>
        <w:t xml:space="preserve">. Wie man </w:t>
      </w:r>
      <w:proofErr w:type="spellStart"/>
      <w:r>
        <w:t>etlich</w:t>
      </w:r>
      <w:proofErr w:type="spellEnd"/>
      <w:r>
        <w:t xml:space="preserve"> ding von </w:t>
      </w:r>
      <w:proofErr w:type="spellStart"/>
      <w:r>
        <w:t>goetlicher</w:t>
      </w:r>
      <w:proofErr w:type="spellEnd"/>
      <w:r>
        <w:t xml:space="preserve"> </w:t>
      </w:r>
      <w:proofErr w:type="spellStart"/>
      <w:r>
        <w:t>warhait</w:t>
      </w:r>
      <w:proofErr w:type="spellEnd"/>
      <w:r>
        <w:t xml:space="preserve"> vor muß glauben </w:t>
      </w:r>
      <w:proofErr w:type="spellStart"/>
      <w:r>
        <w:t>ee</w:t>
      </w:r>
      <w:proofErr w:type="spellEnd"/>
      <w:r>
        <w:t xml:space="preserve"> man </w:t>
      </w:r>
      <w:proofErr w:type="spellStart"/>
      <w:r>
        <w:t>kumm</w:t>
      </w:r>
      <w:proofErr w:type="spellEnd"/>
      <w:r>
        <w:t xml:space="preserve"> zu </w:t>
      </w:r>
      <w:proofErr w:type="spellStart"/>
      <w:r>
        <w:t>aim</w:t>
      </w:r>
      <w:proofErr w:type="spellEnd"/>
      <w:r>
        <w:t xml:space="preserve"> waren wissen und befinden. </w:t>
      </w:r>
    </w:p>
    <w:p w14:paraId="11E0E4ED" w14:textId="77777777" w:rsidR="00243995" w:rsidRDefault="00243995" w:rsidP="00243995">
      <w:pPr>
        <w:pStyle w:val="StandardWeb"/>
      </w:pPr>
      <w:r>
        <w:t xml:space="preserve">Zum </w:t>
      </w:r>
      <w:proofErr w:type="spellStart"/>
      <w:r>
        <w:t>xlvij</w:t>
      </w:r>
      <w:proofErr w:type="spellEnd"/>
      <w:r>
        <w:t xml:space="preserve">. Von </w:t>
      </w:r>
      <w:proofErr w:type="spellStart"/>
      <w:r>
        <w:t>aignem</w:t>
      </w:r>
      <w:proofErr w:type="spellEnd"/>
      <w:r>
        <w:t xml:space="preserve"> willen / und wie Lucifer und Adam von </w:t>
      </w:r>
      <w:proofErr w:type="spellStart"/>
      <w:r>
        <w:t>got</w:t>
      </w:r>
      <w:proofErr w:type="spellEnd"/>
      <w:r>
        <w:t xml:space="preserve"> </w:t>
      </w:r>
      <w:proofErr w:type="spellStart"/>
      <w:r>
        <w:t>seind</w:t>
      </w:r>
      <w:proofErr w:type="spellEnd"/>
      <w:r>
        <w:t xml:space="preserve"> gefallen durch den </w:t>
      </w:r>
      <w:proofErr w:type="spellStart"/>
      <w:r>
        <w:t>aigen</w:t>
      </w:r>
      <w:proofErr w:type="spellEnd"/>
      <w:r>
        <w:t xml:space="preserve"> willen. Wie </w:t>
      </w:r>
      <w:proofErr w:type="spellStart"/>
      <w:r>
        <w:t>dise</w:t>
      </w:r>
      <w:proofErr w:type="spellEnd"/>
      <w:r>
        <w:t xml:space="preserve"> zeit sey </w:t>
      </w:r>
      <w:proofErr w:type="spellStart"/>
      <w:r>
        <w:t>ain</w:t>
      </w:r>
      <w:proofErr w:type="spellEnd"/>
      <w:r>
        <w:t xml:space="preserve"> </w:t>
      </w:r>
      <w:proofErr w:type="spellStart"/>
      <w:r>
        <w:t>paradiß</w:t>
      </w:r>
      <w:proofErr w:type="spellEnd"/>
      <w:r>
        <w:t xml:space="preserve"> und </w:t>
      </w:r>
      <w:proofErr w:type="spellStart"/>
      <w:r>
        <w:t>ain</w:t>
      </w:r>
      <w:proofErr w:type="spellEnd"/>
      <w:r>
        <w:t xml:space="preserve"> </w:t>
      </w:r>
      <w:proofErr w:type="spellStart"/>
      <w:r>
        <w:t>vorstat</w:t>
      </w:r>
      <w:proofErr w:type="spellEnd"/>
      <w:r>
        <w:t xml:space="preserve"> des </w:t>
      </w:r>
      <w:proofErr w:type="spellStart"/>
      <w:r>
        <w:t>himmelreichs</w:t>
      </w:r>
      <w:proofErr w:type="spellEnd"/>
      <w:r>
        <w:t xml:space="preserve"> / und ist darinn </w:t>
      </w:r>
      <w:proofErr w:type="spellStart"/>
      <w:r>
        <w:t>nit</w:t>
      </w:r>
      <w:proofErr w:type="spellEnd"/>
      <w:r>
        <w:t xml:space="preserve"> </w:t>
      </w:r>
      <w:proofErr w:type="spellStart"/>
      <w:r>
        <w:t>meer</w:t>
      </w:r>
      <w:proofErr w:type="spellEnd"/>
      <w:r>
        <w:t xml:space="preserve"> dann </w:t>
      </w:r>
      <w:proofErr w:type="spellStart"/>
      <w:r>
        <w:t>ain</w:t>
      </w:r>
      <w:proofErr w:type="spellEnd"/>
      <w:r>
        <w:t xml:space="preserve"> </w:t>
      </w:r>
      <w:proofErr w:type="spellStart"/>
      <w:r>
        <w:t>paum</w:t>
      </w:r>
      <w:proofErr w:type="spellEnd"/>
      <w:r>
        <w:t xml:space="preserve"> dem </w:t>
      </w:r>
      <w:proofErr w:type="spellStart"/>
      <w:r>
        <w:t>menschen</w:t>
      </w:r>
      <w:proofErr w:type="spellEnd"/>
      <w:r>
        <w:t xml:space="preserve"> </w:t>
      </w:r>
      <w:proofErr w:type="spellStart"/>
      <w:r>
        <w:t>verbotten</w:t>
      </w:r>
      <w:proofErr w:type="spellEnd"/>
      <w:r>
        <w:t xml:space="preserve"> / das ist / </w:t>
      </w:r>
      <w:proofErr w:type="spellStart"/>
      <w:r>
        <w:t>aigenwill</w:t>
      </w:r>
      <w:proofErr w:type="spellEnd"/>
      <w:r>
        <w:t xml:space="preserve">. </w:t>
      </w:r>
    </w:p>
    <w:p w14:paraId="7BBB0DE5" w14:textId="77777777" w:rsidR="00243995" w:rsidRDefault="00243995" w:rsidP="00243995">
      <w:pPr>
        <w:pStyle w:val="StandardWeb"/>
      </w:pPr>
      <w:r>
        <w:t xml:space="preserve">Zum </w:t>
      </w:r>
      <w:proofErr w:type="spellStart"/>
      <w:r>
        <w:t>xlviij</w:t>
      </w:r>
      <w:proofErr w:type="spellEnd"/>
      <w:r>
        <w:t xml:space="preserve">. </w:t>
      </w:r>
      <w:proofErr w:type="spellStart"/>
      <w:r>
        <w:t>Warumb</w:t>
      </w:r>
      <w:proofErr w:type="spellEnd"/>
      <w:r>
        <w:t xml:space="preserve"> </w:t>
      </w:r>
      <w:proofErr w:type="spellStart"/>
      <w:r>
        <w:t>gott</w:t>
      </w:r>
      <w:proofErr w:type="spellEnd"/>
      <w:r>
        <w:t xml:space="preserve"> den </w:t>
      </w:r>
      <w:proofErr w:type="spellStart"/>
      <w:r>
        <w:t>aigen</w:t>
      </w:r>
      <w:proofErr w:type="spellEnd"/>
      <w:r>
        <w:t xml:space="preserve"> willen geschaffen hab wenn er </w:t>
      </w:r>
      <w:proofErr w:type="spellStart"/>
      <w:r>
        <w:t>jm</w:t>
      </w:r>
      <w:proofErr w:type="spellEnd"/>
      <w:r>
        <w:t xml:space="preserve"> als wider ist. </w:t>
      </w:r>
    </w:p>
    <w:p w14:paraId="5210F410" w14:textId="77777777" w:rsidR="00243995" w:rsidRDefault="00243995" w:rsidP="00243995">
      <w:pPr>
        <w:pStyle w:val="StandardWeb"/>
      </w:pPr>
      <w:r>
        <w:t xml:space="preserve">Zum xlix. Wie man die </w:t>
      </w:r>
      <w:proofErr w:type="spellStart"/>
      <w:r>
        <w:t>zway</w:t>
      </w:r>
      <w:proofErr w:type="spellEnd"/>
      <w:r>
        <w:t xml:space="preserve"> </w:t>
      </w:r>
      <w:proofErr w:type="spellStart"/>
      <w:r>
        <w:t>wort</w:t>
      </w:r>
      <w:proofErr w:type="spellEnd"/>
      <w:r>
        <w:t xml:space="preserve"> </w:t>
      </w:r>
      <w:proofErr w:type="spellStart"/>
      <w:r>
        <w:t>versteen</w:t>
      </w:r>
      <w:proofErr w:type="spellEnd"/>
      <w:r>
        <w:t xml:space="preserve"> </w:t>
      </w:r>
      <w:proofErr w:type="spellStart"/>
      <w:r>
        <w:t>sol</w:t>
      </w:r>
      <w:proofErr w:type="spellEnd"/>
      <w:r>
        <w:t xml:space="preserve"> die Christus gesprochen hat / da </w:t>
      </w:r>
      <w:proofErr w:type="spellStart"/>
      <w:r>
        <w:t>ain</w:t>
      </w:r>
      <w:proofErr w:type="spellEnd"/>
      <w:r>
        <w:t xml:space="preserve">. </w:t>
      </w:r>
      <w:proofErr w:type="spellStart"/>
      <w:r>
        <w:t>Niemant</w:t>
      </w:r>
      <w:proofErr w:type="spellEnd"/>
      <w:r>
        <w:t xml:space="preserve"> </w:t>
      </w:r>
      <w:proofErr w:type="spellStart"/>
      <w:r>
        <w:t>kumpt</w:t>
      </w:r>
      <w:proofErr w:type="spellEnd"/>
      <w:r>
        <w:t xml:space="preserve"> zu dem </w:t>
      </w:r>
      <w:proofErr w:type="spellStart"/>
      <w:r>
        <w:t>vatter</w:t>
      </w:r>
      <w:proofErr w:type="spellEnd"/>
      <w:r>
        <w:t xml:space="preserve"> dann durch mich. Das ander. </w:t>
      </w:r>
      <w:proofErr w:type="spellStart"/>
      <w:r>
        <w:t>Niemant</w:t>
      </w:r>
      <w:proofErr w:type="spellEnd"/>
      <w:r>
        <w:t xml:space="preserve"> </w:t>
      </w:r>
      <w:proofErr w:type="spellStart"/>
      <w:r>
        <w:t>kumpt</w:t>
      </w:r>
      <w:proofErr w:type="spellEnd"/>
      <w:r>
        <w:t xml:space="preserve"> zu mir / der </w:t>
      </w:r>
      <w:proofErr w:type="spellStart"/>
      <w:r>
        <w:t>vatter</w:t>
      </w:r>
      <w:proofErr w:type="spellEnd"/>
      <w:r>
        <w:t xml:space="preserve"> ziehe </w:t>
      </w:r>
      <w:proofErr w:type="spellStart"/>
      <w:r>
        <w:t>jn</w:t>
      </w:r>
      <w:proofErr w:type="spellEnd"/>
      <w:r>
        <w:t xml:space="preserve"> dann. Das leeret er durch </w:t>
      </w:r>
      <w:proofErr w:type="spellStart"/>
      <w:r>
        <w:t>siben</w:t>
      </w:r>
      <w:proofErr w:type="spellEnd"/>
      <w:r>
        <w:t xml:space="preserve"> Capitel biß an das end diß </w:t>
      </w:r>
      <w:proofErr w:type="spellStart"/>
      <w:r>
        <w:t>buchs</w:t>
      </w:r>
      <w:proofErr w:type="spellEnd"/>
      <w:r>
        <w:t xml:space="preserve">. </w:t>
      </w:r>
    </w:p>
    <w:p w14:paraId="6F6FFCFA" w14:textId="77777777" w:rsidR="00243995" w:rsidRDefault="00243995" w:rsidP="00243995">
      <w:pPr>
        <w:pStyle w:val="StandardWeb"/>
      </w:pPr>
      <w:proofErr w:type="spellStart"/>
      <w:r>
        <w:rPr>
          <w:rStyle w:val="Fett"/>
        </w:rPr>
        <w:t>Got</w:t>
      </w:r>
      <w:proofErr w:type="spellEnd"/>
      <w:r>
        <w:rPr>
          <w:rStyle w:val="Fett"/>
        </w:rPr>
        <w:t xml:space="preserve"> sey lob.</w:t>
      </w:r>
      <w:r>
        <w:t xml:space="preserve"> </w:t>
      </w:r>
    </w:p>
    <w:p w14:paraId="3648E3A1" w14:textId="77777777" w:rsidR="00243995" w:rsidRDefault="00243995" w:rsidP="00243995">
      <w:pPr>
        <w:pStyle w:val="berschrift2"/>
      </w:pPr>
      <w:r>
        <w:t>Das erst Capitel</w:t>
      </w:r>
    </w:p>
    <w:p w14:paraId="2551650B" w14:textId="77777777" w:rsidR="00243995" w:rsidRDefault="00243995" w:rsidP="00243995">
      <w:pPr>
        <w:pStyle w:val="StandardWeb"/>
      </w:pPr>
      <w:r>
        <w:t xml:space="preserve">Sanctus Paulus spricht Wenn das </w:t>
      </w:r>
      <w:proofErr w:type="spellStart"/>
      <w:r>
        <w:t>volkommen</w:t>
      </w:r>
      <w:proofErr w:type="spellEnd"/>
      <w:r>
        <w:t xml:space="preserve"> </w:t>
      </w:r>
      <w:proofErr w:type="spellStart"/>
      <w:r>
        <w:t>kompt</w:t>
      </w:r>
      <w:proofErr w:type="spellEnd"/>
      <w:r>
        <w:t xml:space="preserve"> so </w:t>
      </w:r>
      <w:proofErr w:type="spellStart"/>
      <w:r>
        <w:t>vernicht</w:t>
      </w:r>
      <w:proofErr w:type="spellEnd"/>
      <w:r>
        <w:t xml:space="preserve"> man das </w:t>
      </w:r>
      <w:proofErr w:type="spellStart"/>
      <w:r>
        <w:t>unvolkommen</w:t>
      </w:r>
      <w:proofErr w:type="spellEnd"/>
      <w:r>
        <w:t xml:space="preserve"> und das </w:t>
      </w:r>
      <w:proofErr w:type="spellStart"/>
      <w:r>
        <w:t>getailt</w:t>
      </w:r>
      <w:proofErr w:type="spellEnd"/>
      <w:r>
        <w:t xml:space="preserve">. Nun </w:t>
      </w:r>
      <w:proofErr w:type="spellStart"/>
      <w:r>
        <w:t>merck</w:t>
      </w:r>
      <w:proofErr w:type="spellEnd"/>
      <w:r>
        <w:t xml:space="preserve"> was ist das </w:t>
      </w:r>
      <w:proofErr w:type="spellStart"/>
      <w:r>
        <w:t>volkommen</w:t>
      </w:r>
      <w:proofErr w:type="spellEnd"/>
      <w:r>
        <w:t xml:space="preserve"> und das </w:t>
      </w:r>
      <w:proofErr w:type="spellStart"/>
      <w:r>
        <w:t>getailt</w:t>
      </w:r>
      <w:proofErr w:type="spellEnd"/>
      <w:r>
        <w:t xml:space="preserve">. Das </w:t>
      </w:r>
      <w:proofErr w:type="spellStart"/>
      <w:r>
        <w:t>volkommen</w:t>
      </w:r>
      <w:proofErr w:type="spellEnd"/>
      <w:r>
        <w:t xml:space="preserve"> ist </w:t>
      </w:r>
      <w:proofErr w:type="spellStart"/>
      <w:r>
        <w:t>ain</w:t>
      </w:r>
      <w:proofErr w:type="spellEnd"/>
      <w:r>
        <w:t xml:space="preserve"> wesen das in </w:t>
      </w:r>
      <w:proofErr w:type="spellStart"/>
      <w:r>
        <w:t>jm</w:t>
      </w:r>
      <w:proofErr w:type="spellEnd"/>
      <w:r>
        <w:t xml:space="preserve"> und in </w:t>
      </w:r>
      <w:proofErr w:type="spellStart"/>
      <w:r>
        <w:t>seynem</w:t>
      </w:r>
      <w:proofErr w:type="spellEnd"/>
      <w:r>
        <w:t xml:space="preserve"> wesen alles begriffen und beschlossen hat / und on das und ausserhalb dem </w:t>
      </w:r>
      <w:proofErr w:type="spellStart"/>
      <w:r>
        <w:t>kain</w:t>
      </w:r>
      <w:proofErr w:type="spellEnd"/>
      <w:r>
        <w:t xml:space="preserve"> </w:t>
      </w:r>
      <w:proofErr w:type="spellStart"/>
      <w:r>
        <w:t>wares</w:t>
      </w:r>
      <w:proofErr w:type="spellEnd"/>
      <w:r>
        <w:t xml:space="preserve"> wesen ist / und in dem alle ding </w:t>
      </w:r>
      <w:proofErr w:type="spellStart"/>
      <w:r>
        <w:t>ir</w:t>
      </w:r>
      <w:proofErr w:type="spellEnd"/>
      <w:r>
        <w:t xml:space="preserve"> wesen </w:t>
      </w:r>
      <w:proofErr w:type="spellStart"/>
      <w:r>
        <w:t>hond</w:t>
      </w:r>
      <w:proofErr w:type="spellEnd"/>
      <w:r>
        <w:t xml:space="preserve"> / wann es ist aller ding wesen / und ist in </w:t>
      </w:r>
      <w:proofErr w:type="spellStart"/>
      <w:r>
        <w:t>umselber</w:t>
      </w:r>
      <w:proofErr w:type="spellEnd"/>
      <w:r>
        <w:t xml:space="preserve"> unwandelbar und unbeweglich / und verwandelt und bewegt alle andre ding. Aber das </w:t>
      </w:r>
      <w:proofErr w:type="spellStart"/>
      <w:r>
        <w:t>getailt</w:t>
      </w:r>
      <w:proofErr w:type="spellEnd"/>
      <w:r>
        <w:t xml:space="preserve"> oder das </w:t>
      </w:r>
      <w:proofErr w:type="spellStart"/>
      <w:r>
        <w:t>unvolkommen</w:t>
      </w:r>
      <w:proofErr w:type="spellEnd"/>
      <w:r>
        <w:t xml:space="preserve"> ist das / das </w:t>
      </w:r>
      <w:proofErr w:type="spellStart"/>
      <w:r>
        <w:t>auß</w:t>
      </w:r>
      <w:proofErr w:type="spellEnd"/>
      <w:r>
        <w:t xml:space="preserve"> </w:t>
      </w:r>
      <w:proofErr w:type="spellStart"/>
      <w:r>
        <w:t>disem</w:t>
      </w:r>
      <w:proofErr w:type="spellEnd"/>
      <w:r>
        <w:t xml:space="preserve"> </w:t>
      </w:r>
      <w:proofErr w:type="spellStart"/>
      <w:r>
        <w:t>volkommen</w:t>
      </w:r>
      <w:proofErr w:type="spellEnd"/>
      <w:r>
        <w:t xml:space="preserve"> den </w:t>
      </w:r>
      <w:proofErr w:type="spellStart"/>
      <w:r>
        <w:t>ursprung</w:t>
      </w:r>
      <w:proofErr w:type="spellEnd"/>
      <w:r>
        <w:t xml:space="preserve"> hat / oder </w:t>
      </w:r>
      <w:proofErr w:type="spellStart"/>
      <w:r>
        <w:t>wirt</w:t>
      </w:r>
      <w:proofErr w:type="spellEnd"/>
      <w:r>
        <w:t xml:space="preserve"> / Recht als </w:t>
      </w:r>
      <w:proofErr w:type="spellStart"/>
      <w:r>
        <w:t>ain</w:t>
      </w:r>
      <w:proofErr w:type="spellEnd"/>
      <w:r>
        <w:t xml:space="preserve"> glast oder </w:t>
      </w:r>
      <w:proofErr w:type="spellStart"/>
      <w:r>
        <w:t>ain</w:t>
      </w:r>
      <w:proofErr w:type="spellEnd"/>
      <w:r>
        <w:t xml:space="preserve"> schein </w:t>
      </w:r>
      <w:proofErr w:type="spellStart"/>
      <w:r>
        <w:t>ausfleüßt</w:t>
      </w:r>
      <w:proofErr w:type="spellEnd"/>
      <w:r>
        <w:t xml:space="preserve"> </w:t>
      </w:r>
      <w:proofErr w:type="spellStart"/>
      <w:r>
        <w:t>auß</w:t>
      </w:r>
      <w:proofErr w:type="spellEnd"/>
      <w:r>
        <w:t xml:space="preserve"> der sonnen oder </w:t>
      </w:r>
      <w:proofErr w:type="spellStart"/>
      <w:r>
        <w:t>auß</w:t>
      </w:r>
      <w:proofErr w:type="spellEnd"/>
      <w:r>
        <w:t xml:space="preserve"> </w:t>
      </w:r>
      <w:proofErr w:type="spellStart"/>
      <w:r>
        <w:t>aim</w:t>
      </w:r>
      <w:proofErr w:type="spellEnd"/>
      <w:r>
        <w:t xml:space="preserve"> </w:t>
      </w:r>
      <w:proofErr w:type="spellStart"/>
      <w:r>
        <w:t>liecht</w:t>
      </w:r>
      <w:proofErr w:type="spellEnd"/>
      <w:r>
        <w:t xml:space="preserve"> / und scheint etwas / </w:t>
      </w:r>
      <w:proofErr w:type="spellStart"/>
      <w:r>
        <w:t>diss</w:t>
      </w:r>
      <w:proofErr w:type="spellEnd"/>
      <w:r>
        <w:t xml:space="preserve"> oder das / und </w:t>
      </w:r>
      <w:proofErr w:type="spellStart"/>
      <w:r>
        <w:t>haißt</w:t>
      </w:r>
      <w:proofErr w:type="spellEnd"/>
      <w:r>
        <w:t xml:space="preserve"> </w:t>
      </w:r>
      <w:proofErr w:type="spellStart"/>
      <w:r>
        <w:t>creatur</w:t>
      </w:r>
      <w:proofErr w:type="spellEnd"/>
      <w:r>
        <w:t xml:space="preserve"> Und aller </w:t>
      </w:r>
      <w:proofErr w:type="spellStart"/>
      <w:r>
        <w:t>diser</w:t>
      </w:r>
      <w:proofErr w:type="spellEnd"/>
      <w:r>
        <w:t xml:space="preserve"> </w:t>
      </w:r>
      <w:proofErr w:type="spellStart"/>
      <w:r>
        <w:t>getailten</w:t>
      </w:r>
      <w:proofErr w:type="spellEnd"/>
      <w:r>
        <w:t xml:space="preserve"> ist </w:t>
      </w:r>
      <w:proofErr w:type="spellStart"/>
      <w:r>
        <w:t>kains</w:t>
      </w:r>
      <w:proofErr w:type="spellEnd"/>
      <w:r>
        <w:t xml:space="preserve"> das </w:t>
      </w:r>
      <w:proofErr w:type="spellStart"/>
      <w:r>
        <w:t>volkommen</w:t>
      </w:r>
      <w:proofErr w:type="spellEnd"/>
      <w:r>
        <w:t xml:space="preserve"> / also ist auch das </w:t>
      </w:r>
      <w:proofErr w:type="spellStart"/>
      <w:r>
        <w:t>volkommen</w:t>
      </w:r>
      <w:proofErr w:type="spellEnd"/>
      <w:r>
        <w:t xml:space="preserve"> der </w:t>
      </w:r>
      <w:proofErr w:type="spellStart"/>
      <w:r>
        <w:t>getailten</w:t>
      </w:r>
      <w:proofErr w:type="spellEnd"/>
      <w:r>
        <w:t xml:space="preserve"> </w:t>
      </w:r>
      <w:proofErr w:type="spellStart"/>
      <w:r>
        <w:t>kains</w:t>
      </w:r>
      <w:proofErr w:type="spellEnd"/>
      <w:r>
        <w:t xml:space="preserve"> / die </w:t>
      </w:r>
      <w:proofErr w:type="spellStart"/>
      <w:r>
        <w:t>getailten</w:t>
      </w:r>
      <w:proofErr w:type="spellEnd"/>
      <w:r>
        <w:t xml:space="preserve"> </w:t>
      </w:r>
      <w:proofErr w:type="spellStart"/>
      <w:r>
        <w:t>seind</w:t>
      </w:r>
      <w:proofErr w:type="spellEnd"/>
      <w:r>
        <w:t xml:space="preserve"> </w:t>
      </w:r>
      <w:proofErr w:type="spellStart"/>
      <w:r>
        <w:t>begreifflich</w:t>
      </w:r>
      <w:proofErr w:type="spellEnd"/>
      <w:r>
        <w:t xml:space="preserve"> / </w:t>
      </w:r>
      <w:proofErr w:type="spellStart"/>
      <w:r>
        <w:t>bekantlich</w:t>
      </w:r>
      <w:proofErr w:type="spellEnd"/>
      <w:r>
        <w:t xml:space="preserve"> und </w:t>
      </w:r>
      <w:proofErr w:type="spellStart"/>
      <w:r>
        <w:t>aussprechenlich</w:t>
      </w:r>
      <w:proofErr w:type="spellEnd"/>
      <w:r>
        <w:t xml:space="preserve">. das </w:t>
      </w:r>
      <w:proofErr w:type="spellStart"/>
      <w:r>
        <w:t>volkommen</w:t>
      </w:r>
      <w:proofErr w:type="spellEnd"/>
      <w:r>
        <w:t xml:space="preserve"> ist allen </w:t>
      </w:r>
      <w:proofErr w:type="spellStart"/>
      <w:r>
        <w:t>creaturn</w:t>
      </w:r>
      <w:proofErr w:type="spellEnd"/>
      <w:r>
        <w:t xml:space="preserve"> unbegreiflich / </w:t>
      </w:r>
      <w:proofErr w:type="spellStart"/>
      <w:r>
        <w:t>unbekantlich</w:t>
      </w:r>
      <w:proofErr w:type="spellEnd"/>
      <w:r>
        <w:t xml:space="preserve"> und unaussprechlich in dem als </w:t>
      </w:r>
      <w:proofErr w:type="spellStart"/>
      <w:r>
        <w:t>creatur</w:t>
      </w:r>
      <w:proofErr w:type="spellEnd"/>
      <w:r>
        <w:t xml:space="preserve"> </w:t>
      </w:r>
      <w:proofErr w:type="spellStart"/>
      <w:r>
        <w:t>Darumm</w:t>
      </w:r>
      <w:proofErr w:type="spellEnd"/>
      <w:r>
        <w:t xml:space="preserve"> nennt man das </w:t>
      </w:r>
      <w:proofErr w:type="spellStart"/>
      <w:r>
        <w:t>volkommen</w:t>
      </w:r>
      <w:proofErr w:type="spellEnd"/>
      <w:r>
        <w:t xml:space="preserve"> </w:t>
      </w:r>
      <w:proofErr w:type="spellStart"/>
      <w:r>
        <w:t>nit</w:t>
      </w:r>
      <w:proofErr w:type="spellEnd"/>
      <w:r>
        <w:t xml:space="preserve"> / wann es ist </w:t>
      </w:r>
      <w:proofErr w:type="spellStart"/>
      <w:r>
        <w:t>diser</w:t>
      </w:r>
      <w:proofErr w:type="spellEnd"/>
      <w:r>
        <w:t xml:space="preserve"> </w:t>
      </w:r>
      <w:proofErr w:type="spellStart"/>
      <w:r>
        <w:t>kains</w:t>
      </w:r>
      <w:proofErr w:type="spellEnd"/>
      <w:r>
        <w:t xml:space="preserve"> / Die </w:t>
      </w:r>
      <w:proofErr w:type="spellStart"/>
      <w:r>
        <w:t>creatur</w:t>
      </w:r>
      <w:proofErr w:type="spellEnd"/>
      <w:r>
        <w:t xml:space="preserve"> / als </w:t>
      </w:r>
      <w:proofErr w:type="spellStart"/>
      <w:r>
        <w:t>creatur</w:t>
      </w:r>
      <w:proofErr w:type="spellEnd"/>
      <w:r>
        <w:t xml:space="preserve"> / mag </w:t>
      </w:r>
      <w:proofErr w:type="spellStart"/>
      <w:r>
        <w:t>dises</w:t>
      </w:r>
      <w:proofErr w:type="spellEnd"/>
      <w:r>
        <w:t xml:space="preserve"> </w:t>
      </w:r>
      <w:proofErr w:type="spellStart"/>
      <w:r>
        <w:t>nit</w:t>
      </w:r>
      <w:proofErr w:type="spellEnd"/>
      <w:r>
        <w:t xml:space="preserve"> erkennen noch begreifen. </w:t>
      </w:r>
    </w:p>
    <w:p w14:paraId="3E9E0A66" w14:textId="77777777" w:rsidR="00243995" w:rsidRDefault="00243995" w:rsidP="00243995">
      <w:pPr>
        <w:pStyle w:val="StandardWeb"/>
      </w:pPr>
      <w:r>
        <w:t xml:space="preserve">Nun </w:t>
      </w:r>
      <w:proofErr w:type="spellStart"/>
      <w:r>
        <w:t>wewnn</w:t>
      </w:r>
      <w:proofErr w:type="spellEnd"/>
      <w:r>
        <w:t xml:space="preserve"> das </w:t>
      </w:r>
      <w:proofErr w:type="spellStart"/>
      <w:r>
        <w:t>volkommen</w:t>
      </w:r>
      <w:proofErr w:type="spellEnd"/>
      <w:r>
        <w:t xml:space="preserve"> </w:t>
      </w:r>
      <w:proofErr w:type="spellStart"/>
      <w:r>
        <w:t>kompt</w:t>
      </w:r>
      <w:proofErr w:type="spellEnd"/>
      <w:r>
        <w:t xml:space="preserve"> so </w:t>
      </w:r>
      <w:proofErr w:type="spellStart"/>
      <w:r>
        <w:t>verschmaecht</w:t>
      </w:r>
      <w:proofErr w:type="spellEnd"/>
      <w:r>
        <w:t xml:space="preserve"> man das </w:t>
      </w:r>
      <w:proofErr w:type="spellStart"/>
      <w:r>
        <w:t>getailt</w:t>
      </w:r>
      <w:proofErr w:type="spellEnd"/>
      <w:r>
        <w:t xml:space="preserve"> / Wenn </w:t>
      </w:r>
      <w:proofErr w:type="spellStart"/>
      <w:r>
        <w:t>kumpt</w:t>
      </w:r>
      <w:proofErr w:type="spellEnd"/>
      <w:r>
        <w:t xml:space="preserve"> es aber? Ich sprich / wenn es als </w:t>
      </w:r>
      <w:proofErr w:type="spellStart"/>
      <w:r>
        <w:t>verr</w:t>
      </w:r>
      <w:proofErr w:type="spellEnd"/>
      <w:r>
        <w:t xml:space="preserve"> als </w:t>
      </w:r>
      <w:proofErr w:type="spellStart"/>
      <w:r>
        <w:t>müglich</w:t>
      </w:r>
      <w:proofErr w:type="spellEnd"/>
      <w:r>
        <w:t xml:space="preserve"> ist erkannt / empfunden / und geschmeckt </w:t>
      </w:r>
      <w:proofErr w:type="spellStart"/>
      <w:r>
        <w:t>wirt</w:t>
      </w:r>
      <w:proofErr w:type="spellEnd"/>
      <w:r>
        <w:t xml:space="preserve"> in der </w:t>
      </w:r>
      <w:proofErr w:type="spellStart"/>
      <w:r>
        <w:t>seel</w:t>
      </w:r>
      <w:proofErr w:type="spellEnd"/>
      <w:r>
        <w:t xml:space="preserve">. </w:t>
      </w:r>
    </w:p>
    <w:p w14:paraId="5001B5C2" w14:textId="77777777" w:rsidR="00243995" w:rsidRDefault="00243995" w:rsidP="00243995">
      <w:pPr>
        <w:pStyle w:val="StandardWeb"/>
      </w:pPr>
      <w:r>
        <w:t xml:space="preserve">Ain frag. Nun </w:t>
      </w:r>
      <w:proofErr w:type="spellStart"/>
      <w:r>
        <w:t>moecht</w:t>
      </w:r>
      <w:proofErr w:type="spellEnd"/>
      <w:r>
        <w:t xml:space="preserve"> man sprechen / Seyd es </w:t>
      </w:r>
      <w:proofErr w:type="spellStart"/>
      <w:r>
        <w:t>unerkantlich</w:t>
      </w:r>
      <w:proofErr w:type="spellEnd"/>
      <w:r>
        <w:t xml:space="preserve"> und unbegreiflich ist von allen </w:t>
      </w:r>
      <w:proofErr w:type="spellStart"/>
      <w:r>
        <w:t>creaturn</w:t>
      </w:r>
      <w:proofErr w:type="spellEnd"/>
      <w:r>
        <w:t xml:space="preserve"> / und die </w:t>
      </w:r>
      <w:proofErr w:type="spellStart"/>
      <w:r>
        <w:t>seel</w:t>
      </w:r>
      <w:proofErr w:type="spellEnd"/>
      <w:r>
        <w:t xml:space="preserve"> nur </w:t>
      </w:r>
      <w:proofErr w:type="spellStart"/>
      <w:r>
        <w:t>ain</w:t>
      </w:r>
      <w:proofErr w:type="spellEnd"/>
      <w:r>
        <w:t xml:space="preserve"> </w:t>
      </w:r>
      <w:proofErr w:type="spellStart"/>
      <w:r>
        <w:t>creatur</w:t>
      </w:r>
      <w:proofErr w:type="spellEnd"/>
      <w:r>
        <w:t xml:space="preserve"> ist / wie mag es dann in der </w:t>
      </w:r>
      <w:proofErr w:type="spellStart"/>
      <w:r>
        <w:t>sel</w:t>
      </w:r>
      <w:proofErr w:type="spellEnd"/>
      <w:r>
        <w:t xml:space="preserve"> erkannt werden. Antwort. </w:t>
      </w:r>
      <w:proofErr w:type="spellStart"/>
      <w:r>
        <w:t>Darumb</w:t>
      </w:r>
      <w:proofErr w:type="spellEnd"/>
      <w:r>
        <w:t xml:space="preserve"> spricht man in dem als </w:t>
      </w:r>
      <w:proofErr w:type="spellStart"/>
      <w:r>
        <w:t>creatur</w:t>
      </w:r>
      <w:proofErr w:type="spellEnd"/>
      <w:r>
        <w:t xml:space="preserve"> / das </w:t>
      </w:r>
      <w:proofErr w:type="spellStart"/>
      <w:r>
        <w:t>maint</w:t>
      </w:r>
      <w:proofErr w:type="spellEnd"/>
      <w:r>
        <w:t xml:space="preserve"> als </w:t>
      </w:r>
      <w:proofErr w:type="spellStart"/>
      <w:r>
        <w:t>vil</w:t>
      </w:r>
      <w:proofErr w:type="spellEnd"/>
      <w:r>
        <w:t xml:space="preserve"> die </w:t>
      </w:r>
      <w:proofErr w:type="spellStart"/>
      <w:r>
        <w:t>creatur</w:t>
      </w:r>
      <w:proofErr w:type="spellEnd"/>
      <w:r>
        <w:t xml:space="preserve"> von </w:t>
      </w:r>
      <w:proofErr w:type="spellStart"/>
      <w:r>
        <w:t>urer</w:t>
      </w:r>
      <w:proofErr w:type="spellEnd"/>
      <w:r>
        <w:t xml:space="preserve"> </w:t>
      </w:r>
      <w:proofErr w:type="spellStart"/>
      <w:r>
        <w:t>creatürlichait</w:t>
      </w:r>
      <w:proofErr w:type="spellEnd"/>
      <w:r>
        <w:t xml:space="preserve"> und </w:t>
      </w:r>
      <w:proofErr w:type="spellStart"/>
      <w:r>
        <w:t>geschaffenhait</w:t>
      </w:r>
      <w:proofErr w:type="spellEnd"/>
      <w:r>
        <w:t xml:space="preserve"> / von </w:t>
      </w:r>
      <w:proofErr w:type="spellStart"/>
      <w:r>
        <w:t>ir</w:t>
      </w:r>
      <w:proofErr w:type="spellEnd"/>
      <w:r>
        <w:t xml:space="preserve"> </w:t>
      </w:r>
      <w:proofErr w:type="spellStart"/>
      <w:r>
        <w:t>ichthait</w:t>
      </w:r>
      <w:proofErr w:type="spellEnd"/>
      <w:r>
        <w:t xml:space="preserve"> und </w:t>
      </w:r>
      <w:proofErr w:type="spellStart"/>
      <w:r>
        <w:t>selbhait</w:t>
      </w:r>
      <w:proofErr w:type="spellEnd"/>
      <w:r>
        <w:t xml:space="preserve"> ist es </w:t>
      </w:r>
      <w:proofErr w:type="spellStart"/>
      <w:r>
        <w:t>ir</w:t>
      </w:r>
      <w:proofErr w:type="spellEnd"/>
      <w:r>
        <w:t xml:space="preserve"> </w:t>
      </w:r>
      <w:proofErr w:type="spellStart"/>
      <w:r>
        <w:t>unmüglich</w:t>
      </w:r>
      <w:proofErr w:type="spellEnd"/>
      <w:r>
        <w:t xml:space="preserve"> / Wann in </w:t>
      </w:r>
      <w:proofErr w:type="spellStart"/>
      <w:r>
        <w:t>woelcher</w:t>
      </w:r>
      <w:proofErr w:type="spellEnd"/>
      <w:r>
        <w:t xml:space="preserve"> </w:t>
      </w:r>
      <w:proofErr w:type="spellStart"/>
      <w:r>
        <w:t>creatur</w:t>
      </w:r>
      <w:proofErr w:type="spellEnd"/>
      <w:r>
        <w:t xml:space="preserve"> diß </w:t>
      </w:r>
      <w:proofErr w:type="spellStart"/>
      <w:r>
        <w:t>volkommen</w:t>
      </w:r>
      <w:proofErr w:type="spellEnd"/>
      <w:r>
        <w:t xml:space="preserve"> erkannt werden </w:t>
      </w:r>
      <w:proofErr w:type="spellStart"/>
      <w:r>
        <w:t>sol</w:t>
      </w:r>
      <w:proofErr w:type="spellEnd"/>
      <w:r>
        <w:t xml:space="preserve"> da muß </w:t>
      </w:r>
      <w:proofErr w:type="spellStart"/>
      <w:r>
        <w:t>creatürlichait</w:t>
      </w:r>
      <w:proofErr w:type="spellEnd"/>
      <w:r>
        <w:t xml:space="preserve"> / </w:t>
      </w:r>
      <w:proofErr w:type="spellStart"/>
      <w:r>
        <w:t>geschaffenhait</w:t>
      </w:r>
      <w:proofErr w:type="spellEnd"/>
      <w:r>
        <w:t xml:space="preserve"> / </w:t>
      </w:r>
      <w:proofErr w:type="spellStart"/>
      <w:r>
        <w:t>ichthait</w:t>
      </w:r>
      <w:proofErr w:type="spellEnd"/>
      <w:r>
        <w:t xml:space="preserve"> / </w:t>
      </w:r>
      <w:proofErr w:type="spellStart"/>
      <w:r>
        <w:t>selbhait</w:t>
      </w:r>
      <w:proofErr w:type="spellEnd"/>
      <w:r>
        <w:t xml:space="preserve"> </w:t>
      </w:r>
      <w:proofErr w:type="spellStart"/>
      <w:r>
        <w:t>verlorn</w:t>
      </w:r>
      <w:proofErr w:type="spellEnd"/>
      <w:r>
        <w:t xml:space="preserve"> und zu nicht werden / Diß </w:t>
      </w:r>
      <w:proofErr w:type="spellStart"/>
      <w:r>
        <w:t>maint</w:t>
      </w:r>
      <w:proofErr w:type="spellEnd"/>
      <w:r>
        <w:t xml:space="preserve"> das </w:t>
      </w:r>
      <w:proofErr w:type="spellStart"/>
      <w:r>
        <w:t>wort</w:t>
      </w:r>
      <w:proofErr w:type="spellEnd"/>
      <w:r>
        <w:t xml:space="preserve"> </w:t>
      </w:r>
      <w:proofErr w:type="spellStart"/>
      <w:r>
        <w:t>sant</w:t>
      </w:r>
      <w:proofErr w:type="spellEnd"/>
      <w:r>
        <w:t xml:space="preserve"> Pauls / wenn das </w:t>
      </w:r>
      <w:proofErr w:type="spellStart"/>
      <w:r>
        <w:t>volkommen</w:t>
      </w:r>
      <w:proofErr w:type="spellEnd"/>
      <w:r>
        <w:t xml:space="preserve"> </w:t>
      </w:r>
      <w:proofErr w:type="spellStart"/>
      <w:r>
        <w:t>kompt</w:t>
      </w:r>
      <w:proofErr w:type="spellEnd"/>
      <w:r>
        <w:t xml:space="preserve"> / das ist / wenn es erkannt </w:t>
      </w:r>
      <w:proofErr w:type="spellStart"/>
      <w:r>
        <w:t>wirt</w:t>
      </w:r>
      <w:proofErr w:type="spellEnd"/>
      <w:r>
        <w:t xml:space="preserve"> / so </w:t>
      </w:r>
      <w:proofErr w:type="spellStart"/>
      <w:r>
        <w:t>wirt</w:t>
      </w:r>
      <w:proofErr w:type="spellEnd"/>
      <w:r>
        <w:t xml:space="preserve"> das </w:t>
      </w:r>
      <w:proofErr w:type="spellStart"/>
      <w:r>
        <w:t>getailt</w:t>
      </w:r>
      <w:proofErr w:type="spellEnd"/>
      <w:r>
        <w:t xml:space="preserve"> das ist </w:t>
      </w:r>
      <w:proofErr w:type="spellStart"/>
      <w:r>
        <w:t>creatürlichait</w:t>
      </w:r>
      <w:proofErr w:type="spellEnd"/>
      <w:r>
        <w:t xml:space="preserve"> / </w:t>
      </w:r>
      <w:proofErr w:type="spellStart"/>
      <w:r>
        <w:t>gschaffenhait</w:t>
      </w:r>
      <w:proofErr w:type="spellEnd"/>
      <w:r>
        <w:t xml:space="preserve"> / </w:t>
      </w:r>
      <w:proofErr w:type="spellStart"/>
      <w:r>
        <w:t>ichthait</w:t>
      </w:r>
      <w:proofErr w:type="spellEnd"/>
      <w:r>
        <w:t xml:space="preserve"> / </w:t>
      </w:r>
      <w:proofErr w:type="spellStart"/>
      <w:r>
        <w:t>selbhait</w:t>
      </w:r>
      <w:proofErr w:type="spellEnd"/>
      <w:r>
        <w:t xml:space="preserve"> / </w:t>
      </w:r>
      <w:proofErr w:type="spellStart"/>
      <w:r>
        <w:t>meinhait</w:t>
      </w:r>
      <w:proofErr w:type="spellEnd"/>
      <w:r>
        <w:t xml:space="preserve"> / alles </w:t>
      </w:r>
      <w:proofErr w:type="spellStart"/>
      <w:r>
        <w:t>verschmaecht</w:t>
      </w:r>
      <w:proofErr w:type="spellEnd"/>
      <w:r>
        <w:t xml:space="preserve"> und für </w:t>
      </w:r>
      <w:proofErr w:type="spellStart"/>
      <w:r>
        <w:t>nichtz</w:t>
      </w:r>
      <w:proofErr w:type="spellEnd"/>
      <w:r>
        <w:t xml:space="preserve"> gehalten / Alle dieweil man von </w:t>
      </w:r>
      <w:proofErr w:type="spellStart"/>
      <w:r>
        <w:t>disen</w:t>
      </w:r>
      <w:proofErr w:type="spellEnd"/>
      <w:r>
        <w:t xml:space="preserve"> </w:t>
      </w:r>
      <w:proofErr w:type="spellStart"/>
      <w:r>
        <w:t>ichts</w:t>
      </w:r>
      <w:proofErr w:type="spellEnd"/>
      <w:r>
        <w:t xml:space="preserve"> </w:t>
      </w:r>
      <w:proofErr w:type="spellStart"/>
      <w:r>
        <w:t>helt</w:t>
      </w:r>
      <w:proofErr w:type="spellEnd"/>
      <w:r>
        <w:t xml:space="preserve"> und daran anhangt so beleibt das </w:t>
      </w:r>
      <w:proofErr w:type="spellStart"/>
      <w:r>
        <w:t>volkommen</w:t>
      </w:r>
      <w:proofErr w:type="spellEnd"/>
      <w:r>
        <w:t xml:space="preserve"> unerkannt. Nun </w:t>
      </w:r>
      <w:proofErr w:type="spellStart"/>
      <w:r>
        <w:t>moecht</w:t>
      </w:r>
      <w:proofErr w:type="spellEnd"/>
      <w:r>
        <w:t xml:space="preserve"> man auch sprechen / du sprichst / ausserhalb </w:t>
      </w:r>
      <w:proofErr w:type="spellStart"/>
      <w:r>
        <w:t>disem</w:t>
      </w:r>
      <w:proofErr w:type="spellEnd"/>
      <w:r>
        <w:t xml:space="preserve"> </w:t>
      </w:r>
      <w:proofErr w:type="spellStart"/>
      <w:r>
        <w:t>volkommen</w:t>
      </w:r>
      <w:proofErr w:type="spellEnd"/>
      <w:r>
        <w:t xml:space="preserve"> oder on es / ist nichts. und sprichst doch / </w:t>
      </w:r>
      <w:proofErr w:type="spellStart"/>
      <w:r>
        <w:t>auß</w:t>
      </w:r>
      <w:proofErr w:type="spellEnd"/>
      <w:r>
        <w:t xml:space="preserve"> </w:t>
      </w:r>
      <w:proofErr w:type="spellStart"/>
      <w:r>
        <w:t>jm</w:t>
      </w:r>
      <w:proofErr w:type="spellEnd"/>
      <w:r>
        <w:t xml:space="preserve"> fließ etwas / was nun </w:t>
      </w:r>
      <w:proofErr w:type="spellStart"/>
      <w:r>
        <w:t>außgeflossen</w:t>
      </w:r>
      <w:proofErr w:type="spellEnd"/>
      <w:r>
        <w:t xml:space="preserve"> ist / das ist ausserhalb </w:t>
      </w:r>
      <w:proofErr w:type="spellStart"/>
      <w:r>
        <w:t>jm</w:t>
      </w:r>
      <w:proofErr w:type="spellEnd"/>
      <w:r>
        <w:t xml:space="preserve">. Antwort. </w:t>
      </w:r>
      <w:proofErr w:type="spellStart"/>
      <w:r>
        <w:t>Darumb</w:t>
      </w:r>
      <w:proofErr w:type="spellEnd"/>
      <w:r>
        <w:t xml:space="preserve"> spricht man ausserhalb </w:t>
      </w:r>
      <w:proofErr w:type="spellStart"/>
      <w:r>
        <w:t>jm</w:t>
      </w:r>
      <w:proofErr w:type="spellEnd"/>
      <w:r>
        <w:t xml:space="preserve"> oder on es ist </w:t>
      </w:r>
      <w:proofErr w:type="spellStart"/>
      <w:r>
        <w:t>kain</w:t>
      </w:r>
      <w:proofErr w:type="spellEnd"/>
      <w:r>
        <w:t xml:space="preserve"> war wesen. Was nun </w:t>
      </w:r>
      <w:proofErr w:type="spellStart"/>
      <w:r>
        <w:t>außgeflossen</w:t>
      </w:r>
      <w:proofErr w:type="spellEnd"/>
      <w:r>
        <w:t xml:space="preserve"> ist das ist </w:t>
      </w:r>
      <w:proofErr w:type="spellStart"/>
      <w:r>
        <w:t>kain</w:t>
      </w:r>
      <w:proofErr w:type="spellEnd"/>
      <w:r>
        <w:t xml:space="preserve"> war wesen / und hat </w:t>
      </w:r>
      <w:proofErr w:type="spellStart"/>
      <w:r>
        <w:t>kain</w:t>
      </w:r>
      <w:proofErr w:type="spellEnd"/>
      <w:r>
        <w:t xml:space="preserve"> wesen anders dann in dem </w:t>
      </w:r>
      <w:proofErr w:type="spellStart"/>
      <w:r>
        <w:t>volkommen</w:t>
      </w:r>
      <w:proofErr w:type="spellEnd"/>
      <w:r>
        <w:t xml:space="preserve"> / sonder es ist </w:t>
      </w:r>
      <w:proofErr w:type="spellStart"/>
      <w:r>
        <w:t>ain</w:t>
      </w:r>
      <w:proofErr w:type="spellEnd"/>
      <w:r>
        <w:t xml:space="preserve"> </w:t>
      </w:r>
      <w:proofErr w:type="spellStart"/>
      <w:r>
        <w:t>zufal</w:t>
      </w:r>
      <w:proofErr w:type="spellEnd"/>
      <w:r>
        <w:t xml:space="preserve"> oder </w:t>
      </w:r>
      <w:proofErr w:type="spellStart"/>
      <w:r>
        <w:t>ain</w:t>
      </w:r>
      <w:proofErr w:type="spellEnd"/>
      <w:r>
        <w:t xml:space="preserve"> glast / und </w:t>
      </w:r>
      <w:proofErr w:type="spellStart"/>
      <w:r>
        <w:t>ain</w:t>
      </w:r>
      <w:proofErr w:type="spellEnd"/>
      <w:r>
        <w:t xml:space="preserve"> schein der </w:t>
      </w:r>
      <w:proofErr w:type="spellStart"/>
      <w:r>
        <w:t>kain</w:t>
      </w:r>
      <w:proofErr w:type="spellEnd"/>
      <w:r>
        <w:t xml:space="preserve"> wesen ist / oder </w:t>
      </w:r>
      <w:proofErr w:type="spellStart"/>
      <w:r>
        <w:t>kain</w:t>
      </w:r>
      <w:proofErr w:type="spellEnd"/>
      <w:r>
        <w:t xml:space="preserve"> wesen hat anders dann in dem </w:t>
      </w:r>
      <w:proofErr w:type="spellStart"/>
      <w:r>
        <w:t>feüwer</w:t>
      </w:r>
      <w:proofErr w:type="spellEnd"/>
      <w:r>
        <w:t xml:space="preserve"> da der glast </w:t>
      </w:r>
      <w:proofErr w:type="spellStart"/>
      <w:r>
        <w:t>außfleüßt</w:t>
      </w:r>
      <w:proofErr w:type="spellEnd"/>
      <w:r>
        <w:t xml:space="preserve"> / als in der sonnen oder in </w:t>
      </w:r>
      <w:proofErr w:type="spellStart"/>
      <w:r>
        <w:t>aim</w:t>
      </w:r>
      <w:proofErr w:type="spellEnd"/>
      <w:r>
        <w:t xml:space="preserve"> </w:t>
      </w:r>
      <w:proofErr w:type="spellStart"/>
      <w:r>
        <w:t>liecht</w:t>
      </w:r>
      <w:proofErr w:type="spellEnd"/>
      <w:r>
        <w:t xml:space="preserve">. </w:t>
      </w:r>
    </w:p>
    <w:p w14:paraId="6CA6B0FC" w14:textId="77777777" w:rsidR="00243995" w:rsidRDefault="00243995" w:rsidP="00243995">
      <w:pPr>
        <w:pStyle w:val="berschrift2"/>
      </w:pPr>
      <w:r>
        <w:t>Das ander Capitel</w:t>
      </w:r>
    </w:p>
    <w:p w14:paraId="51E0A7C3" w14:textId="77777777" w:rsidR="00243995" w:rsidRDefault="00243995" w:rsidP="00243995">
      <w:pPr>
        <w:pStyle w:val="StandardWeb"/>
      </w:pPr>
      <w:r>
        <w:t xml:space="preserve">Die </w:t>
      </w:r>
      <w:proofErr w:type="spellStart"/>
      <w:r>
        <w:t>geschrifft</w:t>
      </w:r>
      <w:proofErr w:type="spellEnd"/>
      <w:r>
        <w:t xml:space="preserve"> / glaub und </w:t>
      </w:r>
      <w:proofErr w:type="spellStart"/>
      <w:r>
        <w:t>warhait</w:t>
      </w:r>
      <w:proofErr w:type="spellEnd"/>
      <w:r>
        <w:t xml:space="preserve"> spricht </w:t>
      </w:r>
      <w:proofErr w:type="spellStart"/>
      <w:r>
        <w:t>Sünd</w:t>
      </w:r>
      <w:proofErr w:type="spellEnd"/>
      <w:r>
        <w:t xml:space="preserve"> sey </w:t>
      </w:r>
      <w:proofErr w:type="spellStart"/>
      <w:r>
        <w:t>nit</w:t>
      </w:r>
      <w:proofErr w:type="spellEnd"/>
      <w:r>
        <w:t xml:space="preserve"> anders dann das sich die </w:t>
      </w:r>
      <w:proofErr w:type="spellStart"/>
      <w:r>
        <w:t>creatur</w:t>
      </w:r>
      <w:proofErr w:type="spellEnd"/>
      <w:r>
        <w:t xml:space="preserve"> </w:t>
      </w:r>
      <w:proofErr w:type="spellStart"/>
      <w:r>
        <w:t>abkert</w:t>
      </w:r>
      <w:proofErr w:type="spellEnd"/>
      <w:r>
        <w:t xml:space="preserve"> von dem </w:t>
      </w:r>
      <w:proofErr w:type="spellStart"/>
      <w:r>
        <w:t>unwandelhafftigen</w:t>
      </w:r>
      <w:proofErr w:type="spellEnd"/>
      <w:r>
        <w:t xml:space="preserve"> gut und </w:t>
      </w:r>
      <w:proofErr w:type="spellStart"/>
      <w:r>
        <w:t>kert</w:t>
      </w:r>
      <w:proofErr w:type="spellEnd"/>
      <w:r>
        <w:t xml:space="preserve"> sich zu dem </w:t>
      </w:r>
      <w:proofErr w:type="spellStart"/>
      <w:r>
        <w:t>wandelbarn</w:t>
      </w:r>
      <w:proofErr w:type="spellEnd"/>
      <w:r>
        <w:t xml:space="preserve"> / das ist / </w:t>
      </w:r>
      <w:proofErr w:type="spellStart"/>
      <w:r>
        <w:t>daz</w:t>
      </w:r>
      <w:proofErr w:type="spellEnd"/>
      <w:r>
        <w:t xml:space="preserve"> </w:t>
      </w:r>
      <w:proofErr w:type="spellStart"/>
      <w:r>
        <w:t>sy</w:t>
      </w:r>
      <w:proofErr w:type="spellEnd"/>
      <w:r>
        <w:t xml:space="preserve"> sich </w:t>
      </w:r>
      <w:proofErr w:type="spellStart"/>
      <w:r>
        <w:t>kert</w:t>
      </w:r>
      <w:proofErr w:type="spellEnd"/>
      <w:r>
        <w:t xml:space="preserve"> von dem </w:t>
      </w:r>
      <w:proofErr w:type="spellStart"/>
      <w:r>
        <w:t>volkommen</w:t>
      </w:r>
      <w:proofErr w:type="spellEnd"/>
      <w:r>
        <w:t xml:space="preserve"> zu dem </w:t>
      </w:r>
      <w:proofErr w:type="spellStart"/>
      <w:r>
        <w:t>getailten</w:t>
      </w:r>
      <w:proofErr w:type="spellEnd"/>
      <w:r>
        <w:t xml:space="preserve"> und </w:t>
      </w:r>
      <w:proofErr w:type="spellStart"/>
      <w:r>
        <w:t>unvolkomnem</w:t>
      </w:r>
      <w:proofErr w:type="spellEnd"/>
      <w:r>
        <w:t xml:space="preserve"> / und allermaist in </w:t>
      </w:r>
      <w:proofErr w:type="spellStart"/>
      <w:r>
        <w:t>irselber</w:t>
      </w:r>
      <w:proofErr w:type="spellEnd"/>
      <w:r>
        <w:t xml:space="preserve">. </w:t>
      </w:r>
    </w:p>
    <w:p w14:paraId="3290B331" w14:textId="77777777" w:rsidR="00243995" w:rsidRDefault="00243995" w:rsidP="00243995">
      <w:pPr>
        <w:pStyle w:val="StandardWeb"/>
      </w:pPr>
      <w:r>
        <w:t xml:space="preserve">Nun </w:t>
      </w:r>
      <w:proofErr w:type="spellStart"/>
      <w:r>
        <w:t>merck</w:t>
      </w:r>
      <w:proofErr w:type="spellEnd"/>
      <w:r>
        <w:t xml:space="preserve"> / wenn sich die </w:t>
      </w:r>
      <w:proofErr w:type="spellStart"/>
      <w:r>
        <w:t>creatur</w:t>
      </w:r>
      <w:proofErr w:type="spellEnd"/>
      <w:r>
        <w:t xml:space="preserve"> </w:t>
      </w:r>
      <w:proofErr w:type="spellStart"/>
      <w:r>
        <w:t>annimpt</w:t>
      </w:r>
      <w:proofErr w:type="spellEnd"/>
      <w:r>
        <w:t xml:space="preserve"> etwas guts / als </w:t>
      </w:r>
      <w:proofErr w:type="spellStart"/>
      <w:r>
        <w:t>wesens</w:t>
      </w:r>
      <w:proofErr w:type="spellEnd"/>
      <w:r>
        <w:t xml:space="preserve"> / </w:t>
      </w:r>
      <w:proofErr w:type="spellStart"/>
      <w:r>
        <w:t>lebens</w:t>
      </w:r>
      <w:proofErr w:type="spellEnd"/>
      <w:r>
        <w:t xml:space="preserve"> / </w:t>
      </w:r>
      <w:proofErr w:type="spellStart"/>
      <w:r>
        <w:t>erkennens</w:t>
      </w:r>
      <w:proofErr w:type="spellEnd"/>
      <w:r>
        <w:t xml:space="preserve"> / </w:t>
      </w:r>
      <w:proofErr w:type="spellStart"/>
      <w:r>
        <w:t>vermügens</w:t>
      </w:r>
      <w:proofErr w:type="spellEnd"/>
      <w:r>
        <w:t xml:space="preserve"> / und </w:t>
      </w:r>
      <w:proofErr w:type="spellStart"/>
      <w:r>
        <w:t>kurtzlich</w:t>
      </w:r>
      <w:proofErr w:type="spellEnd"/>
      <w:r>
        <w:t xml:space="preserve"> alles des das man gut nennen </w:t>
      </w:r>
      <w:proofErr w:type="spellStart"/>
      <w:r>
        <w:t>sol</w:t>
      </w:r>
      <w:proofErr w:type="spellEnd"/>
      <w:r>
        <w:t xml:space="preserve"> / </w:t>
      </w:r>
      <w:proofErr w:type="spellStart"/>
      <w:r>
        <w:t>daz</w:t>
      </w:r>
      <w:proofErr w:type="spellEnd"/>
      <w:r>
        <w:t xml:space="preserve"> </w:t>
      </w:r>
      <w:proofErr w:type="spellStart"/>
      <w:r>
        <w:t>sy</w:t>
      </w:r>
      <w:proofErr w:type="spellEnd"/>
      <w:r>
        <w:t xml:space="preserve"> das sey / oder das es </w:t>
      </w:r>
      <w:proofErr w:type="spellStart"/>
      <w:r>
        <w:t>ir</w:t>
      </w:r>
      <w:proofErr w:type="spellEnd"/>
      <w:r>
        <w:t xml:space="preserve"> sey / so </w:t>
      </w:r>
      <w:proofErr w:type="spellStart"/>
      <w:r>
        <w:t>keret</w:t>
      </w:r>
      <w:proofErr w:type="spellEnd"/>
      <w:r>
        <w:t xml:space="preserve"> </w:t>
      </w:r>
      <w:proofErr w:type="spellStart"/>
      <w:r>
        <w:t>sy</w:t>
      </w:r>
      <w:proofErr w:type="spellEnd"/>
      <w:r>
        <w:t xml:space="preserve"> sich ab. Was </w:t>
      </w:r>
      <w:proofErr w:type="spellStart"/>
      <w:r>
        <w:t>thet</w:t>
      </w:r>
      <w:proofErr w:type="spellEnd"/>
      <w:r>
        <w:t xml:space="preserve"> der </w:t>
      </w:r>
      <w:proofErr w:type="spellStart"/>
      <w:r>
        <w:t>teüfel</w:t>
      </w:r>
      <w:proofErr w:type="spellEnd"/>
      <w:r>
        <w:t xml:space="preserve"> anders / oder was was sein </w:t>
      </w:r>
      <w:proofErr w:type="spellStart"/>
      <w:r>
        <w:t>abkeren</w:t>
      </w:r>
      <w:proofErr w:type="spellEnd"/>
      <w:r>
        <w:t xml:space="preserve"> oder sein </w:t>
      </w:r>
      <w:proofErr w:type="spellStart"/>
      <w:r>
        <w:t>fal</w:t>
      </w:r>
      <w:proofErr w:type="spellEnd"/>
      <w:r>
        <w:t xml:space="preserve"> anders dann </w:t>
      </w:r>
      <w:proofErr w:type="spellStart"/>
      <w:r>
        <w:t>daz</w:t>
      </w:r>
      <w:proofErr w:type="spellEnd"/>
      <w:r>
        <w:t xml:space="preserve"> er sich </w:t>
      </w:r>
      <w:proofErr w:type="spellStart"/>
      <w:r>
        <w:t>anname</w:t>
      </w:r>
      <w:proofErr w:type="spellEnd"/>
      <w:r>
        <w:t xml:space="preserve"> er </w:t>
      </w:r>
      <w:proofErr w:type="spellStart"/>
      <w:r>
        <w:t>waer</w:t>
      </w:r>
      <w:proofErr w:type="spellEnd"/>
      <w:r>
        <w:t xml:space="preserve"> auch etwas / und </w:t>
      </w:r>
      <w:proofErr w:type="spellStart"/>
      <w:r>
        <w:t>wolt</w:t>
      </w:r>
      <w:proofErr w:type="spellEnd"/>
      <w:r>
        <w:t xml:space="preserve"> etwas sein / und etwas </w:t>
      </w:r>
      <w:proofErr w:type="spellStart"/>
      <w:r>
        <w:t>waer</w:t>
      </w:r>
      <w:proofErr w:type="spellEnd"/>
      <w:r>
        <w:t xml:space="preserve"> sein / und </w:t>
      </w:r>
      <w:proofErr w:type="spellStart"/>
      <w:r>
        <w:t>jm</w:t>
      </w:r>
      <w:proofErr w:type="spellEnd"/>
      <w:r>
        <w:t xml:space="preserve"> </w:t>
      </w:r>
      <w:proofErr w:type="spellStart"/>
      <w:r>
        <w:t>gehorte</w:t>
      </w:r>
      <w:proofErr w:type="spellEnd"/>
      <w:r>
        <w:t xml:space="preserve"> auch etwas zu / </w:t>
      </w:r>
      <w:proofErr w:type="spellStart"/>
      <w:r>
        <w:t>Diss</w:t>
      </w:r>
      <w:proofErr w:type="spellEnd"/>
      <w:r>
        <w:t xml:space="preserve"> </w:t>
      </w:r>
      <w:proofErr w:type="spellStart"/>
      <w:r>
        <w:t>annemen</w:t>
      </w:r>
      <w:proofErr w:type="spellEnd"/>
      <w:r>
        <w:t xml:space="preserve"> / und sein ich / und sein mich / und sein mir / und sein mein / das was sein </w:t>
      </w:r>
      <w:proofErr w:type="spellStart"/>
      <w:r>
        <w:t>abkeren</w:t>
      </w:r>
      <w:proofErr w:type="spellEnd"/>
      <w:r>
        <w:t xml:space="preserve"> / und sein </w:t>
      </w:r>
      <w:proofErr w:type="spellStart"/>
      <w:r>
        <w:t>fal</w:t>
      </w:r>
      <w:proofErr w:type="spellEnd"/>
      <w:r>
        <w:t xml:space="preserve"> / also ist es noch. </w:t>
      </w:r>
    </w:p>
    <w:p w14:paraId="74371FFC" w14:textId="77777777" w:rsidR="00243995" w:rsidRDefault="00243995" w:rsidP="00243995">
      <w:pPr>
        <w:pStyle w:val="berschrift2"/>
      </w:pPr>
      <w:r>
        <w:t xml:space="preserve">Das </w:t>
      </w:r>
      <w:proofErr w:type="spellStart"/>
      <w:r>
        <w:t>drit</w:t>
      </w:r>
      <w:proofErr w:type="spellEnd"/>
      <w:r>
        <w:t xml:space="preserve"> Capitel</w:t>
      </w:r>
    </w:p>
    <w:p w14:paraId="01D307CD" w14:textId="77777777" w:rsidR="00243995" w:rsidRDefault="00243995" w:rsidP="00243995">
      <w:pPr>
        <w:pStyle w:val="StandardWeb"/>
      </w:pPr>
      <w:r>
        <w:t xml:space="preserve">Was </w:t>
      </w:r>
      <w:proofErr w:type="spellStart"/>
      <w:r>
        <w:t>thet</w:t>
      </w:r>
      <w:proofErr w:type="spellEnd"/>
      <w:r>
        <w:t xml:space="preserve"> Adam anders dann </w:t>
      </w:r>
      <w:proofErr w:type="spellStart"/>
      <w:r>
        <w:t>dasselb</w:t>
      </w:r>
      <w:proofErr w:type="spellEnd"/>
      <w:r>
        <w:t xml:space="preserve">. Man spricht / </w:t>
      </w:r>
      <w:proofErr w:type="spellStart"/>
      <w:r>
        <w:t>darumb</w:t>
      </w:r>
      <w:proofErr w:type="spellEnd"/>
      <w:r>
        <w:t xml:space="preserve"> das Adam den </w:t>
      </w:r>
      <w:proofErr w:type="spellStart"/>
      <w:r>
        <w:t>apffel</w:t>
      </w:r>
      <w:proofErr w:type="spellEnd"/>
      <w:r>
        <w:t xml:space="preserve"> aß / </w:t>
      </w:r>
      <w:proofErr w:type="spellStart"/>
      <w:r>
        <w:t>waer</w:t>
      </w:r>
      <w:proofErr w:type="spellEnd"/>
      <w:r>
        <w:t xml:space="preserve"> er </w:t>
      </w:r>
      <w:proofErr w:type="spellStart"/>
      <w:r>
        <w:t>verlorn</w:t>
      </w:r>
      <w:proofErr w:type="spellEnd"/>
      <w:r>
        <w:t xml:space="preserve"> oder gefallen. Ich sprich / es was </w:t>
      </w:r>
      <w:proofErr w:type="spellStart"/>
      <w:r>
        <w:t>umb</w:t>
      </w:r>
      <w:proofErr w:type="spellEnd"/>
      <w:r>
        <w:t xml:space="preserve"> sein </w:t>
      </w:r>
      <w:proofErr w:type="spellStart"/>
      <w:r>
        <w:t>annemen</w:t>
      </w:r>
      <w:proofErr w:type="spellEnd"/>
      <w:r>
        <w:t xml:space="preserve"> / </w:t>
      </w:r>
      <w:proofErr w:type="spellStart"/>
      <w:r>
        <w:t>unnd</w:t>
      </w:r>
      <w:proofErr w:type="spellEnd"/>
      <w:r>
        <w:t xml:space="preserve"> </w:t>
      </w:r>
      <w:proofErr w:type="spellStart"/>
      <w:r>
        <w:t>umb</w:t>
      </w:r>
      <w:proofErr w:type="spellEnd"/>
      <w:r>
        <w:t xml:space="preserve"> sein ich / mein / mir / mich / und </w:t>
      </w:r>
      <w:proofErr w:type="spellStart"/>
      <w:r>
        <w:t>umb</w:t>
      </w:r>
      <w:proofErr w:type="spellEnd"/>
      <w:r>
        <w:t xml:space="preserve"> </w:t>
      </w:r>
      <w:proofErr w:type="spellStart"/>
      <w:r>
        <w:t>deßgleich</w:t>
      </w:r>
      <w:proofErr w:type="spellEnd"/>
      <w:r>
        <w:t xml:space="preserve"> / Het er </w:t>
      </w:r>
      <w:proofErr w:type="spellStart"/>
      <w:r>
        <w:t>siben</w:t>
      </w:r>
      <w:proofErr w:type="spellEnd"/>
      <w:r>
        <w:t xml:space="preserve"> </w:t>
      </w:r>
      <w:proofErr w:type="spellStart"/>
      <w:r>
        <w:t>oepffel</w:t>
      </w:r>
      <w:proofErr w:type="spellEnd"/>
      <w:r>
        <w:t xml:space="preserve"> </w:t>
      </w:r>
      <w:proofErr w:type="spellStart"/>
      <w:r>
        <w:t>geessen</w:t>
      </w:r>
      <w:proofErr w:type="spellEnd"/>
      <w:r>
        <w:t xml:space="preserve"> und </w:t>
      </w:r>
      <w:proofErr w:type="spellStart"/>
      <w:r>
        <w:t>waer</w:t>
      </w:r>
      <w:proofErr w:type="spellEnd"/>
      <w:r>
        <w:t xml:space="preserve"> das </w:t>
      </w:r>
      <w:proofErr w:type="spellStart"/>
      <w:r>
        <w:t>annemen</w:t>
      </w:r>
      <w:proofErr w:type="spellEnd"/>
      <w:r>
        <w:t xml:space="preserve"> </w:t>
      </w:r>
      <w:proofErr w:type="spellStart"/>
      <w:r>
        <w:t>nit</w:t>
      </w:r>
      <w:proofErr w:type="spellEnd"/>
      <w:r>
        <w:t xml:space="preserve"> gewesen / er </w:t>
      </w:r>
      <w:proofErr w:type="spellStart"/>
      <w:r>
        <w:t>waer</w:t>
      </w:r>
      <w:proofErr w:type="spellEnd"/>
      <w:r>
        <w:t xml:space="preserve"> </w:t>
      </w:r>
      <w:proofErr w:type="spellStart"/>
      <w:r>
        <w:t>nit</w:t>
      </w:r>
      <w:proofErr w:type="spellEnd"/>
      <w:r>
        <w:t xml:space="preserve"> gefallen. Aber do das </w:t>
      </w:r>
      <w:proofErr w:type="spellStart"/>
      <w:r>
        <w:t>annemen</w:t>
      </w:r>
      <w:proofErr w:type="spellEnd"/>
      <w:r>
        <w:t xml:space="preserve"> </w:t>
      </w:r>
      <w:proofErr w:type="spellStart"/>
      <w:r>
        <w:t>geschach</w:t>
      </w:r>
      <w:proofErr w:type="spellEnd"/>
      <w:r>
        <w:t xml:space="preserve"> do was er gefallen / und </w:t>
      </w:r>
      <w:proofErr w:type="spellStart"/>
      <w:r>
        <w:t>het</w:t>
      </w:r>
      <w:proofErr w:type="spellEnd"/>
      <w:r>
        <w:t xml:space="preserve"> er nie </w:t>
      </w:r>
      <w:proofErr w:type="spellStart"/>
      <w:r>
        <w:t>kains</w:t>
      </w:r>
      <w:proofErr w:type="spellEnd"/>
      <w:r>
        <w:t xml:space="preserve"> </w:t>
      </w:r>
      <w:proofErr w:type="spellStart"/>
      <w:r>
        <w:t>apffels</w:t>
      </w:r>
      <w:proofErr w:type="spellEnd"/>
      <w:r>
        <w:t xml:space="preserve"> </w:t>
      </w:r>
      <w:proofErr w:type="spellStart"/>
      <w:r>
        <w:t>enbissen</w:t>
      </w:r>
      <w:proofErr w:type="spellEnd"/>
      <w:r>
        <w:t xml:space="preserve">. Nun dar / ich bin hundert mal </w:t>
      </w:r>
      <w:proofErr w:type="spellStart"/>
      <w:r>
        <w:t>tieffer</w:t>
      </w:r>
      <w:proofErr w:type="spellEnd"/>
      <w:r>
        <w:t xml:space="preserve"> gefallen und </w:t>
      </w:r>
      <w:proofErr w:type="spellStart"/>
      <w:r>
        <w:t>verver</w:t>
      </w:r>
      <w:proofErr w:type="spellEnd"/>
      <w:r>
        <w:t xml:space="preserve"> </w:t>
      </w:r>
      <w:proofErr w:type="spellStart"/>
      <w:r>
        <w:t>abgekert</w:t>
      </w:r>
      <w:proofErr w:type="spellEnd"/>
      <w:r>
        <w:t xml:space="preserve"> dann Adam / und Adams </w:t>
      </w:r>
      <w:proofErr w:type="spellStart"/>
      <w:r>
        <w:t>fal</w:t>
      </w:r>
      <w:proofErr w:type="spellEnd"/>
      <w:r>
        <w:t xml:space="preserve"> und sein </w:t>
      </w:r>
      <w:proofErr w:type="spellStart"/>
      <w:r>
        <w:t>abkeren</w:t>
      </w:r>
      <w:proofErr w:type="spellEnd"/>
      <w:r>
        <w:t xml:space="preserve"> </w:t>
      </w:r>
      <w:proofErr w:type="spellStart"/>
      <w:r>
        <w:t>moechten</w:t>
      </w:r>
      <w:proofErr w:type="spellEnd"/>
      <w:r>
        <w:t xml:space="preserve"> alle </w:t>
      </w:r>
      <w:proofErr w:type="spellStart"/>
      <w:r>
        <w:t>menschen</w:t>
      </w:r>
      <w:proofErr w:type="spellEnd"/>
      <w:r>
        <w:t xml:space="preserve"> </w:t>
      </w:r>
      <w:proofErr w:type="spellStart"/>
      <w:r>
        <w:t>nit</w:t>
      </w:r>
      <w:proofErr w:type="spellEnd"/>
      <w:r>
        <w:t xml:space="preserve"> </w:t>
      </w:r>
      <w:proofErr w:type="spellStart"/>
      <w:r>
        <w:t>gebessern</w:t>
      </w:r>
      <w:proofErr w:type="spellEnd"/>
      <w:r>
        <w:t xml:space="preserve"> oder widerbringen. Oder wie </w:t>
      </w:r>
      <w:proofErr w:type="spellStart"/>
      <w:r>
        <w:t>sol</w:t>
      </w:r>
      <w:proofErr w:type="spellEnd"/>
      <w:r>
        <w:t xml:space="preserve"> er gebessert werden? er muß gebessert werden als Adams / und von demselben / davon Adams </w:t>
      </w:r>
      <w:proofErr w:type="spellStart"/>
      <w:r>
        <w:t>fal</w:t>
      </w:r>
      <w:proofErr w:type="spellEnd"/>
      <w:r>
        <w:t xml:space="preserve"> gebessert ward / und in derselben weiß. Von wem oder in </w:t>
      </w:r>
      <w:proofErr w:type="spellStart"/>
      <w:r>
        <w:t>woelher</w:t>
      </w:r>
      <w:proofErr w:type="spellEnd"/>
      <w:r>
        <w:t xml:space="preserve"> weiß </w:t>
      </w:r>
      <w:proofErr w:type="spellStart"/>
      <w:r>
        <w:t>geschach</w:t>
      </w:r>
      <w:proofErr w:type="spellEnd"/>
      <w:r>
        <w:t xml:space="preserve"> </w:t>
      </w:r>
      <w:proofErr w:type="spellStart"/>
      <w:r>
        <w:t>dise</w:t>
      </w:r>
      <w:proofErr w:type="spellEnd"/>
      <w:r>
        <w:t xml:space="preserve"> </w:t>
      </w:r>
      <w:proofErr w:type="spellStart"/>
      <w:r>
        <w:t>besserung</w:t>
      </w:r>
      <w:proofErr w:type="spellEnd"/>
      <w:r>
        <w:t xml:space="preserve"> / Der </w:t>
      </w:r>
      <w:proofErr w:type="spellStart"/>
      <w:r>
        <w:t>mensch</w:t>
      </w:r>
      <w:proofErr w:type="spellEnd"/>
      <w:r>
        <w:t xml:space="preserve"> </w:t>
      </w:r>
      <w:proofErr w:type="spellStart"/>
      <w:r>
        <w:t>mocht</w:t>
      </w:r>
      <w:proofErr w:type="spellEnd"/>
      <w:r>
        <w:t xml:space="preserve"> </w:t>
      </w:r>
      <w:proofErr w:type="spellStart"/>
      <w:r>
        <w:t>nit</w:t>
      </w:r>
      <w:proofErr w:type="spellEnd"/>
      <w:r>
        <w:t xml:space="preserve"> on </w:t>
      </w:r>
      <w:proofErr w:type="spellStart"/>
      <w:r>
        <w:t>got</w:t>
      </w:r>
      <w:proofErr w:type="spellEnd"/>
      <w:r>
        <w:t xml:space="preserve"> / und </w:t>
      </w:r>
      <w:proofErr w:type="spellStart"/>
      <w:r>
        <w:t>gott</w:t>
      </w:r>
      <w:proofErr w:type="spellEnd"/>
      <w:r>
        <w:t xml:space="preserve"> </w:t>
      </w:r>
      <w:proofErr w:type="spellStart"/>
      <w:r>
        <w:t>solt</w:t>
      </w:r>
      <w:proofErr w:type="spellEnd"/>
      <w:r>
        <w:t xml:space="preserve"> </w:t>
      </w:r>
      <w:proofErr w:type="spellStart"/>
      <w:r>
        <w:t>nit</w:t>
      </w:r>
      <w:proofErr w:type="spellEnd"/>
      <w:r>
        <w:t xml:space="preserve"> on </w:t>
      </w:r>
      <w:proofErr w:type="spellStart"/>
      <w:r>
        <w:t>menschen</w:t>
      </w:r>
      <w:proofErr w:type="spellEnd"/>
      <w:r>
        <w:t xml:space="preserve"> / </w:t>
      </w:r>
      <w:proofErr w:type="spellStart"/>
      <w:r>
        <w:t>darumb</w:t>
      </w:r>
      <w:proofErr w:type="spellEnd"/>
      <w:r>
        <w:t xml:space="preserve"> </w:t>
      </w:r>
      <w:proofErr w:type="spellStart"/>
      <w:r>
        <w:t>nam</w:t>
      </w:r>
      <w:proofErr w:type="spellEnd"/>
      <w:r>
        <w:t xml:space="preserve"> </w:t>
      </w:r>
      <w:proofErr w:type="spellStart"/>
      <w:r>
        <w:t>got</w:t>
      </w:r>
      <w:proofErr w:type="spellEnd"/>
      <w:r>
        <w:t xml:space="preserve"> menschlich </w:t>
      </w:r>
      <w:proofErr w:type="spellStart"/>
      <w:r>
        <w:t>natur</w:t>
      </w:r>
      <w:proofErr w:type="spellEnd"/>
      <w:r>
        <w:t xml:space="preserve"> oder </w:t>
      </w:r>
      <w:proofErr w:type="spellStart"/>
      <w:r>
        <w:t>menschait</w:t>
      </w:r>
      <w:proofErr w:type="spellEnd"/>
      <w:r>
        <w:t xml:space="preserve"> an sich / und ward </w:t>
      </w:r>
      <w:proofErr w:type="spellStart"/>
      <w:r>
        <w:t>vermenscht</w:t>
      </w:r>
      <w:proofErr w:type="spellEnd"/>
      <w:r>
        <w:t xml:space="preserve"> / und der </w:t>
      </w:r>
      <w:proofErr w:type="spellStart"/>
      <w:r>
        <w:t>mensch</w:t>
      </w:r>
      <w:proofErr w:type="spellEnd"/>
      <w:r>
        <w:t xml:space="preserve"> ward vergottet. </w:t>
      </w:r>
      <w:proofErr w:type="spellStart"/>
      <w:r>
        <w:t>alda</w:t>
      </w:r>
      <w:proofErr w:type="spellEnd"/>
      <w:r>
        <w:t xml:space="preserve"> </w:t>
      </w:r>
      <w:proofErr w:type="spellStart"/>
      <w:r>
        <w:t>geschach</w:t>
      </w:r>
      <w:proofErr w:type="spellEnd"/>
      <w:r>
        <w:t xml:space="preserve"> die </w:t>
      </w:r>
      <w:proofErr w:type="spellStart"/>
      <w:r>
        <w:t>besserung</w:t>
      </w:r>
      <w:proofErr w:type="spellEnd"/>
      <w:r>
        <w:t xml:space="preserve"> / also muß auch mein </w:t>
      </w:r>
      <w:proofErr w:type="spellStart"/>
      <w:r>
        <w:t>fal</w:t>
      </w:r>
      <w:proofErr w:type="spellEnd"/>
      <w:r>
        <w:t xml:space="preserve"> gebessert werden / Ich vermag sein </w:t>
      </w:r>
      <w:proofErr w:type="spellStart"/>
      <w:r>
        <w:t>nit</w:t>
      </w:r>
      <w:proofErr w:type="spellEnd"/>
      <w:r>
        <w:t xml:space="preserve"> on </w:t>
      </w:r>
      <w:proofErr w:type="spellStart"/>
      <w:r>
        <w:t>got</w:t>
      </w:r>
      <w:proofErr w:type="spellEnd"/>
      <w:r>
        <w:t xml:space="preserve"> / und </w:t>
      </w:r>
      <w:proofErr w:type="spellStart"/>
      <w:r>
        <w:t>got</w:t>
      </w:r>
      <w:proofErr w:type="spellEnd"/>
      <w:r>
        <w:t xml:space="preserve"> soll oder will </w:t>
      </w:r>
      <w:proofErr w:type="spellStart"/>
      <w:r>
        <w:t>nit</w:t>
      </w:r>
      <w:proofErr w:type="spellEnd"/>
      <w:r>
        <w:t xml:space="preserve"> on mich / wann soll es geschehen / so muß </w:t>
      </w:r>
      <w:proofErr w:type="spellStart"/>
      <w:r>
        <w:t>got</w:t>
      </w:r>
      <w:proofErr w:type="spellEnd"/>
      <w:r>
        <w:t xml:space="preserve"> auch in mir </w:t>
      </w:r>
      <w:proofErr w:type="spellStart"/>
      <w:r>
        <w:t>vermenscht</w:t>
      </w:r>
      <w:proofErr w:type="spellEnd"/>
      <w:r>
        <w:t xml:space="preserve"> werden / also das </w:t>
      </w:r>
      <w:proofErr w:type="spellStart"/>
      <w:r>
        <w:t>got</w:t>
      </w:r>
      <w:proofErr w:type="spellEnd"/>
      <w:r>
        <w:t xml:space="preserve"> an sich </w:t>
      </w:r>
      <w:proofErr w:type="spellStart"/>
      <w:r>
        <w:t>neme</w:t>
      </w:r>
      <w:proofErr w:type="spellEnd"/>
      <w:r>
        <w:t xml:space="preserve"> alles das / </w:t>
      </w:r>
      <w:proofErr w:type="spellStart"/>
      <w:r>
        <w:t>daz</w:t>
      </w:r>
      <w:proofErr w:type="spellEnd"/>
      <w:r>
        <w:t xml:space="preserve"> in mir ist / von innen und von aussen / das nichts in mir sey das </w:t>
      </w:r>
      <w:proofErr w:type="spellStart"/>
      <w:r>
        <w:t>gott</w:t>
      </w:r>
      <w:proofErr w:type="spellEnd"/>
      <w:r>
        <w:t xml:space="preserve"> widerstreb oder sein </w:t>
      </w:r>
      <w:proofErr w:type="spellStart"/>
      <w:r>
        <w:t>werck</w:t>
      </w:r>
      <w:proofErr w:type="spellEnd"/>
      <w:r>
        <w:t xml:space="preserve"> hindere. Das </w:t>
      </w:r>
      <w:proofErr w:type="spellStart"/>
      <w:r>
        <w:t>got</w:t>
      </w:r>
      <w:proofErr w:type="spellEnd"/>
      <w:r>
        <w:t xml:space="preserve"> alle </w:t>
      </w:r>
      <w:proofErr w:type="spellStart"/>
      <w:r>
        <w:t>menschen</w:t>
      </w:r>
      <w:proofErr w:type="spellEnd"/>
      <w:r>
        <w:t xml:space="preserve"> an sich </w:t>
      </w:r>
      <w:proofErr w:type="spellStart"/>
      <w:r>
        <w:t>naem</w:t>
      </w:r>
      <w:proofErr w:type="spellEnd"/>
      <w:r>
        <w:t xml:space="preserve"> die da </w:t>
      </w:r>
      <w:proofErr w:type="spellStart"/>
      <w:r>
        <w:t>seind</w:t>
      </w:r>
      <w:proofErr w:type="spellEnd"/>
      <w:r>
        <w:t xml:space="preserve"> / und in </w:t>
      </w:r>
      <w:proofErr w:type="spellStart"/>
      <w:r>
        <w:t>jn</w:t>
      </w:r>
      <w:proofErr w:type="spellEnd"/>
      <w:r>
        <w:t xml:space="preserve"> </w:t>
      </w:r>
      <w:proofErr w:type="spellStart"/>
      <w:r>
        <w:t>vermenscht</w:t>
      </w:r>
      <w:proofErr w:type="spellEnd"/>
      <w:r>
        <w:t xml:space="preserve"> wurde / und </w:t>
      </w:r>
      <w:proofErr w:type="spellStart"/>
      <w:r>
        <w:t>sy</w:t>
      </w:r>
      <w:proofErr w:type="spellEnd"/>
      <w:r>
        <w:t xml:space="preserve"> in </w:t>
      </w:r>
      <w:proofErr w:type="spellStart"/>
      <w:r>
        <w:t>jm</w:t>
      </w:r>
      <w:proofErr w:type="spellEnd"/>
      <w:r>
        <w:t xml:space="preserve"> vergottet / und </w:t>
      </w:r>
      <w:proofErr w:type="spellStart"/>
      <w:r>
        <w:t>geschaech</w:t>
      </w:r>
      <w:proofErr w:type="spellEnd"/>
      <w:r>
        <w:t xml:space="preserve"> es </w:t>
      </w:r>
      <w:proofErr w:type="spellStart"/>
      <w:r>
        <w:t>nit</w:t>
      </w:r>
      <w:proofErr w:type="spellEnd"/>
      <w:r>
        <w:t xml:space="preserve"> in mir / mein </w:t>
      </w:r>
      <w:proofErr w:type="spellStart"/>
      <w:r>
        <w:t>fal</w:t>
      </w:r>
      <w:proofErr w:type="spellEnd"/>
      <w:r>
        <w:t xml:space="preserve"> </w:t>
      </w:r>
      <w:proofErr w:type="spellStart"/>
      <w:r>
        <w:t>unnd</w:t>
      </w:r>
      <w:proofErr w:type="spellEnd"/>
      <w:r>
        <w:t xml:space="preserve"> mein </w:t>
      </w:r>
      <w:proofErr w:type="spellStart"/>
      <w:r>
        <w:t>abkern</w:t>
      </w:r>
      <w:proofErr w:type="spellEnd"/>
      <w:r>
        <w:t xml:space="preserve"> wurden </w:t>
      </w:r>
      <w:proofErr w:type="spellStart"/>
      <w:r>
        <w:t>nymmer</w:t>
      </w:r>
      <w:proofErr w:type="spellEnd"/>
      <w:r>
        <w:t xml:space="preserve"> gebessert es </w:t>
      </w:r>
      <w:proofErr w:type="spellStart"/>
      <w:r>
        <w:t>geschach</w:t>
      </w:r>
      <w:proofErr w:type="spellEnd"/>
      <w:r>
        <w:t xml:space="preserve"> dann auch in mir / Und in </w:t>
      </w:r>
      <w:proofErr w:type="spellStart"/>
      <w:r>
        <w:t>diser</w:t>
      </w:r>
      <w:proofErr w:type="spellEnd"/>
      <w:r>
        <w:t xml:space="preserve"> </w:t>
      </w:r>
      <w:proofErr w:type="spellStart"/>
      <w:r>
        <w:t>widerpringung</w:t>
      </w:r>
      <w:proofErr w:type="spellEnd"/>
      <w:r>
        <w:t xml:space="preserve"> und </w:t>
      </w:r>
      <w:proofErr w:type="spellStart"/>
      <w:r>
        <w:t>besserung</w:t>
      </w:r>
      <w:proofErr w:type="spellEnd"/>
      <w:r>
        <w:t xml:space="preserve"> </w:t>
      </w:r>
      <w:proofErr w:type="spellStart"/>
      <w:r>
        <w:t>kan</w:t>
      </w:r>
      <w:proofErr w:type="spellEnd"/>
      <w:r>
        <w:t xml:space="preserve"> ich oder mag oder </w:t>
      </w:r>
      <w:proofErr w:type="spellStart"/>
      <w:r>
        <w:t>sol</w:t>
      </w:r>
      <w:proofErr w:type="spellEnd"/>
      <w:r>
        <w:t xml:space="preserve"> </w:t>
      </w:r>
      <w:proofErr w:type="spellStart"/>
      <w:r>
        <w:t>nichtz</w:t>
      </w:r>
      <w:proofErr w:type="spellEnd"/>
      <w:r>
        <w:t xml:space="preserve"> </w:t>
      </w:r>
      <w:proofErr w:type="spellStart"/>
      <w:r>
        <w:t>nit</w:t>
      </w:r>
      <w:proofErr w:type="spellEnd"/>
      <w:r>
        <w:t xml:space="preserve"> </w:t>
      </w:r>
      <w:proofErr w:type="spellStart"/>
      <w:r>
        <w:t>dartzu</w:t>
      </w:r>
      <w:proofErr w:type="spellEnd"/>
      <w:r>
        <w:t xml:space="preserve"> tun / sonder </w:t>
      </w:r>
      <w:proofErr w:type="spellStart"/>
      <w:r>
        <w:t>ain</w:t>
      </w:r>
      <w:proofErr w:type="spellEnd"/>
      <w:r>
        <w:t xml:space="preserve"> bloß lauter leiden / also das </w:t>
      </w:r>
      <w:proofErr w:type="spellStart"/>
      <w:r>
        <w:t>got</w:t>
      </w:r>
      <w:proofErr w:type="spellEnd"/>
      <w:r>
        <w:t xml:space="preserve"> </w:t>
      </w:r>
      <w:proofErr w:type="spellStart"/>
      <w:r>
        <w:t>allain</w:t>
      </w:r>
      <w:proofErr w:type="spellEnd"/>
      <w:r>
        <w:t xml:space="preserve"> thu und </w:t>
      </w:r>
      <w:proofErr w:type="spellStart"/>
      <w:r>
        <w:t>würck</w:t>
      </w:r>
      <w:proofErr w:type="spellEnd"/>
      <w:r>
        <w:t xml:space="preserve"> / und ich </w:t>
      </w:r>
      <w:proofErr w:type="spellStart"/>
      <w:r>
        <w:t>leyd</w:t>
      </w:r>
      <w:proofErr w:type="spellEnd"/>
      <w:r>
        <w:t xml:space="preserve"> </w:t>
      </w:r>
      <w:proofErr w:type="spellStart"/>
      <w:r>
        <w:t>jn</w:t>
      </w:r>
      <w:proofErr w:type="spellEnd"/>
      <w:r>
        <w:t xml:space="preserve"> / sein </w:t>
      </w:r>
      <w:proofErr w:type="spellStart"/>
      <w:r>
        <w:t>werck</w:t>
      </w:r>
      <w:proofErr w:type="spellEnd"/>
      <w:r>
        <w:t xml:space="preserve"> / und seinen willen / Und </w:t>
      </w:r>
      <w:proofErr w:type="spellStart"/>
      <w:r>
        <w:t>darumb</w:t>
      </w:r>
      <w:proofErr w:type="spellEnd"/>
      <w:r>
        <w:t xml:space="preserve"> </w:t>
      </w:r>
      <w:proofErr w:type="spellStart"/>
      <w:r>
        <w:t>daz</w:t>
      </w:r>
      <w:proofErr w:type="spellEnd"/>
      <w:r>
        <w:t xml:space="preserve"> ich das mit leiden </w:t>
      </w:r>
      <w:proofErr w:type="spellStart"/>
      <w:r>
        <w:t>wil</w:t>
      </w:r>
      <w:proofErr w:type="spellEnd"/>
      <w:r>
        <w:t xml:space="preserve"> / sonder mein / und ich / und mir / und mich / das hindert </w:t>
      </w:r>
      <w:proofErr w:type="spellStart"/>
      <w:r>
        <w:t>got</w:t>
      </w:r>
      <w:proofErr w:type="spellEnd"/>
      <w:r>
        <w:t xml:space="preserve"> das er </w:t>
      </w:r>
      <w:proofErr w:type="spellStart"/>
      <w:r>
        <w:t>nit</w:t>
      </w:r>
      <w:proofErr w:type="spellEnd"/>
      <w:r>
        <w:t xml:space="preserve"> </w:t>
      </w:r>
      <w:proofErr w:type="spellStart"/>
      <w:r>
        <w:t>allain</w:t>
      </w:r>
      <w:proofErr w:type="spellEnd"/>
      <w:r>
        <w:t xml:space="preserve"> und on </w:t>
      </w:r>
      <w:proofErr w:type="spellStart"/>
      <w:r>
        <w:t>hindernuß</w:t>
      </w:r>
      <w:proofErr w:type="spellEnd"/>
      <w:r>
        <w:t xml:space="preserve"> </w:t>
      </w:r>
      <w:proofErr w:type="spellStart"/>
      <w:r>
        <w:t>gewürcken</w:t>
      </w:r>
      <w:proofErr w:type="spellEnd"/>
      <w:r>
        <w:t xml:space="preserve"> mag / </w:t>
      </w:r>
      <w:proofErr w:type="spellStart"/>
      <w:r>
        <w:t>darumb</w:t>
      </w:r>
      <w:proofErr w:type="spellEnd"/>
      <w:r>
        <w:t xml:space="preserve"> beleibt auch mein </w:t>
      </w:r>
      <w:proofErr w:type="spellStart"/>
      <w:r>
        <w:t>fal</w:t>
      </w:r>
      <w:proofErr w:type="spellEnd"/>
      <w:r>
        <w:t xml:space="preserve"> und mein </w:t>
      </w:r>
      <w:proofErr w:type="spellStart"/>
      <w:r>
        <w:t>abker</w:t>
      </w:r>
      <w:proofErr w:type="spellEnd"/>
      <w:r>
        <w:t xml:space="preserve"> </w:t>
      </w:r>
      <w:proofErr w:type="spellStart"/>
      <w:r>
        <w:t>ungebessert</w:t>
      </w:r>
      <w:proofErr w:type="spellEnd"/>
      <w:r>
        <w:t xml:space="preserve"> / Sich </w:t>
      </w:r>
      <w:proofErr w:type="spellStart"/>
      <w:r>
        <w:t>dises</w:t>
      </w:r>
      <w:proofErr w:type="spellEnd"/>
      <w:r>
        <w:t xml:space="preserve"> thut alles mein </w:t>
      </w:r>
      <w:proofErr w:type="spellStart"/>
      <w:r>
        <w:t>annemen</w:t>
      </w:r>
      <w:proofErr w:type="spellEnd"/>
      <w:r>
        <w:t xml:space="preserve">. </w:t>
      </w:r>
    </w:p>
    <w:p w14:paraId="17DF03B0" w14:textId="77777777" w:rsidR="00243995" w:rsidRDefault="00243995" w:rsidP="00243995">
      <w:pPr>
        <w:pStyle w:val="berschrift2"/>
      </w:pPr>
      <w:r>
        <w:t xml:space="preserve">Das </w:t>
      </w:r>
      <w:proofErr w:type="spellStart"/>
      <w:r>
        <w:t>vierd</w:t>
      </w:r>
      <w:proofErr w:type="spellEnd"/>
      <w:r>
        <w:t xml:space="preserve"> Capitel</w:t>
      </w:r>
    </w:p>
    <w:p w14:paraId="619D43F7" w14:textId="77777777" w:rsidR="00243995" w:rsidRDefault="00243995" w:rsidP="00243995">
      <w:pPr>
        <w:pStyle w:val="StandardWeb"/>
      </w:pPr>
      <w:proofErr w:type="spellStart"/>
      <w:r>
        <w:t>Got</w:t>
      </w:r>
      <w:proofErr w:type="spellEnd"/>
      <w:r>
        <w:t xml:space="preserve"> spricht. Ich </w:t>
      </w:r>
      <w:proofErr w:type="spellStart"/>
      <w:r>
        <w:t>wil</w:t>
      </w:r>
      <w:proofErr w:type="spellEnd"/>
      <w:r>
        <w:t xml:space="preserve"> mein </w:t>
      </w:r>
      <w:proofErr w:type="spellStart"/>
      <w:r>
        <w:t>eer</w:t>
      </w:r>
      <w:proofErr w:type="spellEnd"/>
      <w:r>
        <w:t xml:space="preserve"> </w:t>
      </w:r>
      <w:proofErr w:type="spellStart"/>
      <w:r>
        <w:t>niemants</w:t>
      </w:r>
      <w:proofErr w:type="spellEnd"/>
      <w:r>
        <w:t xml:space="preserve"> geben / das </w:t>
      </w:r>
      <w:proofErr w:type="spellStart"/>
      <w:r>
        <w:t>mainet</w:t>
      </w:r>
      <w:proofErr w:type="spellEnd"/>
      <w:r>
        <w:t xml:space="preserve"> er also / </w:t>
      </w:r>
      <w:proofErr w:type="spellStart"/>
      <w:r>
        <w:t>daz</w:t>
      </w:r>
      <w:proofErr w:type="spellEnd"/>
      <w:r>
        <w:t xml:space="preserve"> </w:t>
      </w:r>
      <w:proofErr w:type="spellStart"/>
      <w:r>
        <w:t>eer</w:t>
      </w:r>
      <w:proofErr w:type="spellEnd"/>
      <w:r>
        <w:t xml:space="preserve"> und </w:t>
      </w:r>
      <w:proofErr w:type="spellStart"/>
      <w:r>
        <w:t>glori</w:t>
      </w:r>
      <w:proofErr w:type="spellEnd"/>
      <w:r>
        <w:t xml:space="preserve"> </w:t>
      </w:r>
      <w:proofErr w:type="spellStart"/>
      <w:r>
        <w:t>niemant</w:t>
      </w:r>
      <w:proofErr w:type="spellEnd"/>
      <w:r>
        <w:t xml:space="preserve"> </w:t>
      </w:r>
      <w:proofErr w:type="spellStart"/>
      <w:r>
        <w:t>zugehoeret</w:t>
      </w:r>
      <w:proofErr w:type="spellEnd"/>
      <w:r>
        <w:t xml:space="preserve"> dann </w:t>
      </w:r>
      <w:proofErr w:type="spellStart"/>
      <w:r>
        <w:t>allain</w:t>
      </w:r>
      <w:proofErr w:type="spellEnd"/>
      <w:r>
        <w:t xml:space="preserve"> </w:t>
      </w:r>
      <w:proofErr w:type="spellStart"/>
      <w:r>
        <w:t>got</w:t>
      </w:r>
      <w:proofErr w:type="spellEnd"/>
      <w:r>
        <w:t xml:space="preserve">. Wenn ich mich nun etwas guts </w:t>
      </w:r>
      <w:proofErr w:type="spellStart"/>
      <w:r>
        <w:t>annaem</w:t>
      </w:r>
      <w:proofErr w:type="spellEnd"/>
      <w:r>
        <w:t xml:space="preserve"> / also das ich sey / oder vermag / oder </w:t>
      </w:r>
      <w:proofErr w:type="spellStart"/>
      <w:r>
        <w:t>wiss</w:t>
      </w:r>
      <w:proofErr w:type="spellEnd"/>
      <w:r>
        <w:t xml:space="preserve"> / oder thu / oder das es mein sey / oder von mir / oder das es mir </w:t>
      </w:r>
      <w:proofErr w:type="spellStart"/>
      <w:r>
        <w:t>zugehoer</w:t>
      </w:r>
      <w:proofErr w:type="spellEnd"/>
      <w:r>
        <w:t xml:space="preserve"> / oder mir </w:t>
      </w:r>
      <w:proofErr w:type="spellStart"/>
      <w:r>
        <w:t>sol</w:t>
      </w:r>
      <w:proofErr w:type="spellEnd"/>
      <w:r>
        <w:t xml:space="preserve"> / oder deß </w:t>
      </w:r>
      <w:proofErr w:type="spellStart"/>
      <w:r>
        <w:t>geleich</w:t>
      </w:r>
      <w:proofErr w:type="spellEnd"/>
      <w:r>
        <w:t xml:space="preserve"> / so </w:t>
      </w:r>
      <w:proofErr w:type="spellStart"/>
      <w:r>
        <w:t>naem</w:t>
      </w:r>
      <w:proofErr w:type="spellEnd"/>
      <w:r>
        <w:t xml:space="preserve"> ich mich auch etwas rums </w:t>
      </w:r>
      <w:proofErr w:type="spellStart"/>
      <w:r>
        <w:t>unnd</w:t>
      </w:r>
      <w:proofErr w:type="spellEnd"/>
      <w:r>
        <w:t xml:space="preserve"> </w:t>
      </w:r>
      <w:proofErr w:type="spellStart"/>
      <w:r>
        <w:t>eeren</w:t>
      </w:r>
      <w:proofErr w:type="spellEnd"/>
      <w:r>
        <w:t xml:space="preserve"> an / und </w:t>
      </w:r>
      <w:proofErr w:type="spellStart"/>
      <w:r>
        <w:t>thaet</w:t>
      </w:r>
      <w:proofErr w:type="spellEnd"/>
      <w:r>
        <w:t xml:space="preserve"> </w:t>
      </w:r>
      <w:proofErr w:type="spellStart"/>
      <w:r>
        <w:t>zway</w:t>
      </w:r>
      <w:proofErr w:type="spellEnd"/>
      <w:r>
        <w:t xml:space="preserve"> übel. Zum ersten / </w:t>
      </w:r>
      <w:proofErr w:type="spellStart"/>
      <w:r>
        <w:t>ainen</w:t>
      </w:r>
      <w:proofErr w:type="spellEnd"/>
      <w:r>
        <w:t xml:space="preserve"> </w:t>
      </w:r>
      <w:proofErr w:type="spellStart"/>
      <w:r>
        <w:t>fal</w:t>
      </w:r>
      <w:proofErr w:type="spellEnd"/>
      <w:r>
        <w:t xml:space="preserve"> und </w:t>
      </w:r>
      <w:proofErr w:type="spellStart"/>
      <w:r>
        <w:t>abkeren</w:t>
      </w:r>
      <w:proofErr w:type="spellEnd"/>
      <w:r>
        <w:t xml:space="preserve"> als vorgesprochen ist. Zum andern / greif ich </w:t>
      </w:r>
      <w:proofErr w:type="spellStart"/>
      <w:r>
        <w:t>got</w:t>
      </w:r>
      <w:proofErr w:type="spellEnd"/>
      <w:r>
        <w:t xml:space="preserve"> in seiner </w:t>
      </w:r>
      <w:proofErr w:type="spellStart"/>
      <w:r>
        <w:t>eer</w:t>
      </w:r>
      <w:proofErr w:type="spellEnd"/>
      <w:r>
        <w:t xml:space="preserve"> / und </w:t>
      </w:r>
      <w:proofErr w:type="spellStart"/>
      <w:r>
        <w:t>nymm</w:t>
      </w:r>
      <w:proofErr w:type="spellEnd"/>
      <w:r>
        <w:t xml:space="preserve"> mich des an / das </w:t>
      </w:r>
      <w:proofErr w:type="spellStart"/>
      <w:r>
        <w:t>got</w:t>
      </w:r>
      <w:proofErr w:type="spellEnd"/>
      <w:r>
        <w:t xml:space="preserve"> </w:t>
      </w:r>
      <w:proofErr w:type="spellStart"/>
      <w:r>
        <w:t>allain</w:t>
      </w:r>
      <w:proofErr w:type="spellEnd"/>
      <w:r>
        <w:t xml:space="preserve"> </w:t>
      </w:r>
      <w:proofErr w:type="spellStart"/>
      <w:r>
        <w:t>zugehoert</w:t>
      </w:r>
      <w:proofErr w:type="spellEnd"/>
      <w:r>
        <w:t xml:space="preserve">. Wann alles das </w:t>
      </w:r>
      <w:proofErr w:type="spellStart"/>
      <w:r>
        <w:t>daz</w:t>
      </w:r>
      <w:proofErr w:type="spellEnd"/>
      <w:r>
        <w:t xml:space="preserve"> man gut nennen </w:t>
      </w:r>
      <w:proofErr w:type="spellStart"/>
      <w:r>
        <w:t>sol</w:t>
      </w:r>
      <w:proofErr w:type="spellEnd"/>
      <w:r>
        <w:t xml:space="preserve"> / das </w:t>
      </w:r>
      <w:proofErr w:type="spellStart"/>
      <w:r>
        <w:t>gehoert</w:t>
      </w:r>
      <w:proofErr w:type="spellEnd"/>
      <w:r>
        <w:t xml:space="preserve"> </w:t>
      </w:r>
      <w:proofErr w:type="spellStart"/>
      <w:r>
        <w:t>niemant</w:t>
      </w:r>
      <w:proofErr w:type="spellEnd"/>
      <w:r>
        <w:t xml:space="preserve"> zu / dann </w:t>
      </w:r>
      <w:proofErr w:type="spellStart"/>
      <w:r>
        <w:t>allain</w:t>
      </w:r>
      <w:proofErr w:type="spellEnd"/>
      <w:r>
        <w:t xml:space="preserve"> der ewigen waren </w:t>
      </w:r>
      <w:proofErr w:type="spellStart"/>
      <w:r>
        <w:t>guete</w:t>
      </w:r>
      <w:proofErr w:type="spellEnd"/>
      <w:r>
        <w:t xml:space="preserve"> / und wer sich des </w:t>
      </w:r>
      <w:proofErr w:type="spellStart"/>
      <w:r>
        <w:t>annympt</w:t>
      </w:r>
      <w:proofErr w:type="spellEnd"/>
      <w:r>
        <w:t xml:space="preserve"> der thut unrecht und wider </w:t>
      </w:r>
      <w:proofErr w:type="spellStart"/>
      <w:r>
        <w:t>got</w:t>
      </w:r>
      <w:proofErr w:type="spellEnd"/>
      <w:r>
        <w:t xml:space="preserve">. </w:t>
      </w:r>
    </w:p>
    <w:p w14:paraId="69454115" w14:textId="77777777" w:rsidR="00243995" w:rsidRDefault="00243995" w:rsidP="00243995">
      <w:pPr>
        <w:pStyle w:val="berschrift2"/>
      </w:pPr>
      <w:r>
        <w:t xml:space="preserve">Das </w:t>
      </w:r>
      <w:proofErr w:type="spellStart"/>
      <w:r>
        <w:t>funfft</w:t>
      </w:r>
      <w:proofErr w:type="spellEnd"/>
      <w:r>
        <w:t xml:space="preserve"> Capitel</w:t>
      </w:r>
    </w:p>
    <w:p w14:paraId="20DEA11E" w14:textId="77777777" w:rsidR="00243995" w:rsidRDefault="00243995" w:rsidP="00243995">
      <w:pPr>
        <w:pStyle w:val="StandardWeb"/>
      </w:pPr>
      <w:proofErr w:type="spellStart"/>
      <w:r>
        <w:t>Etlich</w:t>
      </w:r>
      <w:proofErr w:type="spellEnd"/>
      <w:r>
        <w:t xml:space="preserve"> </w:t>
      </w:r>
      <w:proofErr w:type="spellStart"/>
      <w:r>
        <w:t>menschen</w:t>
      </w:r>
      <w:proofErr w:type="spellEnd"/>
      <w:r>
        <w:t xml:space="preserve"> sprechen / man </w:t>
      </w:r>
      <w:proofErr w:type="spellStart"/>
      <w:r>
        <w:t>sol</w:t>
      </w:r>
      <w:proofErr w:type="spellEnd"/>
      <w:r>
        <w:t xml:space="preserve"> </w:t>
      </w:r>
      <w:proofErr w:type="spellStart"/>
      <w:r>
        <w:t>weißlos</w:t>
      </w:r>
      <w:proofErr w:type="spellEnd"/>
      <w:r>
        <w:t xml:space="preserve"> / </w:t>
      </w:r>
      <w:proofErr w:type="spellStart"/>
      <w:r>
        <w:t>willoß</w:t>
      </w:r>
      <w:proofErr w:type="spellEnd"/>
      <w:r>
        <w:t xml:space="preserve"> / </w:t>
      </w:r>
      <w:proofErr w:type="spellStart"/>
      <w:r>
        <w:t>liebloß</w:t>
      </w:r>
      <w:proofErr w:type="spellEnd"/>
      <w:r>
        <w:t xml:space="preserve"> / </w:t>
      </w:r>
      <w:proofErr w:type="spellStart"/>
      <w:r>
        <w:t>begirloß</w:t>
      </w:r>
      <w:proofErr w:type="spellEnd"/>
      <w:r>
        <w:t xml:space="preserve"> / erkannt </w:t>
      </w:r>
      <w:proofErr w:type="spellStart"/>
      <w:r>
        <w:t>loß</w:t>
      </w:r>
      <w:proofErr w:type="spellEnd"/>
      <w:r>
        <w:t xml:space="preserve"> / und deßgleichen werden / das ist </w:t>
      </w:r>
      <w:proofErr w:type="spellStart"/>
      <w:r>
        <w:t>nit</w:t>
      </w:r>
      <w:proofErr w:type="spellEnd"/>
      <w:r>
        <w:t xml:space="preserve"> also / </w:t>
      </w:r>
      <w:proofErr w:type="spellStart"/>
      <w:r>
        <w:t>daz</w:t>
      </w:r>
      <w:proofErr w:type="spellEnd"/>
      <w:r>
        <w:t xml:space="preserve"> in den </w:t>
      </w:r>
      <w:proofErr w:type="spellStart"/>
      <w:r>
        <w:t>menschen</w:t>
      </w:r>
      <w:proofErr w:type="spellEnd"/>
      <w:r>
        <w:t xml:space="preserve"> </w:t>
      </w:r>
      <w:proofErr w:type="spellStart"/>
      <w:r>
        <w:t>kain</w:t>
      </w:r>
      <w:proofErr w:type="spellEnd"/>
      <w:r>
        <w:t xml:space="preserve"> </w:t>
      </w:r>
      <w:proofErr w:type="spellStart"/>
      <w:r>
        <w:t>verkantnuß</w:t>
      </w:r>
      <w:proofErr w:type="spellEnd"/>
      <w:r>
        <w:t xml:space="preserve"> sey / oder </w:t>
      </w:r>
      <w:proofErr w:type="spellStart"/>
      <w:r>
        <w:t>got</w:t>
      </w:r>
      <w:proofErr w:type="spellEnd"/>
      <w:r>
        <w:t xml:space="preserve"> in </w:t>
      </w:r>
      <w:proofErr w:type="spellStart"/>
      <w:r>
        <w:t>jm</w:t>
      </w:r>
      <w:proofErr w:type="spellEnd"/>
      <w:r>
        <w:t xml:space="preserve"> nicht erkannt </w:t>
      </w:r>
      <w:proofErr w:type="spellStart"/>
      <w:r>
        <w:t>werd</w:t>
      </w:r>
      <w:proofErr w:type="spellEnd"/>
      <w:r>
        <w:t xml:space="preserve"> / oder geliebt / oder </w:t>
      </w:r>
      <w:proofErr w:type="spellStart"/>
      <w:r>
        <w:t>gewoellt</w:t>
      </w:r>
      <w:proofErr w:type="spellEnd"/>
      <w:r>
        <w:t xml:space="preserve"> </w:t>
      </w:r>
      <w:proofErr w:type="spellStart"/>
      <w:r>
        <w:t>werd</w:t>
      </w:r>
      <w:proofErr w:type="spellEnd"/>
      <w:r>
        <w:t xml:space="preserve"> / oder </w:t>
      </w:r>
      <w:proofErr w:type="spellStart"/>
      <w:r>
        <w:t>begert</w:t>
      </w:r>
      <w:proofErr w:type="spellEnd"/>
      <w:r>
        <w:t xml:space="preserve"> / oder gelobt / oder </w:t>
      </w:r>
      <w:proofErr w:type="spellStart"/>
      <w:r>
        <w:t>geeret</w:t>
      </w:r>
      <w:proofErr w:type="spellEnd"/>
      <w:r>
        <w:t xml:space="preserve">. wann das </w:t>
      </w:r>
      <w:proofErr w:type="spellStart"/>
      <w:r>
        <w:t>waer</w:t>
      </w:r>
      <w:proofErr w:type="spellEnd"/>
      <w:r>
        <w:t xml:space="preserve"> </w:t>
      </w:r>
      <w:proofErr w:type="spellStart"/>
      <w:r>
        <w:t>ain</w:t>
      </w:r>
      <w:proofErr w:type="spellEnd"/>
      <w:r>
        <w:t xml:space="preserve"> grosser </w:t>
      </w:r>
      <w:proofErr w:type="spellStart"/>
      <w:r>
        <w:t>gebrech</w:t>
      </w:r>
      <w:proofErr w:type="spellEnd"/>
      <w:r>
        <w:t xml:space="preserve"> / und der </w:t>
      </w:r>
      <w:proofErr w:type="spellStart"/>
      <w:r>
        <w:t>mensch</w:t>
      </w:r>
      <w:proofErr w:type="spellEnd"/>
      <w:r>
        <w:t xml:space="preserve"> </w:t>
      </w:r>
      <w:proofErr w:type="spellStart"/>
      <w:r>
        <w:t>waer</w:t>
      </w:r>
      <w:proofErr w:type="spellEnd"/>
      <w:r>
        <w:t xml:space="preserve"> als </w:t>
      </w:r>
      <w:proofErr w:type="spellStart"/>
      <w:r>
        <w:t>ain</w:t>
      </w:r>
      <w:proofErr w:type="spellEnd"/>
      <w:r>
        <w:t xml:space="preserve"> </w:t>
      </w:r>
      <w:proofErr w:type="spellStart"/>
      <w:r>
        <w:t>vich</w:t>
      </w:r>
      <w:proofErr w:type="spellEnd"/>
      <w:r>
        <w:t xml:space="preserve"> Sonder es </w:t>
      </w:r>
      <w:proofErr w:type="spellStart"/>
      <w:r>
        <w:t>sol</w:t>
      </w:r>
      <w:proofErr w:type="spellEnd"/>
      <w:r>
        <w:t xml:space="preserve"> da von kommen </w:t>
      </w:r>
      <w:proofErr w:type="spellStart"/>
      <w:r>
        <w:t>daz</w:t>
      </w:r>
      <w:proofErr w:type="spellEnd"/>
      <w:r>
        <w:t xml:space="preserve"> die </w:t>
      </w:r>
      <w:proofErr w:type="spellStart"/>
      <w:r>
        <w:t>erkanntnuß</w:t>
      </w:r>
      <w:proofErr w:type="spellEnd"/>
      <w:r>
        <w:t xml:space="preserve"> als lauter und als </w:t>
      </w:r>
      <w:proofErr w:type="spellStart"/>
      <w:r>
        <w:t>volkommen</w:t>
      </w:r>
      <w:proofErr w:type="spellEnd"/>
      <w:r>
        <w:t xml:space="preserve"> sey / </w:t>
      </w:r>
      <w:proofErr w:type="spellStart"/>
      <w:r>
        <w:t>daz</w:t>
      </w:r>
      <w:proofErr w:type="spellEnd"/>
      <w:r>
        <w:t xml:space="preserve"> da </w:t>
      </w:r>
      <w:proofErr w:type="spellStart"/>
      <w:r>
        <w:t>erkant</w:t>
      </w:r>
      <w:proofErr w:type="spellEnd"/>
      <w:r>
        <w:t xml:space="preserve"> </w:t>
      </w:r>
      <w:proofErr w:type="spellStart"/>
      <w:r>
        <w:t>werd</w:t>
      </w:r>
      <w:proofErr w:type="spellEnd"/>
      <w:r>
        <w:t xml:space="preserve"> </w:t>
      </w:r>
      <w:proofErr w:type="spellStart"/>
      <w:r>
        <w:t>daz</w:t>
      </w:r>
      <w:proofErr w:type="spellEnd"/>
      <w:r>
        <w:t xml:space="preserve"> </w:t>
      </w:r>
      <w:proofErr w:type="spellStart"/>
      <w:r>
        <w:t>dieselb</w:t>
      </w:r>
      <w:proofErr w:type="spellEnd"/>
      <w:r>
        <w:t xml:space="preserve"> </w:t>
      </w:r>
      <w:proofErr w:type="spellStart"/>
      <w:r>
        <w:t>erkantnuß</w:t>
      </w:r>
      <w:proofErr w:type="spellEnd"/>
      <w:r>
        <w:t xml:space="preserve"> des </w:t>
      </w:r>
      <w:proofErr w:type="spellStart"/>
      <w:r>
        <w:t>menschen</w:t>
      </w:r>
      <w:proofErr w:type="spellEnd"/>
      <w:r>
        <w:t xml:space="preserve"> / oder doch der </w:t>
      </w:r>
      <w:proofErr w:type="spellStart"/>
      <w:r>
        <w:t>creatur</w:t>
      </w:r>
      <w:proofErr w:type="spellEnd"/>
      <w:r>
        <w:t xml:space="preserve"> </w:t>
      </w:r>
      <w:proofErr w:type="spellStart"/>
      <w:r>
        <w:t>nit</w:t>
      </w:r>
      <w:proofErr w:type="spellEnd"/>
      <w:r>
        <w:t xml:space="preserve"> ist / sonder es ist der ewigen </w:t>
      </w:r>
      <w:proofErr w:type="spellStart"/>
      <w:r>
        <w:t>erkanntnuß</w:t>
      </w:r>
      <w:proofErr w:type="spellEnd"/>
      <w:r>
        <w:t xml:space="preserve"> das das ewig </w:t>
      </w:r>
      <w:proofErr w:type="spellStart"/>
      <w:r>
        <w:t>wort</w:t>
      </w:r>
      <w:proofErr w:type="spellEnd"/>
      <w:r>
        <w:t xml:space="preserve"> ist. Sich so </w:t>
      </w:r>
      <w:proofErr w:type="spellStart"/>
      <w:r>
        <w:t>geet</w:t>
      </w:r>
      <w:proofErr w:type="spellEnd"/>
      <w:r>
        <w:t xml:space="preserve"> der </w:t>
      </w:r>
      <w:proofErr w:type="spellStart"/>
      <w:r>
        <w:t>mensch</w:t>
      </w:r>
      <w:proofErr w:type="spellEnd"/>
      <w:r>
        <w:t xml:space="preserve"> oder die </w:t>
      </w:r>
      <w:proofErr w:type="spellStart"/>
      <w:r>
        <w:t>creatur</w:t>
      </w:r>
      <w:proofErr w:type="spellEnd"/>
      <w:r>
        <w:t xml:space="preserve"> </w:t>
      </w:r>
      <w:proofErr w:type="spellStart"/>
      <w:r>
        <w:t>hindan</w:t>
      </w:r>
      <w:proofErr w:type="spellEnd"/>
      <w:r>
        <w:t xml:space="preserve"> / und </w:t>
      </w:r>
      <w:proofErr w:type="spellStart"/>
      <w:r>
        <w:t>nimpt</w:t>
      </w:r>
      <w:proofErr w:type="spellEnd"/>
      <w:r>
        <w:t xml:space="preserve"> sich des </w:t>
      </w:r>
      <w:proofErr w:type="spellStart"/>
      <w:r>
        <w:t>nit</w:t>
      </w:r>
      <w:proofErr w:type="spellEnd"/>
      <w:r>
        <w:t xml:space="preserve"> an / Und so sich der </w:t>
      </w:r>
      <w:proofErr w:type="spellStart"/>
      <w:r>
        <w:t>erkanntnus</w:t>
      </w:r>
      <w:proofErr w:type="spellEnd"/>
      <w:r>
        <w:t xml:space="preserve"> die </w:t>
      </w:r>
      <w:proofErr w:type="spellStart"/>
      <w:r>
        <w:t>creatur</w:t>
      </w:r>
      <w:proofErr w:type="spellEnd"/>
      <w:r>
        <w:t xml:space="preserve"> </w:t>
      </w:r>
      <w:proofErr w:type="spellStart"/>
      <w:r>
        <w:t>ye</w:t>
      </w:r>
      <w:proofErr w:type="spellEnd"/>
      <w:r>
        <w:t xml:space="preserve"> minder </w:t>
      </w:r>
      <w:proofErr w:type="spellStart"/>
      <w:r>
        <w:t>annimpt</w:t>
      </w:r>
      <w:proofErr w:type="spellEnd"/>
      <w:r>
        <w:t xml:space="preserve"> so es </w:t>
      </w:r>
      <w:proofErr w:type="spellStart"/>
      <w:r>
        <w:t>ye</w:t>
      </w:r>
      <w:proofErr w:type="spellEnd"/>
      <w:r>
        <w:t xml:space="preserve"> </w:t>
      </w:r>
      <w:proofErr w:type="spellStart"/>
      <w:r>
        <w:t>volkomner</w:t>
      </w:r>
      <w:proofErr w:type="spellEnd"/>
      <w:r>
        <w:t xml:space="preserve"> </w:t>
      </w:r>
      <w:proofErr w:type="spellStart"/>
      <w:r>
        <w:t>wirt</w:t>
      </w:r>
      <w:proofErr w:type="spellEnd"/>
      <w:r>
        <w:t xml:space="preserve">. Also ist es auch </w:t>
      </w:r>
      <w:proofErr w:type="spellStart"/>
      <w:r>
        <w:t>umm</w:t>
      </w:r>
      <w:proofErr w:type="spellEnd"/>
      <w:r>
        <w:t xml:space="preserve"> den willen / und die lieb und </w:t>
      </w:r>
      <w:proofErr w:type="spellStart"/>
      <w:r>
        <w:t>begerung</w:t>
      </w:r>
      <w:proofErr w:type="spellEnd"/>
      <w:r>
        <w:t xml:space="preserve"> / und was des ist / Wann so man sich </w:t>
      </w:r>
      <w:proofErr w:type="spellStart"/>
      <w:r>
        <w:t>diser</w:t>
      </w:r>
      <w:proofErr w:type="spellEnd"/>
      <w:r>
        <w:t xml:space="preserve"> minder </w:t>
      </w:r>
      <w:proofErr w:type="spellStart"/>
      <w:r>
        <w:t>annimpt</w:t>
      </w:r>
      <w:proofErr w:type="spellEnd"/>
      <w:r>
        <w:t xml:space="preserve"> / so </w:t>
      </w:r>
      <w:proofErr w:type="spellStart"/>
      <w:r>
        <w:t>sy</w:t>
      </w:r>
      <w:proofErr w:type="spellEnd"/>
      <w:r>
        <w:t xml:space="preserve"> </w:t>
      </w:r>
      <w:proofErr w:type="spellStart"/>
      <w:r>
        <w:t>ye</w:t>
      </w:r>
      <w:proofErr w:type="spellEnd"/>
      <w:r>
        <w:t xml:space="preserve"> edler / lauterer und </w:t>
      </w:r>
      <w:proofErr w:type="spellStart"/>
      <w:r>
        <w:t>goetlicher</w:t>
      </w:r>
      <w:proofErr w:type="spellEnd"/>
      <w:r>
        <w:t xml:space="preserve"> werden. und so man sich </w:t>
      </w:r>
      <w:proofErr w:type="spellStart"/>
      <w:r>
        <w:t>ir</w:t>
      </w:r>
      <w:proofErr w:type="spellEnd"/>
      <w:r>
        <w:t xml:space="preserve"> </w:t>
      </w:r>
      <w:proofErr w:type="spellStart"/>
      <w:r>
        <w:t>yemer</w:t>
      </w:r>
      <w:proofErr w:type="spellEnd"/>
      <w:r>
        <w:t xml:space="preserve"> </w:t>
      </w:r>
      <w:proofErr w:type="spellStart"/>
      <w:r>
        <w:t>annimpt</w:t>
      </w:r>
      <w:proofErr w:type="spellEnd"/>
      <w:r>
        <w:t xml:space="preserve"> / so </w:t>
      </w:r>
      <w:proofErr w:type="spellStart"/>
      <w:r>
        <w:t>sy</w:t>
      </w:r>
      <w:proofErr w:type="spellEnd"/>
      <w:r>
        <w:t xml:space="preserve"> </w:t>
      </w:r>
      <w:proofErr w:type="spellStart"/>
      <w:r>
        <w:t>ye</w:t>
      </w:r>
      <w:proofErr w:type="spellEnd"/>
      <w:r>
        <w:t xml:space="preserve"> </w:t>
      </w:r>
      <w:proofErr w:type="spellStart"/>
      <w:r>
        <w:t>groeber</w:t>
      </w:r>
      <w:proofErr w:type="spellEnd"/>
      <w:r>
        <w:t xml:space="preserve"> / vermengter und </w:t>
      </w:r>
      <w:proofErr w:type="spellStart"/>
      <w:r>
        <w:t>unvolkomner</w:t>
      </w:r>
      <w:proofErr w:type="spellEnd"/>
      <w:r>
        <w:t xml:space="preserve"> werden / Sich also soll man </w:t>
      </w:r>
      <w:proofErr w:type="spellStart"/>
      <w:r>
        <w:t>diser</w:t>
      </w:r>
      <w:proofErr w:type="spellEnd"/>
      <w:r>
        <w:t xml:space="preserve"> </w:t>
      </w:r>
      <w:proofErr w:type="spellStart"/>
      <w:r>
        <w:t>loß</w:t>
      </w:r>
      <w:proofErr w:type="spellEnd"/>
      <w:r>
        <w:t xml:space="preserve"> werden / das ist des </w:t>
      </w:r>
      <w:proofErr w:type="spellStart"/>
      <w:r>
        <w:t>annemens</w:t>
      </w:r>
      <w:proofErr w:type="spellEnd"/>
      <w:r>
        <w:t xml:space="preserve"> / Wenn man also </w:t>
      </w:r>
      <w:proofErr w:type="spellStart"/>
      <w:r>
        <w:t>diser</w:t>
      </w:r>
      <w:proofErr w:type="spellEnd"/>
      <w:r>
        <w:t xml:space="preserve"> </w:t>
      </w:r>
      <w:proofErr w:type="spellStart"/>
      <w:r>
        <w:t>loß</w:t>
      </w:r>
      <w:proofErr w:type="spellEnd"/>
      <w:r>
        <w:t xml:space="preserve"> </w:t>
      </w:r>
      <w:proofErr w:type="spellStart"/>
      <w:r>
        <w:t>wirt</w:t>
      </w:r>
      <w:proofErr w:type="spellEnd"/>
      <w:r>
        <w:t xml:space="preserve"> das ist die </w:t>
      </w:r>
      <w:proofErr w:type="spellStart"/>
      <w:r>
        <w:t>edelst</w:t>
      </w:r>
      <w:proofErr w:type="spellEnd"/>
      <w:r>
        <w:t xml:space="preserve"> und </w:t>
      </w:r>
      <w:proofErr w:type="spellStart"/>
      <w:r>
        <w:t>lautterst</w:t>
      </w:r>
      <w:proofErr w:type="spellEnd"/>
      <w:r>
        <w:t xml:space="preserve"> </w:t>
      </w:r>
      <w:proofErr w:type="spellStart"/>
      <w:r>
        <w:t>erkanntnus</w:t>
      </w:r>
      <w:proofErr w:type="spellEnd"/>
      <w:r>
        <w:t xml:space="preserve"> die in dem </w:t>
      </w:r>
      <w:proofErr w:type="spellStart"/>
      <w:r>
        <w:t>menschen</w:t>
      </w:r>
      <w:proofErr w:type="spellEnd"/>
      <w:r>
        <w:t xml:space="preserve"> </w:t>
      </w:r>
      <w:proofErr w:type="spellStart"/>
      <w:r>
        <w:t>gesein</w:t>
      </w:r>
      <w:proofErr w:type="spellEnd"/>
      <w:r>
        <w:t xml:space="preserve"> mag / und auch die </w:t>
      </w:r>
      <w:proofErr w:type="spellStart"/>
      <w:r>
        <w:t>edelst</w:t>
      </w:r>
      <w:proofErr w:type="spellEnd"/>
      <w:r>
        <w:t xml:space="preserve"> </w:t>
      </w:r>
      <w:proofErr w:type="spellStart"/>
      <w:r>
        <w:t>lauterst</w:t>
      </w:r>
      <w:proofErr w:type="spellEnd"/>
      <w:r>
        <w:t xml:space="preserve"> lieb und </w:t>
      </w:r>
      <w:proofErr w:type="spellStart"/>
      <w:r>
        <w:t>begerung</w:t>
      </w:r>
      <w:proofErr w:type="spellEnd"/>
      <w:r>
        <w:t xml:space="preserve"> / wann diß ist denn </w:t>
      </w:r>
      <w:proofErr w:type="spellStart"/>
      <w:r>
        <w:t>allles</w:t>
      </w:r>
      <w:proofErr w:type="spellEnd"/>
      <w:r>
        <w:t xml:space="preserve"> </w:t>
      </w:r>
      <w:proofErr w:type="spellStart"/>
      <w:r>
        <w:t>gots</w:t>
      </w:r>
      <w:proofErr w:type="spellEnd"/>
      <w:r>
        <w:t xml:space="preserve"> </w:t>
      </w:r>
      <w:proofErr w:type="spellStart"/>
      <w:r>
        <w:t>allain</w:t>
      </w:r>
      <w:proofErr w:type="spellEnd"/>
      <w:r>
        <w:t xml:space="preserve"> / Es ist besser und edler es sey </w:t>
      </w:r>
      <w:proofErr w:type="spellStart"/>
      <w:r>
        <w:t>gots</w:t>
      </w:r>
      <w:proofErr w:type="spellEnd"/>
      <w:r>
        <w:t xml:space="preserve"> / dann der </w:t>
      </w:r>
      <w:proofErr w:type="spellStart"/>
      <w:r>
        <w:t>creatur</w:t>
      </w:r>
      <w:proofErr w:type="spellEnd"/>
      <w:r>
        <w:t xml:space="preserve">. Das ich mich </w:t>
      </w:r>
      <w:proofErr w:type="spellStart"/>
      <w:r>
        <w:t>ichts</w:t>
      </w:r>
      <w:proofErr w:type="spellEnd"/>
      <w:r>
        <w:t xml:space="preserve"> guts </w:t>
      </w:r>
      <w:proofErr w:type="spellStart"/>
      <w:r>
        <w:t>annymm</w:t>
      </w:r>
      <w:proofErr w:type="spellEnd"/>
      <w:r>
        <w:t xml:space="preserve"> / das </w:t>
      </w:r>
      <w:proofErr w:type="spellStart"/>
      <w:r>
        <w:t>kumpt</w:t>
      </w:r>
      <w:proofErr w:type="spellEnd"/>
      <w:r>
        <w:t xml:space="preserve"> von </w:t>
      </w:r>
      <w:proofErr w:type="spellStart"/>
      <w:r>
        <w:t>won</w:t>
      </w:r>
      <w:proofErr w:type="spellEnd"/>
      <w:r>
        <w:t xml:space="preserve"> / es sey mein / oder ich sey es / </w:t>
      </w:r>
      <w:proofErr w:type="spellStart"/>
      <w:r>
        <w:t>Waer</w:t>
      </w:r>
      <w:proofErr w:type="spellEnd"/>
      <w:r>
        <w:t xml:space="preserve"> die </w:t>
      </w:r>
      <w:proofErr w:type="spellStart"/>
      <w:r>
        <w:t>warhait</w:t>
      </w:r>
      <w:proofErr w:type="spellEnd"/>
      <w:r>
        <w:t xml:space="preserve"> in mir erkannt / so </w:t>
      </w:r>
      <w:proofErr w:type="spellStart"/>
      <w:r>
        <w:t>wurd</w:t>
      </w:r>
      <w:proofErr w:type="spellEnd"/>
      <w:r>
        <w:t xml:space="preserve"> auch </w:t>
      </w:r>
      <w:proofErr w:type="spellStart"/>
      <w:r>
        <w:t>erkant</w:t>
      </w:r>
      <w:proofErr w:type="spellEnd"/>
      <w:r>
        <w:t xml:space="preserve"> </w:t>
      </w:r>
      <w:proofErr w:type="spellStart"/>
      <w:r>
        <w:t>daz</w:t>
      </w:r>
      <w:proofErr w:type="spellEnd"/>
      <w:r>
        <w:t xml:space="preserve"> ich es </w:t>
      </w:r>
      <w:proofErr w:type="spellStart"/>
      <w:r>
        <w:t>nit</w:t>
      </w:r>
      <w:proofErr w:type="spellEnd"/>
      <w:r>
        <w:t xml:space="preserve"> bin / oder mein </w:t>
      </w:r>
      <w:proofErr w:type="spellStart"/>
      <w:r>
        <w:t>nit</w:t>
      </w:r>
      <w:proofErr w:type="spellEnd"/>
      <w:r>
        <w:t xml:space="preserve"> ist / noch von mir und </w:t>
      </w:r>
      <w:proofErr w:type="spellStart"/>
      <w:r>
        <w:t>deßgleich</w:t>
      </w:r>
      <w:proofErr w:type="spellEnd"/>
      <w:r>
        <w:t xml:space="preserve"> / so fiel das </w:t>
      </w:r>
      <w:proofErr w:type="spellStart"/>
      <w:r>
        <w:t>annemen</w:t>
      </w:r>
      <w:proofErr w:type="spellEnd"/>
      <w:r>
        <w:t xml:space="preserve"> selber ab. Es ist besser </w:t>
      </w:r>
      <w:proofErr w:type="spellStart"/>
      <w:r>
        <w:t>got</w:t>
      </w:r>
      <w:proofErr w:type="spellEnd"/>
      <w:r>
        <w:t xml:space="preserve"> wird </w:t>
      </w:r>
      <w:proofErr w:type="spellStart"/>
      <w:r>
        <w:t>erkant</w:t>
      </w:r>
      <w:proofErr w:type="spellEnd"/>
      <w:r>
        <w:t xml:space="preserve"> oder das sein / als </w:t>
      </w:r>
      <w:proofErr w:type="spellStart"/>
      <w:r>
        <w:t>vil</w:t>
      </w:r>
      <w:proofErr w:type="spellEnd"/>
      <w:r>
        <w:t xml:space="preserve"> es </w:t>
      </w:r>
      <w:proofErr w:type="spellStart"/>
      <w:r>
        <w:t>müglich</w:t>
      </w:r>
      <w:proofErr w:type="spellEnd"/>
      <w:r>
        <w:t xml:space="preserve"> ist / und geliebt / gelobt / und </w:t>
      </w:r>
      <w:proofErr w:type="spellStart"/>
      <w:r>
        <w:t>geeret</w:t>
      </w:r>
      <w:proofErr w:type="spellEnd"/>
      <w:r>
        <w:t xml:space="preserve"> / und das doch der </w:t>
      </w:r>
      <w:proofErr w:type="spellStart"/>
      <w:r>
        <w:t>mensch</w:t>
      </w:r>
      <w:proofErr w:type="spellEnd"/>
      <w:r>
        <w:t xml:space="preserve"> </w:t>
      </w:r>
      <w:proofErr w:type="spellStart"/>
      <w:r>
        <w:t>waene</w:t>
      </w:r>
      <w:proofErr w:type="spellEnd"/>
      <w:r>
        <w:t xml:space="preserve"> er lob oder lieb </w:t>
      </w:r>
      <w:proofErr w:type="spellStart"/>
      <w:r>
        <w:t>gott</w:t>
      </w:r>
      <w:proofErr w:type="spellEnd"/>
      <w:r>
        <w:t xml:space="preserve"> / dann das </w:t>
      </w:r>
      <w:proofErr w:type="spellStart"/>
      <w:r>
        <w:t>got</w:t>
      </w:r>
      <w:proofErr w:type="spellEnd"/>
      <w:r>
        <w:t xml:space="preserve"> zumal </w:t>
      </w:r>
      <w:proofErr w:type="spellStart"/>
      <w:r>
        <w:t>ungelobt</w:t>
      </w:r>
      <w:proofErr w:type="spellEnd"/>
      <w:r>
        <w:t xml:space="preserve"> / ungeliebt / </w:t>
      </w:r>
      <w:proofErr w:type="spellStart"/>
      <w:r>
        <w:t>ungeert</w:t>
      </w:r>
      <w:proofErr w:type="spellEnd"/>
      <w:r>
        <w:t xml:space="preserve"> und unerkannt </w:t>
      </w:r>
      <w:proofErr w:type="spellStart"/>
      <w:r>
        <w:t>waer</w:t>
      </w:r>
      <w:proofErr w:type="spellEnd"/>
      <w:r>
        <w:t xml:space="preserve">. Wann so der </w:t>
      </w:r>
      <w:proofErr w:type="spellStart"/>
      <w:r>
        <w:t>won</w:t>
      </w:r>
      <w:proofErr w:type="spellEnd"/>
      <w:r>
        <w:t xml:space="preserve"> und </w:t>
      </w:r>
      <w:proofErr w:type="spellStart"/>
      <w:r>
        <w:t>unwissenhait</w:t>
      </w:r>
      <w:proofErr w:type="spellEnd"/>
      <w:r>
        <w:t xml:space="preserve"> zu </w:t>
      </w:r>
      <w:proofErr w:type="spellStart"/>
      <w:r>
        <w:t>ainem</w:t>
      </w:r>
      <w:proofErr w:type="spellEnd"/>
      <w:r>
        <w:t xml:space="preserve"> wissen und </w:t>
      </w:r>
      <w:proofErr w:type="spellStart"/>
      <w:r>
        <w:t>erkantnuß</w:t>
      </w:r>
      <w:proofErr w:type="spellEnd"/>
      <w:r>
        <w:t xml:space="preserve"> der </w:t>
      </w:r>
      <w:proofErr w:type="spellStart"/>
      <w:r>
        <w:t>warhait</w:t>
      </w:r>
      <w:proofErr w:type="spellEnd"/>
      <w:r>
        <w:t xml:space="preserve"> </w:t>
      </w:r>
      <w:proofErr w:type="spellStart"/>
      <w:r>
        <w:t>wirt</w:t>
      </w:r>
      <w:proofErr w:type="spellEnd"/>
      <w:r>
        <w:t xml:space="preserve"> / so </w:t>
      </w:r>
      <w:proofErr w:type="spellStart"/>
      <w:r>
        <w:t>fellt</w:t>
      </w:r>
      <w:proofErr w:type="spellEnd"/>
      <w:r>
        <w:t xml:space="preserve"> das </w:t>
      </w:r>
      <w:proofErr w:type="spellStart"/>
      <w:r>
        <w:t>annemen</w:t>
      </w:r>
      <w:proofErr w:type="spellEnd"/>
      <w:r>
        <w:t xml:space="preserve"> ab / So spricht der </w:t>
      </w:r>
      <w:proofErr w:type="spellStart"/>
      <w:r>
        <w:t>mennsch</w:t>
      </w:r>
      <w:proofErr w:type="spellEnd"/>
      <w:r>
        <w:t xml:space="preserve"> / sich armer </w:t>
      </w:r>
      <w:proofErr w:type="spellStart"/>
      <w:r>
        <w:t>thor</w:t>
      </w:r>
      <w:proofErr w:type="spellEnd"/>
      <w:r>
        <w:t xml:space="preserve"> ich </w:t>
      </w:r>
      <w:proofErr w:type="spellStart"/>
      <w:r>
        <w:t>wont</w:t>
      </w:r>
      <w:proofErr w:type="spellEnd"/>
      <w:r>
        <w:t xml:space="preserve"> ich </w:t>
      </w:r>
      <w:proofErr w:type="spellStart"/>
      <w:r>
        <w:t>waer</w:t>
      </w:r>
      <w:proofErr w:type="spellEnd"/>
      <w:r>
        <w:t xml:space="preserve"> es / nun ist es und was </w:t>
      </w:r>
      <w:proofErr w:type="spellStart"/>
      <w:r>
        <w:t>warlich</w:t>
      </w:r>
      <w:proofErr w:type="spellEnd"/>
      <w:r>
        <w:t xml:space="preserve"> </w:t>
      </w:r>
      <w:proofErr w:type="spellStart"/>
      <w:r>
        <w:t>got</w:t>
      </w:r>
      <w:proofErr w:type="spellEnd"/>
      <w:r>
        <w:t xml:space="preserve">. </w:t>
      </w:r>
    </w:p>
    <w:p w14:paraId="17D7B140" w14:textId="77777777" w:rsidR="00243995" w:rsidRDefault="00243995" w:rsidP="00243995">
      <w:pPr>
        <w:pStyle w:val="berschrift2"/>
      </w:pPr>
      <w:r>
        <w:t>Das sechst Capitel</w:t>
      </w:r>
    </w:p>
    <w:p w14:paraId="48B7A450" w14:textId="77777777" w:rsidR="00243995" w:rsidRDefault="00243995" w:rsidP="00243995">
      <w:pPr>
        <w:pStyle w:val="StandardWeb"/>
      </w:pPr>
      <w:proofErr w:type="spellStart"/>
      <w:r>
        <w:t>Boetius</w:t>
      </w:r>
      <w:proofErr w:type="spellEnd"/>
      <w:r>
        <w:t xml:space="preserve"> spricht / das wir nicht das </w:t>
      </w:r>
      <w:proofErr w:type="spellStart"/>
      <w:r>
        <w:t>best</w:t>
      </w:r>
      <w:proofErr w:type="spellEnd"/>
      <w:r>
        <w:t xml:space="preserve"> liebhaben das ist von gebrechen. Er hat war gesagt / das </w:t>
      </w:r>
      <w:proofErr w:type="spellStart"/>
      <w:r>
        <w:t>best</w:t>
      </w:r>
      <w:proofErr w:type="spellEnd"/>
      <w:r>
        <w:t xml:space="preserve"> </w:t>
      </w:r>
      <w:proofErr w:type="spellStart"/>
      <w:r>
        <w:t>solt</w:t>
      </w:r>
      <w:proofErr w:type="spellEnd"/>
      <w:r>
        <w:t xml:space="preserve"> das liebest sein / und in </w:t>
      </w:r>
      <w:proofErr w:type="spellStart"/>
      <w:r>
        <w:t>diser</w:t>
      </w:r>
      <w:proofErr w:type="spellEnd"/>
      <w:r>
        <w:t xml:space="preserve"> lieb </w:t>
      </w:r>
      <w:proofErr w:type="spellStart"/>
      <w:r>
        <w:t>solt</w:t>
      </w:r>
      <w:proofErr w:type="spellEnd"/>
      <w:r>
        <w:t xml:space="preserve"> </w:t>
      </w:r>
      <w:proofErr w:type="spellStart"/>
      <w:r>
        <w:t>nit</w:t>
      </w:r>
      <w:proofErr w:type="spellEnd"/>
      <w:r>
        <w:t xml:space="preserve"> angesehen werden nutz oder </w:t>
      </w:r>
      <w:proofErr w:type="spellStart"/>
      <w:r>
        <w:t>unnutz</w:t>
      </w:r>
      <w:proofErr w:type="spellEnd"/>
      <w:r>
        <w:t xml:space="preserve"> / </w:t>
      </w:r>
      <w:proofErr w:type="spellStart"/>
      <w:r>
        <w:t>frumm</w:t>
      </w:r>
      <w:proofErr w:type="spellEnd"/>
      <w:r>
        <w:t xml:space="preserve"> oder schaden / </w:t>
      </w:r>
      <w:proofErr w:type="spellStart"/>
      <w:r>
        <w:t>gewin</w:t>
      </w:r>
      <w:proofErr w:type="spellEnd"/>
      <w:r>
        <w:t xml:space="preserve"> oder </w:t>
      </w:r>
      <w:proofErr w:type="spellStart"/>
      <w:r>
        <w:t>verlust</w:t>
      </w:r>
      <w:proofErr w:type="spellEnd"/>
      <w:r>
        <w:t xml:space="preserve"> / </w:t>
      </w:r>
      <w:proofErr w:type="spellStart"/>
      <w:r>
        <w:t>eer</w:t>
      </w:r>
      <w:proofErr w:type="spellEnd"/>
      <w:r>
        <w:t xml:space="preserve"> oder </w:t>
      </w:r>
      <w:proofErr w:type="spellStart"/>
      <w:r>
        <w:t>uneer</w:t>
      </w:r>
      <w:proofErr w:type="spellEnd"/>
      <w:r>
        <w:t xml:space="preserve"> / lob oder </w:t>
      </w:r>
      <w:proofErr w:type="spellStart"/>
      <w:r>
        <w:t>unlob</w:t>
      </w:r>
      <w:proofErr w:type="spellEnd"/>
      <w:r>
        <w:t xml:space="preserve"> / oder </w:t>
      </w:r>
      <w:proofErr w:type="spellStart"/>
      <w:r>
        <w:t>diser</w:t>
      </w:r>
      <w:proofErr w:type="spellEnd"/>
      <w:r>
        <w:t xml:space="preserve"> </w:t>
      </w:r>
      <w:proofErr w:type="spellStart"/>
      <w:r>
        <w:t>kains</w:t>
      </w:r>
      <w:proofErr w:type="spellEnd"/>
      <w:r>
        <w:t xml:space="preserve"> / Sonder was in der </w:t>
      </w:r>
      <w:proofErr w:type="spellStart"/>
      <w:r>
        <w:t>warhait</w:t>
      </w:r>
      <w:proofErr w:type="spellEnd"/>
      <w:r>
        <w:t xml:space="preserve"> das </w:t>
      </w:r>
      <w:proofErr w:type="spellStart"/>
      <w:r>
        <w:t>edelst</w:t>
      </w:r>
      <w:proofErr w:type="spellEnd"/>
      <w:r>
        <w:t xml:space="preserve"> und das </w:t>
      </w:r>
      <w:proofErr w:type="spellStart"/>
      <w:r>
        <w:t>best</w:t>
      </w:r>
      <w:proofErr w:type="spellEnd"/>
      <w:r>
        <w:t xml:space="preserve"> ist das </w:t>
      </w:r>
      <w:proofErr w:type="spellStart"/>
      <w:r>
        <w:t>solt</w:t>
      </w:r>
      <w:proofErr w:type="spellEnd"/>
      <w:r>
        <w:t xml:space="preserve"> das liebst sein / </w:t>
      </w:r>
      <w:proofErr w:type="spellStart"/>
      <w:r>
        <w:t>unnd</w:t>
      </w:r>
      <w:proofErr w:type="spellEnd"/>
      <w:r>
        <w:t xml:space="preserve"> </w:t>
      </w:r>
      <w:proofErr w:type="spellStart"/>
      <w:r>
        <w:t>nit</w:t>
      </w:r>
      <w:proofErr w:type="spellEnd"/>
      <w:r>
        <w:t xml:space="preserve"> anders dann </w:t>
      </w:r>
      <w:proofErr w:type="spellStart"/>
      <w:r>
        <w:t>umb</w:t>
      </w:r>
      <w:proofErr w:type="spellEnd"/>
      <w:r>
        <w:t xml:space="preserve"> das / </w:t>
      </w:r>
      <w:proofErr w:type="spellStart"/>
      <w:r>
        <w:t>dadz</w:t>
      </w:r>
      <w:proofErr w:type="spellEnd"/>
      <w:r>
        <w:t xml:space="preserve"> es das </w:t>
      </w:r>
      <w:proofErr w:type="spellStart"/>
      <w:r>
        <w:t>best</w:t>
      </w:r>
      <w:proofErr w:type="spellEnd"/>
      <w:r>
        <w:t xml:space="preserve"> und das </w:t>
      </w:r>
      <w:proofErr w:type="spellStart"/>
      <w:r>
        <w:t>edelst</w:t>
      </w:r>
      <w:proofErr w:type="spellEnd"/>
      <w:r>
        <w:t xml:space="preserve"> ist. Hiernach </w:t>
      </w:r>
      <w:proofErr w:type="spellStart"/>
      <w:r>
        <w:t>moecht</w:t>
      </w:r>
      <w:proofErr w:type="spellEnd"/>
      <w:r>
        <w:t xml:space="preserve"> </w:t>
      </w:r>
      <w:proofErr w:type="spellStart"/>
      <w:r>
        <w:t>ain</w:t>
      </w:r>
      <w:proofErr w:type="spellEnd"/>
      <w:r>
        <w:t xml:space="preserve"> </w:t>
      </w:r>
      <w:proofErr w:type="spellStart"/>
      <w:r>
        <w:t>mensch</w:t>
      </w:r>
      <w:proofErr w:type="spellEnd"/>
      <w:r>
        <w:t xml:space="preserve"> sein leben richten von aussen und von innen. Von aussen / wann </w:t>
      </w:r>
      <w:proofErr w:type="spellStart"/>
      <w:r>
        <w:t>under</w:t>
      </w:r>
      <w:proofErr w:type="spellEnd"/>
      <w:r>
        <w:t xml:space="preserve"> den </w:t>
      </w:r>
      <w:proofErr w:type="spellStart"/>
      <w:r>
        <w:t>creaturen</w:t>
      </w:r>
      <w:proofErr w:type="spellEnd"/>
      <w:r>
        <w:t xml:space="preserve"> ist </w:t>
      </w:r>
      <w:proofErr w:type="spellStart"/>
      <w:r>
        <w:t>ains</w:t>
      </w:r>
      <w:proofErr w:type="spellEnd"/>
      <w:r>
        <w:t xml:space="preserve"> besser dann das ander / darnach </w:t>
      </w:r>
      <w:proofErr w:type="spellStart"/>
      <w:r>
        <w:t>daz</w:t>
      </w:r>
      <w:proofErr w:type="spellEnd"/>
      <w:r>
        <w:t xml:space="preserve"> das ewig gut in </w:t>
      </w:r>
      <w:proofErr w:type="spellStart"/>
      <w:r>
        <w:t>aim</w:t>
      </w:r>
      <w:proofErr w:type="spellEnd"/>
      <w:r>
        <w:t xml:space="preserve"> </w:t>
      </w:r>
      <w:proofErr w:type="spellStart"/>
      <w:r>
        <w:t>mer</w:t>
      </w:r>
      <w:proofErr w:type="spellEnd"/>
      <w:r>
        <w:t xml:space="preserve"> oder minder scheint und </w:t>
      </w:r>
      <w:proofErr w:type="spellStart"/>
      <w:r>
        <w:t>würckt</w:t>
      </w:r>
      <w:proofErr w:type="spellEnd"/>
      <w:r>
        <w:t xml:space="preserve"> dann in dem andern. in </w:t>
      </w:r>
      <w:proofErr w:type="spellStart"/>
      <w:r>
        <w:t>woelchem</w:t>
      </w:r>
      <w:proofErr w:type="spellEnd"/>
      <w:r>
        <w:t xml:space="preserve"> nun das ewig gut allermaist scheint / </w:t>
      </w:r>
      <w:proofErr w:type="spellStart"/>
      <w:r>
        <w:t>leücht</w:t>
      </w:r>
      <w:proofErr w:type="spellEnd"/>
      <w:r>
        <w:t xml:space="preserve"> / </w:t>
      </w:r>
      <w:proofErr w:type="spellStart"/>
      <w:r>
        <w:t>würcket</w:t>
      </w:r>
      <w:proofErr w:type="spellEnd"/>
      <w:r>
        <w:t xml:space="preserve"> und </w:t>
      </w:r>
      <w:proofErr w:type="spellStart"/>
      <w:r>
        <w:t>erkant</w:t>
      </w:r>
      <w:proofErr w:type="spellEnd"/>
      <w:r>
        <w:t xml:space="preserve"> </w:t>
      </w:r>
      <w:proofErr w:type="spellStart"/>
      <w:r>
        <w:t>wirt</w:t>
      </w:r>
      <w:proofErr w:type="spellEnd"/>
      <w:r>
        <w:t xml:space="preserve"> / das ist auch das </w:t>
      </w:r>
      <w:proofErr w:type="spellStart"/>
      <w:r>
        <w:t>best</w:t>
      </w:r>
      <w:proofErr w:type="spellEnd"/>
      <w:r>
        <w:t xml:space="preserve"> </w:t>
      </w:r>
      <w:proofErr w:type="spellStart"/>
      <w:r>
        <w:t>under</w:t>
      </w:r>
      <w:proofErr w:type="spellEnd"/>
      <w:r>
        <w:t xml:space="preserve"> den </w:t>
      </w:r>
      <w:proofErr w:type="spellStart"/>
      <w:r>
        <w:t>creaturen</w:t>
      </w:r>
      <w:proofErr w:type="spellEnd"/>
      <w:r>
        <w:t xml:space="preserve">. und in </w:t>
      </w:r>
      <w:proofErr w:type="spellStart"/>
      <w:r>
        <w:t>woelichem</w:t>
      </w:r>
      <w:proofErr w:type="spellEnd"/>
      <w:r>
        <w:t xml:space="preserve"> </w:t>
      </w:r>
      <w:proofErr w:type="spellStart"/>
      <w:r>
        <w:t>allerminst</w:t>
      </w:r>
      <w:proofErr w:type="spellEnd"/>
      <w:r>
        <w:t xml:space="preserve"> / das ist auch das </w:t>
      </w:r>
      <w:proofErr w:type="spellStart"/>
      <w:r>
        <w:t>minst</w:t>
      </w:r>
      <w:proofErr w:type="spellEnd"/>
      <w:r>
        <w:t xml:space="preserve"> gut. </w:t>
      </w:r>
    </w:p>
    <w:p w14:paraId="48277684" w14:textId="77777777" w:rsidR="00243995" w:rsidRDefault="00243995" w:rsidP="00243995">
      <w:pPr>
        <w:pStyle w:val="StandardWeb"/>
      </w:pPr>
      <w:r>
        <w:t xml:space="preserve">So nu der </w:t>
      </w:r>
      <w:proofErr w:type="spellStart"/>
      <w:r>
        <w:t>mensch</w:t>
      </w:r>
      <w:proofErr w:type="spellEnd"/>
      <w:r>
        <w:t xml:space="preserve"> die </w:t>
      </w:r>
      <w:proofErr w:type="spellStart"/>
      <w:r>
        <w:t>creatur</w:t>
      </w:r>
      <w:proofErr w:type="spellEnd"/>
      <w:r>
        <w:t xml:space="preserve"> handelt / und damit </w:t>
      </w:r>
      <w:proofErr w:type="spellStart"/>
      <w:r>
        <w:t>umbgeet</w:t>
      </w:r>
      <w:proofErr w:type="spellEnd"/>
      <w:r>
        <w:t xml:space="preserve"> / und </w:t>
      </w:r>
      <w:proofErr w:type="spellStart"/>
      <w:r>
        <w:t>disen</w:t>
      </w:r>
      <w:proofErr w:type="spellEnd"/>
      <w:r>
        <w:t xml:space="preserve"> </w:t>
      </w:r>
      <w:proofErr w:type="spellStart"/>
      <w:r>
        <w:t>underschaid</w:t>
      </w:r>
      <w:proofErr w:type="spellEnd"/>
      <w:r>
        <w:t xml:space="preserve"> erkennet / so soll </w:t>
      </w:r>
      <w:proofErr w:type="spellStart"/>
      <w:r>
        <w:t>jm</w:t>
      </w:r>
      <w:proofErr w:type="spellEnd"/>
      <w:r>
        <w:t xml:space="preserve"> die </w:t>
      </w:r>
      <w:proofErr w:type="spellStart"/>
      <w:r>
        <w:t>best</w:t>
      </w:r>
      <w:proofErr w:type="spellEnd"/>
      <w:r>
        <w:t xml:space="preserve"> </w:t>
      </w:r>
      <w:proofErr w:type="spellStart"/>
      <w:r>
        <w:t>creatur</w:t>
      </w:r>
      <w:proofErr w:type="spellEnd"/>
      <w:r>
        <w:t xml:space="preserve"> die liebst sein / und </w:t>
      </w:r>
      <w:proofErr w:type="spellStart"/>
      <w:r>
        <w:t>sol</w:t>
      </w:r>
      <w:proofErr w:type="spellEnd"/>
      <w:r>
        <w:t xml:space="preserve"> sich zu der halten und sich mit </w:t>
      </w:r>
      <w:proofErr w:type="spellStart"/>
      <w:r>
        <w:t>ir</w:t>
      </w:r>
      <w:proofErr w:type="spellEnd"/>
      <w:r>
        <w:t xml:space="preserve"> </w:t>
      </w:r>
      <w:proofErr w:type="spellStart"/>
      <w:r>
        <w:t>verainigen</w:t>
      </w:r>
      <w:proofErr w:type="spellEnd"/>
      <w:r>
        <w:t xml:space="preserve"> / und allermaist mit den die man </w:t>
      </w:r>
      <w:proofErr w:type="spellStart"/>
      <w:r>
        <w:t>gott</w:t>
      </w:r>
      <w:proofErr w:type="spellEnd"/>
      <w:r>
        <w:t xml:space="preserve"> </w:t>
      </w:r>
      <w:proofErr w:type="spellStart"/>
      <w:r>
        <w:t>zuaignet</w:t>
      </w:r>
      <w:proofErr w:type="spellEnd"/>
      <w:r>
        <w:t xml:space="preserve"> / </w:t>
      </w:r>
      <w:proofErr w:type="spellStart"/>
      <w:r>
        <w:t>daz</w:t>
      </w:r>
      <w:proofErr w:type="spellEnd"/>
      <w:r>
        <w:t xml:space="preserve"> </w:t>
      </w:r>
      <w:proofErr w:type="spellStart"/>
      <w:r>
        <w:t>sy</w:t>
      </w:r>
      <w:proofErr w:type="spellEnd"/>
      <w:r>
        <w:t xml:space="preserve"> </w:t>
      </w:r>
      <w:proofErr w:type="spellStart"/>
      <w:r>
        <w:t>got</w:t>
      </w:r>
      <w:proofErr w:type="spellEnd"/>
      <w:r>
        <w:t xml:space="preserve"> </w:t>
      </w:r>
      <w:proofErr w:type="spellStart"/>
      <w:r>
        <w:t>zugehoern</w:t>
      </w:r>
      <w:proofErr w:type="spellEnd"/>
      <w:r>
        <w:t xml:space="preserve"> oder </w:t>
      </w:r>
      <w:proofErr w:type="spellStart"/>
      <w:r>
        <w:t>gots</w:t>
      </w:r>
      <w:proofErr w:type="spellEnd"/>
      <w:r>
        <w:t xml:space="preserve"> </w:t>
      </w:r>
      <w:proofErr w:type="spellStart"/>
      <w:r>
        <w:t>seind</w:t>
      </w:r>
      <w:proofErr w:type="spellEnd"/>
      <w:r>
        <w:t xml:space="preserve"> / als gut / </w:t>
      </w:r>
      <w:proofErr w:type="spellStart"/>
      <w:r>
        <w:t>warhait</w:t>
      </w:r>
      <w:proofErr w:type="spellEnd"/>
      <w:r>
        <w:t xml:space="preserve"> / </w:t>
      </w:r>
      <w:proofErr w:type="spellStart"/>
      <w:r>
        <w:t>frid</w:t>
      </w:r>
      <w:proofErr w:type="spellEnd"/>
      <w:r>
        <w:t xml:space="preserve"> / lieb / </w:t>
      </w:r>
      <w:proofErr w:type="spellStart"/>
      <w:r>
        <w:t>gerechtigkait</w:t>
      </w:r>
      <w:proofErr w:type="spellEnd"/>
      <w:r>
        <w:t xml:space="preserve"> / und </w:t>
      </w:r>
      <w:proofErr w:type="spellStart"/>
      <w:r>
        <w:t>deßgeleich</w:t>
      </w:r>
      <w:proofErr w:type="spellEnd"/>
      <w:r>
        <w:t xml:space="preserve">. Hiernach </w:t>
      </w:r>
      <w:proofErr w:type="spellStart"/>
      <w:r>
        <w:t>solt</w:t>
      </w:r>
      <w:proofErr w:type="spellEnd"/>
      <w:r>
        <w:t xml:space="preserve"> sich der ausser </w:t>
      </w:r>
      <w:proofErr w:type="spellStart"/>
      <w:r>
        <w:t>mensch</w:t>
      </w:r>
      <w:proofErr w:type="spellEnd"/>
      <w:r>
        <w:t xml:space="preserve"> richten / und was </w:t>
      </w:r>
      <w:proofErr w:type="spellStart"/>
      <w:r>
        <w:t>disem</w:t>
      </w:r>
      <w:proofErr w:type="spellEnd"/>
      <w:r>
        <w:t xml:space="preserve"> wider </w:t>
      </w:r>
      <w:proofErr w:type="spellStart"/>
      <w:r>
        <w:t>waer</w:t>
      </w:r>
      <w:proofErr w:type="spellEnd"/>
      <w:r>
        <w:t xml:space="preserve"> das </w:t>
      </w:r>
      <w:proofErr w:type="spellStart"/>
      <w:r>
        <w:t>solt</w:t>
      </w:r>
      <w:proofErr w:type="spellEnd"/>
      <w:r>
        <w:t xml:space="preserve"> man </w:t>
      </w:r>
      <w:proofErr w:type="spellStart"/>
      <w:r>
        <w:t>verschmaehen</w:t>
      </w:r>
      <w:proofErr w:type="spellEnd"/>
      <w:r>
        <w:t xml:space="preserve"> und fliehen. Aber so der </w:t>
      </w:r>
      <w:proofErr w:type="spellStart"/>
      <w:r>
        <w:t>inner</w:t>
      </w:r>
      <w:proofErr w:type="spellEnd"/>
      <w:r>
        <w:t xml:space="preserve"> </w:t>
      </w:r>
      <w:proofErr w:type="spellStart"/>
      <w:r>
        <w:t>mensch</w:t>
      </w:r>
      <w:proofErr w:type="spellEnd"/>
      <w:r>
        <w:t xml:space="preserve"> </w:t>
      </w:r>
      <w:proofErr w:type="spellStart"/>
      <w:r>
        <w:t>ainen</w:t>
      </w:r>
      <w:proofErr w:type="spellEnd"/>
      <w:r>
        <w:t xml:space="preserve"> </w:t>
      </w:r>
      <w:proofErr w:type="spellStart"/>
      <w:r>
        <w:t>übersprung</w:t>
      </w:r>
      <w:proofErr w:type="spellEnd"/>
      <w:r>
        <w:t xml:space="preserve"> </w:t>
      </w:r>
      <w:proofErr w:type="spellStart"/>
      <w:r>
        <w:t>thet</w:t>
      </w:r>
      <w:proofErr w:type="spellEnd"/>
      <w:r>
        <w:t xml:space="preserve"> und </w:t>
      </w:r>
      <w:proofErr w:type="spellStart"/>
      <w:r>
        <w:t>sprung</w:t>
      </w:r>
      <w:proofErr w:type="spellEnd"/>
      <w:r>
        <w:t xml:space="preserve"> in das </w:t>
      </w:r>
      <w:proofErr w:type="spellStart"/>
      <w:r>
        <w:t>volkommen</w:t>
      </w:r>
      <w:proofErr w:type="spellEnd"/>
      <w:r>
        <w:t xml:space="preserve"> / so </w:t>
      </w:r>
      <w:proofErr w:type="spellStart"/>
      <w:r>
        <w:t>fund</w:t>
      </w:r>
      <w:proofErr w:type="spellEnd"/>
      <w:r>
        <w:t xml:space="preserve"> man und </w:t>
      </w:r>
      <w:proofErr w:type="spellStart"/>
      <w:r>
        <w:t>schmackte</w:t>
      </w:r>
      <w:proofErr w:type="spellEnd"/>
      <w:r>
        <w:t xml:space="preserve"> das das </w:t>
      </w:r>
      <w:proofErr w:type="spellStart"/>
      <w:r>
        <w:t>volkommen</w:t>
      </w:r>
      <w:proofErr w:type="spellEnd"/>
      <w:r>
        <w:t xml:space="preserve"> on maß/on end und on </w:t>
      </w:r>
      <w:proofErr w:type="spellStart"/>
      <w:r>
        <w:t>zal</w:t>
      </w:r>
      <w:proofErr w:type="spellEnd"/>
      <w:r>
        <w:t xml:space="preserve"> edler und besser ist über alle </w:t>
      </w:r>
      <w:proofErr w:type="spellStart"/>
      <w:r>
        <w:t>unuolkomne</w:t>
      </w:r>
      <w:proofErr w:type="spellEnd"/>
      <w:r>
        <w:t xml:space="preserve"> und </w:t>
      </w:r>
      <w:proofErr w:type="spellStart"/>
      <w:r>
        <w:t>getailte</w:t>
      </w:r>
      <w:proofErr w:type="spellEnd"/>
      <w:r>
        <w:t xml:space="preserve">. Und das ewig über das </w:t>
      </w:r>
      <w:proofErr w:type="spellStart"/>
      <w:r>
        <w:t>zergencklich</w:t>
      </w:r>
      <w:proofErr w:type="spellEnd"/>
      <w:r>
        <w:t xml:space="preserve">/ und der </w:t>
      </w:r>
      <w:proofErr w:type="spellStart"/>
      <w:r>
        <w:t>puinn</w:t>
      </w:r>
      <w:proofErr w:type="spellEnd"/>
      <w:r>
        <w:t xml:space="preserve"> und </w:t>
      </w:r>
      <w:proofErr w:type="spellStart"/>
      <w:r>
        <w:t>ursprung</w:t>
      </w:r>
      <w:proofErr w:type="spellEnd"/>
      <w:r>
        <w:t xml:space="preserve"> über alles das das darauß </w:t>
      </w:r>
      <w:proofErr w:type="spellStart"/>
      <w:r>
        <w:t>fleüßt</w:t>
      </w:r>
      <w:proofErr w:type="spellEnd"/>
      <w:r>
        <w:t xml:space="preserve"> oder </w:t>
      </w:r>
      <w:proofErr w:type="spellStart"/>
      <w:r>
        <w:t>geflissen</w:t>
      </w:r>
      <w:proofErr w:type="spellEnd"/>
      <w:r>
        <w:t xml:space="preserve"> mag so wurden die </w:t>
      </w:r>
      <w:proofErr w:type="spellStart"/>
      <w:r>
        <w:t>unuolkommen</w:t>
      </w:r>
      <w:proofErr w:type="spellEnd"/>
      <w:r>
        <w:t xml:space="preserve"> und die </w:t>
      </w:r>
      <w:proofErr w:type="spellStart"/>
      <w:r>
        <w:t>getailten</w:t>
      </w:r>
      <w:proofErr w:type="spellEnd"/>
      <w:r>
        <w:t xml:space="preserve"> </w:t>
      </w:r>
      <w:proofErr w:type="spellStart"/>
      <w:r>
        <w:t>aschmack</w:t>
      </w:r>
      <w:proofErr w:type="spellEnd"/>
      <w:r>
        <w:t xml:space="preserve"> und </w:t>
      </w:r>
      <w:proofErr w:type="spellStart"/>
      <w:r>
        <w:t>vernicht</w:t>
      </w:r>
      <w:proofErr w:type="spellEnd"/>
      <w:r>
        <w:t xml:space="preserve">. Das </w:t>
      </w:r>
      <w:proofErr w:type="spellStart"/>
      <w:r>
        <w:t>merck</w:t>
      </w:r>
      <w:proofErr w:type="spellEnd"/>
      <w:r>
        <w:t xml:space="preserve">/ </w:t>
      </w:r>
      <w:proofErr w:type="spellStart"/>
      <w:r>
        <w:t>sol</w:t>
      </w:r>
      <w:proofErr w:type="spellEnd"/>
      <w:r>
        <w:t xml:space="preserve"> das </w:t>
      </w:r>
      <w:proofErr w:type="spellStart"/>
      <w:r>
        <w:t>edelst</w:t>
      </w:r>
      <w:proofErr w:type="spellEnd"/>
      <w:r>
        <w:t xml:space="preserve"> </w:t>
      </w:r>
      <w:proofErr w:type="spellStart"/>
      <w:r>
        <w:t>unnd</w:t>
      </w:r>
      <w:proofErr w:type="spellEnd"/>
      <w:r>
        <w:t xml:space="preserve"> das </w:t>
      </w:r>
      <w:proofErr w:type="spellStart"/>
      <w:r>
        <w:t>best</w:t>
      </w:r>
      <w:proofErr w:type="spellEnd"/>
      <w:r>
        <w:t xml:space="preserve"> das liebst sein so muß diß geschehen. </w:t>
      </w:r>
    </w:p>
    <w:p w14:paraId="2CFA7D8C" w14:textId="77777777" w:rsidR="00243995" w:rsidRDefault="00243995" w:rsidP="00243995">
      <w:pPr>
        <w:pStyle w:val="berschrift2"/>
      </w:pPr>
      <w:r>
        <w:t xml:space="preserve">Das </w:t>
      </w:r>
      <w:proofErr w:type="spellStart"/>
      <w:r>
        <w:t>sibent</w:t>
      </w:r>
      <w:proofErr w:type="spellEnd"/>
      <w:r>
        <w:t xml:space="preserve"> Capitel</w:t>
      </w:r>
    </w:p>
    <w:p w14:paraId="20AF244D" w14:textId="77777777" w:rsidR="00243995" w:rsidRDefault="00243995" w:rsidP="00243995">
      <w:pPr>
        <w:pStyle w:val="StandardWeb"/>
      </w:pPr>
      <w:r>
        <w:t xml:space="preserve">Man </w:t>
      </w:r>
      <w:proofErr w:type="spellStart"/>
      <w:r>
        <w:t>sol</w:t>
      </w:r>
      <w:proofErr w:type="spellEnd"/>
      <w:r>
        <w:t xml:space="preserve"> </w:t>
      </w:r>
      <w:proofErr w:type="spellStart"/>
      <w:r>
        <w:t>mercken</w:t>
      </w:r>
      <w:proofErr w:type="spellEnd"/>
      <w:r>
        <w:t xml:space="preserve"> das man </w:t>
      </w:r>
      <w:proofErr w:type="spellStart"/>
      <w:r>
        <w:t>lißt</w:t>
      </w:r>
      <w:proofErr w:type="spellEnd"/>
      <w:r>
        <w:t xml:space="preserve"> und spricht/ die </w:t>
      </w:r>
      <w:proofErr w:type="spellStart"/>
      <w:r>
        <w:t>seel</w:t>
      </w:r>
      <w:proofErr w:type="spellEnd"/>
      <w:r>
        <w:t xml:space="preserve"> Christi </w:t>
      </w:r>
      <w:proofErr w:type="spellStart"/>
      <w:r>
        <w:t>het</w:t>
      </w:r>
      <w:proofErr w:type="spellEnd"/>
      <w:r>
        <w:t xml:space="preserve"> </w:t>
      </w:r>
      <w:proofErr w:type="spellStart"/>
      <w:r>
        <w:t>zway</w:t>
      </w:r>
      <w:proofErr w:type="spellEnd"/>
      <w:r>
        <w:t xml:space="preserve"> </w:t>
      </w:r>
      <w:proofErr w:type="spellStart"/>
      <w:r>
        <w:t>augen</w:t>
      </w:r>
      <w:proofErr w:type="spellEnd"/>
      <w:r>
        <w:t xml:space="preserve">/ </w:t>
      </w:r>
      <w:proofErr w:type="spellStart"/>
      <w:r>
        <w:t>ain</w:t>
      </w:r>
      <w:proofErr w:type="spellEnd"/>
      <w:r>
        <w:t xml:space="preserve"> recht </w:t>
      </w:r>
      <w:proofErr w:type="spellStart"/>
      <w:r>
        <w:t>aug</w:t>
      </w:r>
      <w:proofErr w:type="spellEnd"/>
      <w:r>
        <w:t xml:space="preserve"> und </w:t>
      </w:r>
      <w:proofErr w:type="spellStart"/>
      <w:r>
        <w:t>ain</w:t>
      </w:r>
      <w:proofErr w:type="spellEnd"/>
      <w:r>
        <w:t xml:space="preserve"> </w:t>
      </w:r>
      <w:proofErr w:type="spellStart"/>
      <w:r>
        <w:t>gelinckes</w:t>
      </w:r>
      <w:proofErr w:type="spellEnd"/>
      <w:r>
        <w:t xml:space="preserve">/ In dem </w:t>
      </w:r>
      <w:proofErr w:type="spellStart"/>
      <w:r>
        <w:t>anfang</w:t>
      </w:r>
      <w:proofErr w:type="spellEnd"/>
      <w:r>
        <w:t xml:space="preserve"> da </w:t>
      </w:r>
      <w:proofErr w:type="spellStart"/>
      <w:r>
        <w:t>sy</w:t>
      </w:r>
      <w:proofErr w:type="spellEnd"/>
      <w:r>
        <w:t xml:space="preserve"> geschaffen ward </w:t>
      </w:r>
      <w:proofErr w:type="spellStart"/>
      <w:r>
        <w:t>keret</w:t>
      </w:r>
      <w:proofErr w:type="spellEnd"/>
      <w:r>
        <w:t xml:space="preserve"> </w:t>
      </w:r>
      <w:proofErr w:type="spellStart"/>
      <w:r>
        <w:t>sy</w:t>
      </w:r>
      <w:proofErr w:type="spellEnd"/>
      <w:r>
        <w:t xml:space="preserve"> das recht </w:t>
      </w:r>
      <w:proofErr w:type="spellStart"/>
      <w:r>
        <w:t>aug</w:t>
      </w:r>
      <w:proofErr w:type="spellEnd"/>
      <w:r>
        <w:t xml:space="preserve"> in die </w:t>
      </w:r>
      <w:proofErr w:type="spellStart"/>
      <w:r>
        <w:t>ewigkait</w:t>
      </w:r>
      <w:proofErr w:type="spellEnd"/>
      <w:r>
        <w:t xml:space="preserve"> und in die </w:t>
      </w:r>
      <w:proofErr w:type="spellStart"/>
      <w:r>
        <w:t>gothait</w:t>
      </w:r>
      <w:proofErr w:type="spellEnd"/>
      <w:r>
        <w:t xml:space="preserve">/ und stund da in </w:t>
      </w:r>
      <w:proofErr w:type="spellStart"/>
      <w:r>
        <w:t>volkomner</w:t>
      </w:r>
      <w:proofErr w:type="spellEnd"/>
      <w:r>
        <w:t xml:space="preserve"> </w:t>
      </w:r>
      <w:proofErr w:type="spellStart"/>
      <w:r>
        <w:t>beschawung</w:t>
      </w:r>
      <w:proofErr w:type="spellEnd"/>
      <w:r>
        <w:t xml:space="preserve"> und </w:t>
      </w:r>
      <w:proofErr w:type="spellStart"/>
      <w:r>
        <w:t>gebrauchung</w:t>
      </w:r>
      <w:proofErr w:type="spellEnd"/>
      <w:r>
        <w:t xml:space="preserve"> </w:t>
      </w:r>
      <w:proofErr w:type="spellStart"/>
      <w:r>
        <w:t>göttlichs</w:t>
      </w:r>
      <w:proofErr w:type="spellEnd"/>
      <w:r>
        <w:t xml:space="preserve"> </w:t>
      </w:r>
      <w:proofErr w:type="spellStart"/>
      <w:r>
        <w:t>wesens</w:t>
      </w:r>
      <w:proofErr w:type="spellEnd"/>
      <w:r>
        <w:t xml:space="preserve"> und </w:t>
      </w:r>
      <w:proofErr w:type="spellStart"/>
      <w:r>
        <w:t>götlicher</w:t>
      </w:r>
      <w:proofErr w:type="spellEnd"/>
      <w:r>
        <w:t xml:space="preserve"> </w:t>
      </w:r>
      <w:proofErr w:type="spellStart"/>
      <w:r>
        <w:t>volkommenhait</w:t>
      </w:r>
      <w:proofErr w:type="spellEnd"/>
      <w:r>
        <w:t xml:space="preserve"> unbeweglich/ und </w:t>
      </w:r>
      <w:proofErr w:type="spellStart"/>
      <w:r>
        <w:t>blyb</w:t>
      </w:r>
      <w:proofErr w:type="spellEnd"/>
      <w:r>
        <w:t xml:space="preserve"> da unbewegt und ungehindert von allen </w:t>
      </w:r>
      <w:proofErr w:type="spellStart"/>
      <w:r>
        <w:t>zufällen</w:t>
      </w:r>
      <w:proofErr w:type="spellEnd"/>
      <w:r>
        <w:t xml:space="preserve"> und </w:t>
      </w:r>
      <w:proofErr w:type="spellStart"/>
      <w:r>
        <w:t>arbait</w:t>
      </w:r>
      <w:proofErr w:type="spellEnd"/>
      <w:r>
        <w:t xml:space="preserve">/ und </w:t>
      </w:r>
      <w:proofErr w:type="spellStart"/>
      <w:r>
        <w:t>bewegung</w:t>
      </w:r>
      <w:proofErr w:type="spellEnd"/>
      <w:r>
        <w:t xml:space="preserve">/ </w:t>
      </w:r>
      <w:proofErr w:type="spellStart"/>
      <w:r>
        <w:t>leidens</w:t>
      </w:r>
      <w:proofErr w:type="spellEnd"/>
      <w:r>
        <w:t xml:space="preserve">/ </w:t>
      </w:r>
      <w:proofErr w:type="spellStart"/>
      <w:r>
        <w:t>marter</w:t>
      </w:r>
      <w:proofErr w:type="spellEnd"/>
      <w:r>
        <w:t xml:space="preserve">/ </w:t>
      </w:r>
      <w:proofErr w:type="spellStart"/>
      <w:r>
        <w:t>pein</w:t>
      </w:r>
      <w:proofErr w:type="spellEnd"/>
      <w:r>
        <w:t xml:space="preserve">/ die in dem </w:t>
      </w:r>
      <w:proofErr w:type="spellStart"/>
      <w:r>
        <w:t>aussern</w:t>
      </w:r>
      <w:proofErr w:type="spellEnd"/>
      <w:r>
        <w:t xml:space="preserve"> </w:t>
      </w:r>
      <w:proofErr w:type="spellStart"/>
      <w:r>
        <w:t>menschen</w:t>
      </w:r>
      <w:proofErr w:type="spellEnd"/>
      <w:r>
        <w:t xml:space="preserve"> </w:t>
      </w:r>
      <w:proofErr w:type="spellStart"/>
      <w:r>
        <w:t>ye</w:t>
      </w:r>
      <w:proofErr w:type="spellEnd"/>
      <w:r>
        <w:t xml:space="preserve"> </w:t>
      </w:r>
      <w:proofErr w:type="spellStart"/>
      <w:r>
        <w:t>geschaden</w:t>
      </w:r>
      <w:proofErr w:type="spellEnd"/>
      <w:r>
        <w:t xml:space="preserve">. Mit dem </w:t>
      </w:r>
      <w:proofErr w:type="spellStart"/>
      <w:r>
        <w:t>gelincken</w:t>
      </w:r>
      <w:proofErr w:type="spellEnd"/>
      <w:r>
        <w:t xml:space="preserve"> </w:t>
      </w:r>
      <w:proofErr w:type="spellStart"/>
      <w:r>
        <w:t>aug</w:t>
      </w:r>
      <w:proofErr w:type="spellEnd"/>
      <w:r>
        <w:t xml:space="preserve"> sahe </w:t>
      </w:r>
      <w:proofErr w:type="spellStart"/>
      <w:r>
        <w:t>sy</w:t>
      </w:r>
      <w:proofErr w:type="spellEnd"/>
      <w:r>
        <w:t xml:space="preserve"> in die </w:t>
      </w:r>
      <w:proofErr w:type="spellStart"/>
      <w:r>
        <w:t>creaturen</w:t>
      </w:r>
      <w:proofErr w:type="spellEnd"/>
      <w:r>
        <w:t xml:space="preserve">/ und </w:t>
      </w:r>
      <w:proofErr w:type="spellStart"/>
      <w:r>
        <w:t>erkant</w:t>
      </w:r>
      <w:proofErr w:type="spellEnd"/>
      <w:r>
        <w:t xml:space="preserve"> da/ und </w:t>
      </w:r>
      <w:proofErr w:type="spellStart"/>
      <w:r>
        <w:t>nam</w:t>
      </w:r>
      <w:proofErr w:type="spellEnd"/>
      <w:r>
        <w:t xml:space="preserve"> da </w:t>
      </w:r>
      <w:proofErr w:type="spellStart"/>
      <w:r>
        <w:t>underschaid</w:t>
      </w:r>
      <w:proofErr w:type="spellEnd"/>
      <w:r>
        <w:t xml:space="preserve"> in den </w:t>
      </w:r>
      <w:proofErr w:type="spellStart"/>
      <w:r>
        <w:t>creaturen</w:t>
      </w:r>
      <w:proofErr w:type="spellEnd"/>
      <w:r>
        <w:t xml:space="preserve"> was das besser oder böser/ edler oder unedler wär/ und darnach ward der ausser </w:t>
      </w:r>
      <w:proofErr w:type="spellStart"/>
      <w:r>
        <w:t>mensch</w:t>
      </w:r>
      <w:proofErr w:type="spellEnd"/>
      <w:r>
        <w:t xml:space="preserve"> Christi </w:t>
      </w:r>
      <w:proofErr w:type="spellStart"/>
      <w:r>
        <w:t>gericht</w:t>
      </w:r>
      <w:proofErr w:type="spellEnd"/>
      <w:r>
        <w:t xml:space="preserve">. Also stund der </w:t>
      </w:r>
      <w:proofErr w:type="spellStart"/>
      <w:r>
        <w:t>inner</w:t>
      </w:r>
      <w:proofErr w:type="spellEnd"/>
      <w:r>
        <w:t xml:space="preserve"> </w:t>
      </w:r>
      <w:proofErr w:type="spellStart"/>
      <w:r>
        <w:t>mensch</w:t>
      </w:r>
      <w:proofErr w:type="spellEnd"/>
      <w:r>
        <w:t xml:space="preserve"> Christi nach dem rechten </w:t>
      </w:r>
      <w:proofErr w:type="spellStart"/>
      <w:r>
        <w:t>aug</w:t>
      </w:r>
      <w:proofErr w:type="spellEnd"/>
      <w:r>
        <w:t xml:space="preserve"> der </w:t>
      </w:r>
      <w:proofErr w:type="spellStart"/>
      <w:r>
        <w:t>seel</w:t>
      </w:r>
      <w:proofErr w:type="spellEnd"/>
      <w:r>
        <w:t xml:space="preserve"> in </w:t>
      </w:r>
      <w:proofErr w:type="spellStart"/>
      <w:r>
        <w:t>volkomner</w:t>
      </w:r>
      <w:proofErr w:type="spellEnd"/>
      <w:r>
        <w:t xml:space="preserve"> </w:t>
      </w:r>
      <w:proofErr w:type="spellStart"/>
      <w:r>
        <w:t>gebrauchung</w:t>
      </w:r>
      <w:proofErr w:type="spellEnd"/>
      <w:r>
        <w:t xml:space="preserve"> </w:t>
      </w:r>
      <w:proofErr w:type="spellStart"/>
      <w:r>
        <w:t>götlicher</w:t>
      </w:r>
      <w:proofErr w:type="spellEnd"/>
      <w:r>
        <w:t xml:space="preserve"> </w:t>
      </w:r>
      <w:proofErr w:type="spellStart"/>
      <w:r>
        <w:t>natur</w:t>
      </w:r>
      <w:proofErr w:type="spellEnd"/>
      <w:r>
        <w:t xml:space="preserve">/ in </w:t>
      </w:r>
      <w:proofErr w:type="spellStart"/>
      <w:r>
        <w:t>volkomner</w:t>
      </w:r>
      <w:proofErr w:type="spellEnd"/>
      <w:r>
        <w:t xml:space="preserve"> </w:t>
      </w:r>
      <w:proofErr w:type="spellStart"/>
      <w:r>
        <w:t>wunn</w:t>
      </w:r>
      <w:proofErr w:type="spellEnd"/>
      <w:r>
        <w:t xml:space="preserve"> und </w:t>
      </w:r>
      <w:proofErr w:type="spellStart"/>
      <w:r>
        <w:t>fröd</w:t>
      </w:r>
      <w:proofErr w:type="spellEnd"/>
      <w:r>
        <w:t xml:space="preserve">. Aber der ausser </w:t>
      </w:r>
      <w:proofErr w:type="spellStart"/>
      <w:r>
        <w:t>mensch</w:t>
      </w:r>
      <w:proofErr w:type="spellEnd"/>
      <w:r>
        <w:t xml:space="preserve"> und das </w:t>
      </w:r>
      <w:proofErr w:type="spellStart"/>
      <w:r>
        <w:t>linck</w:t>
      </w:r>
      <w:proofErr w:type="spellEnd"/>
      <w:r>
        <w:t xml:space="preserve"> </w:t>
      </w:r>
      <w:proofErr w:type="spellStart"/>
      <w:r>
        <w:t>aug</w:t>
      </w:r>
      <w:proofErr w:type="spellEnd"/>
      <w:r>
        <w:t xml:space="preserve"> der </w:t>
      </w:r>
      <w:proofErr w:type="spellStart"/>
      <w:r>
        <w:t>seel</w:t>
      </w:r>
      <w:proofErr w:type="spellEnd"/>
      <w:r>
        <w:t xml:space="preserve"> mit im/ in </w:t>
      </w:r>
      <w:proofErr w:type="spellStart"/>
      <w:r>
        <w:t>volkomnem</w:t>
      </w:r>
      <w:proofErr w:type="spellEnd"/>
      <w:r>
        <w:t xml:space="preserve"> leiden/ </w:t>
      </w:r>
      <w:proofErr w:type="spellStart"/>
      <w:r>
        <w:t>jamer</w:t>
      </w:r>
      <w:proofErr w:type="spellEnd"/>
      <w:r>
        <w:t xml:space="preserve"> und </w:t>
      </w:r>
      <w:proofErr w:type="spellStart"/>
      <w:r>
        <w:t>arbait</w:t>
      </w:r>
      <w:proofErr w:type="spellEnd"/>
      <w:r>
        <w:t xml:space="preserve">/ Und diß </w:t>
      </w:r>
      <w:proofErr w:type="spellStart"/>
      <w:r>
        <w:t>geschach</w:t>
      </w:r>
      <w:proofErr w:type="spellEnd"/>
      <w:r>
        <w:t xml:space="preserve"> also das das inwendig </w:t>
      </w:r>
      <w:proofErr w:type="spellStart"/>
      <w:r>
        <w:t>unnd</w:t>
      </w:r>
      <w:proofErr w:type="spellEnd"/>
      <w:r>
        <w:t xml:space="preserve"> das recht </w:t>
      </w:r>
      <w:proofErr w:type="spellStart"/>
      <w:r>
        <w:t>aug</w:t>
      </w:r>
      <w:proofErr w:type="spellEnd"/>
      <w:r>
        <w:t xml:space="preserve"> unbewegt/ ungehindert/ und </w:t>
      </w:r>
      <w:proofErr w:type="spellStart"/>
      <w:r>
        <w:t>unberürt</w:t>
      </w:r>
      <w:proofErr w:type="spellEnd"/>
      <w:r>
        <w:t xml:space="preserve"> </w:t>
      </w:r>
      <w:proofErr w:type="spellStart"/>
      <w:r>
        <w:t>blib</w:t>
      </w:r>
      <w:proofErr w:type="spellEnd"/>
      <w:r>
        <w:t xml:space="preserve"> von aller der </w:t>
      </w:r>
      <w:proofErr w:type="spellStart"/>
      <w:r>
        <w:t>arbait</w:t>
      </w:r>
      <w:proofErr w:type="spellEnd"/>
      <w:r>
        <w:t xml:space="preserve">/ leiden und </w:t>
      </w:r>
      <w:proofErr w:type="spellStart"/>
      <w:r>
        <w:t>marter</w:t>
      </w:r>
      <w:proofErr w:type="spellEnd"/>
      <w:r>
        <w:t xml:space="preserve"> das in dem </w:t>
      </w:r>
      <w:proofErr w:type="spellStart"/>
      <w:r>
        <w:t>aussern</w:t>
      </w:r>
      <w:proofErr w:type="spellEnd"/>
      <w:r>
        <w:t xml:space="preserve"> </w:t>
      </w:r>
      <w:proofErr w:type="spellStart"/>
      <w:r>
        <w:t>menschen</w:t>
      </w:r>
      <w:proofErr w:type="spellEnd"/>
      <w:r>
        <w:t xml:space="preserve"> </w:t>
      </w:r>
      <w:proofErr w:type="spellStart"/>
      <w:r>
        <w:t>geschach</w:t>
      </w:r>
      <w:proofErr w:type="spellEnd"/>
      <w:r>
        <w:t xml:space="preserve">. Man spricht das Christus an der </w:t>
      </w:r>
      <w:proofErr w:type="spellStart"/>
      <w:r>
        <w:t>saul</w:t>
      </w:r>
      <w:proofErr w:type="spellEnd"/>
      <w:r>
        <w:t xml:space="preserve"> </w:t>
      </w:r>
      <w:proofErr w:type="spellStart"/>
      <w:r>
        <w:t>gegaiselt</w:t>
      </w:r>
      <w:proofErr w:type="spellEnd"/>
      <w:r>
        <w:t xml:space="preserve"> ward/ oder am </w:t>
      </w:r>
      <w:proofErr w:type="spellStart"/>
      <w:r>
        <w:t>creutz</w:t>
      </w:r>
      <w:proofErr w:type="spellEnd"/>
      <w:r>
        <w:t xml:space="preserve"> </w:t>
      </w:r>
      <w:proofErr w:type="spellStart"/>
      <w:r>
        <w:t>hieng</w:t>
      </w:r>
      <w:proofErr w:type="spellEnd"/>
      <w:r>
        <w:t xml:space="preserve">/ nach dem </w:t>
      </w:r>
      <w:proofErr w:type="spellStart"/>
      <w:r>
        <w:t>aussern</w:t>
      </w:r>
      <w:proofErr w:type="spellEnd"/>
      <w:r>
        <w:t xml:space="preserve"> </w:t>
      </w:r>
      <w:proofErr w:type="spellStart"/>
      <w:r>
        <w:t>menschen</w:t>
      </w:r>
      <w:proofErr w:type="spellEnd"/>
      <w:r>
        <w:t xml:space="preserve">/ da stund die </w:t>
      </w:r>
      <w:proofErr w:type="spellStart"/>
      <w:r>
        <w:t>seel</w:t>
      </w:r>
      <w:proofErr w:type="spellEnd"/>
      <w:r>
        <w:t xml:space="preserve"> oder der </w:t>
      </w:r>
      <w:proofErr w:type="spellStart"/>
      <w:r>
        <w:t>inner</w:t>
      </w:r>
      <w:proofErr w:type="spellEnd"/>
      <w:r>
        <w:t xml:space="preserve"> </w:t>
      </w:r>
      <w:proofErr w:type="spellStart"/>
      <w:r>
        <w:t>mensch</w:t>
      </w:r>
      <w:proofErr w:type="spellEnd"/>
      <w:r>
        <w:t xml:space="preserve"> nach dem rechten </w:t>
      </w:r>
      <w:proofErr w:type="spellStart"/>
      <w:r>
        <w:t>aug</w:t>
      </w:r>
      <w:proofErr w:type="spellEnd"/>
      <w:r>
        <w:t xml:space="preserve"> in also </w:t>
      </w:r>
      <w:proofErr w:type="spellStart"/>
      <w:r>
        <w:t>volkomner</w:t>
      </w:r>
      <w:proofErr w:type="spellEnd"/>
      <w:r>
        <w:t xml:space="preserve"> </w:t>
      </w:r>
      <w:proofErr w:type="spellStart"/>
      <w:r>
        <w:t>gebrauchung</w:t>
      </w:r>
      <w:proofErr w:type="spellEnd"/>
      <w:r>
        <w:t xml:space="preserve">/ </w:t>
      </w:r>
      <w:proofErr w:type="spellStart"/>
      <w:r>
        <w:t>wunn</w:t>
      </w:r>
      <w:proofErr w:type="spellEnd"/>
      <w:r>
        <w:t xml:space="preserve"> und </w:t>
      </w:r>
      <w:proofErr w:type="spellStart"/>
      <w:r>
        <w:t>fröwd</w:t>
      </w:r>
      <w:proofErr w:type="spellEnd"/>
      <w:r>
        <w:t xml:space="preserve">/ als nach der </w:t>
      </w:r>
      <w:proofErr w:type="spellStart"/>
      <w:r>
        <w:t>himelfart</w:t>
      </w:r>
      <w:proofErr w:type="spellEnd"/>
      <w:r>
        <w:t xml:space="preserve">/ oder als </w:t>
      </w:r>
      <w:proofErr w:type="spellStart"/>
      <w:r>
        <w:t>yetzund</w:t>
      </w:r>
      <w:proofErr w:type="spellEnd"/>
      <w:r>
        <w:t xml:space="preserve">. So ward auch der ausser </w:t>
      </w:r>
      <w:proofErr w:type="spellStart"/>
      <w:r>
        <w:t>mensch</w:t>
      </w:r>
      <w:proofErr w:type="spellEnd"/>
      <w:r>
        <w:t xml:space="preserve"> oder die </w:t>
      </w:r>
      <w:proofErr w:type="spellStart"/>
      <w:r>
        <w:t>sel</w:t>
      </w:r>
      <w:proofErr w:type="spellEnd"/>
      <w:r>
        <w:t xml:space="preserve"> nach dem </w:t>
      </w:r>
      <w:proofErr w:type="spellStart"/>
      <w:r>
        <w:t>gelincken</w:t>
      </w:r>
      <w:proofErr w:type="spellEnd"/>
      <w:r>
        <w:t xml:space="preserve"> </w:t>
      </w:r>
      <w:proofErr w:type="spellStart"/>
      <w:r>
        <w:t>aug</w:t>
      </w:r>
      <w:proofErr w:type="spellEnd"/>
      <w:r>
        <w:t xml:space="preserve"> in </w:t>
      </w:r>
      <w:proofErr w:type="spellStart"/>
      <w:r>
        <w:t>jren</w:t>
      </w:r>
      <w:proofErr w:type="spellEnd"/>
      <w:r>
        <w:t xml:space="preserve"> </w:t>
      </w:r>
      <w:proofErr w:type="spellStart"/>
      <w:r>
        <w:t>wercken</w:t>
      </w:r>
      <w:proofErr w:type="spellEnd"/>
      <w:r>
        <w:t xml:space="preserve"> in allem dem das </w:t>
      </w:r>
      <w:proofErr w:type="spellStart"/>
      <w:r>
        <w:t>jr</w:t>
      </w:r>
      <w:proofErr w:type="spellEnd"/>
      <w:r>
        <w:t xml:space="preserve"> zugehört zu der </w:t>
      </w:r>
      <w:proofErr w:type="spellStart"/>
      <w:r>
        <w:t>außwendigkait</w:t>
      </w:r>
      <w:proofErr w:type="spellEnd"/>
      <w:r>
        <w:t xml:space="preserve"> nie </w:t>
      </w:r>
      <w:proofErr w:type="spellStart"/>
      <w:r>
        <w:t>gehinder</w:t>
      </w:r>
      <w:proofErr w:type="spellEnd"/>
      <w:r>
        <w:t xml:space="preserve"> oder gemindert von dem inwendigen/ </w:t>
      </w:r>
      <w:proofErr w:type="spellStart"/>
      <w:r>
        <w:t>jr</w:t>
      </w:r>
      <w:proofErr w:type="spellEnd"/>
      <w:r>
        <w:t xml:space="preserve"> </w:t>
      </w:r>
      <w:proofErr w:type="spellStart"/>
      <w:r>
        <w:t>kains</w:t>
      </w:r>
      <w:proofErr w:type="spellEnd"/>
      <w:r>
        <w:t xml:space="preserve"> wartet </w:t>
      </w:r>
      <w:proofErr w:type="spellStart"/>
      <w:r>
        <w:t>auff</w:t>
      </w:r>
      <w:proofErr w:type="spellEnd"/>
      <w:r>
        <w:t xml:space="preserve"> das ander. </w:t>
      </w:r>
    </w:p>
    <w:p w14:paraId="7A10598A" w14:textId="77777777" w:rsidR="00243995" w:rsidRDefault="00243995" w:rsidP="00243995">
      <w:pPr>
        <w:pStyle w:val="StandardWeb"/>
      </w:pPr>
      <w:r>
        <w:t xml:space="preserve">Nun </w:t>
      </w:r>
      <w:proofErr w:type="spellStart"/>
      <w:r>
        <w:t>hatt</w:t>
      </w:r>
      <w:proofErr w:type="spellEnd"/>
      <w:r>
        <w:t xml:space="preserve"> die geschaffen </w:t>
      </w:r>
      <w:proofErr w:type="spellStart"/>
      <w:r>
        <w:t>sel</w:t>
      </w:r>
      <w:proofErr w:type="spellEnd"/>
      <w:r>
        <w:t xml:space="preserve"> des </w:t>
      </w:r>
      <w:proofErr w:type="spellStart"/>
      <w:r>
        <w:t>menschen</w:t>
      </w:r>
      <w:proofErr w:type="spellEnd"/>
      <w:r>
        <w:t xml:space="preserve"> auch </w:t>
      </w:r>
      <w:proofErr w:type="spellStart"/>
      <w:r>
        <w:t>zway</w:t>
      </w:r>
      <w:proofErr w:type="spellEnd"/>
      <w:r>
        <w:t xml:space="preserve"> </w:t>
      </w:r>
      <w:proofErr w:type="spellStart"/>
      <w:r>
        <w:t>augen</w:t>
      </w:r>
      <w:proofErr w:type="spellEnd"/>
      <w:r>
        <w:t xml:space="preserve"> / Das </w:t>
      </w:r>
      <w:proofErr w:type="spellStart"/>
      <w:r>
        <w:t>ain</w:t>
      </w:r>
      <w:proofErr w:type="spellEnd"/>
      <w:r>
        <w:t xml:space="preserve"> ist </w:t>
      </w:r>
      <w:proofErr w:type="spellStart"/>
      <w:r>
        <w:t>müglichait</w:t>
      </w:r>
      <w:proofErr w:type="spellEnd"/>
      <w:r>
        <w:t xml:space="preserve"> zusehen in die </w:t>
      </w:r>
      <w:proofErr w:type="spellStart"/>
      <w:r>
        <w:t>ewigkait</w:t>
      </w:r>
      <w:proofErr w:type="spellEnd"/>
      <w:r>
        <w:t xml:space="preserve">/ Das ander zusehen in die zeit und in die </w:t>
      </w:r>
      <w:proofErr w:type="spellStart"/>
      <w:r>
        <w:t>creaturen</w:t>
      </w:r>
      <w:proofErr w:type="spellEnd"/>
      <w:r>
        <w:t xml:space="preserve">/ darinn </w:t>
      </w:r>
      <w:proofErr w:type="spellStart"/>
      <w:r>
        <w:t>underschaid</w:t>
      </w:r>
      <w:proofErr w:type="spellEnd"/>
      <w:r>
        <w:t xml:space="preserve"> zuerkennen als vorgesprochen ist/ und dem leib leben zugeben. Aber diese </w:t>
      </w:r>
      <w:proofErr w:type="spellStart"/>
      <w:r>
        <w:t>zway</w:t>
      </w:r>
      <w:proofErr w:type="spellEnd"/>
      <w:r>
        <w:t xml:space="preserve"> </w:t>
      </w:r>
      <w:proofErr w:type="spellStart"/>
      <w:r>
        <w:t>augen</w:t>
      </w:r>
      <w:proofErr w:type="spellEnd"/>
      <w:r>
        <w:t xml:space="preserve"> der </w:t>
      </w:r>
      <w:proofErr w:type="spellStart"/>
      <w:r>
        <w:t>seel</w:t>
      </w:r>
      <w:proofErr w:type="spellEnd"/>
      <w:r>
        <w:t xml:space="preserve"> des </w:t>
      </w:r>
      <w:proofErr w:type="spellStart"/>
      <w:r>
        <w:t>menschen</w:t>
      </w:r>
      <w:proofErr w:type="spellEnd"/>
      <w:r>
        <w:t xml:space="preserve"> </w:t>
      </w:r>
      <w:proofErr w:type="spellStart"/>
      <w:r>
        <w:t>mügen</w:t>
      </w:r>
      <w:proofErr w:type="spellEnd"/>
      <w:r>
        <w:t xml:space="preserve"> </w:t>
      </w:r>
      <w:proofErr w:type="spellStart"/>
      <w:r>
        <w:t>nit</w:t>
      </w:r>
      <w:proofErr w:type="spellEnd"/>
      <w:r>
        <w:t xml:space="preserve"> mit </w:t>
      </w:r>
      <w:proofErr w:type="spellStart"/>
      <w:r>
        <w:t>ainander</w:t>
      </w:r>
      <w:proofErr w:type="spellEnd"/>
      <w:r>
        <w:t xml:space="preserve"> </w:t>
      </w:r>
      <w:proofErr w:type="spellStart"/>
      <w:r>
        <w:t>jr</w:t>
      </w:r>
      <w:proofErr w:type="spellEnd"/>
      <w:r>
        <w:t xml:space="preserve"> </w:t>
      </w:r>
      <w:proofErr w:type="spellStart"/>
      <w:r>
        <w:t>werck</w:t>
      </w:r>
      <w:proofErr w:type="spellEnd"/>
      <w:r>
        <w:t xml:space="preserve"> gegeben/ Sonder </w:t>
      </w:r>
      <w:proofErr w:type="spellStart"/>
      <w:r>
        <w:t>sol</w:t>
      </w:r>
      <w:proofErr w:type="spellEnd"/>
      <w:r>
        <w:t xml:space="preserve"> die </w:t>
      </w:r>
      <w:proofErr w:type="spellStart"/>
      <w:r>
        <w:t>sel</w:t>
      </w:r>
      <w:proofErr w:type="spellEnd"/>
      <w:r>
        <w:t xml:space="preserve"> mit dem rechten </w:t>
      </w:r>
      <w:proofErr w:type="spellStart"/>
      <w:r>
        <w:t>aug</w:t>
      </w:r>
      <w:proofErr w:type="spellEnd"/>
      <w:r>
        <w:t xml:space="preserve"> in die </w:t>
      </w:r>
      <w:proofErr w:type="spellStart"/>
      <w:r>
        <w:t>ewigkait</w:t>
      </w:r>
      <w:proofErr w:type="spellEnd"/>
      <w:r>
        <w:t xml:space="preserve"> sehen/ so muß das </w:t>
      </w:r>
      <w:proofErr w:type="spellStart"/>
      <w:r>
        <w:t>linck</w:t>
      </w:r>
      <w:proofErr w:type="spellEnd"/>
      <w:r>
        <w:t xml:space="preserve"> </w:t>
      </w:r>
      <w:proofErr w:type="spellStart"/>
      <w:r>
        <w:t>aug</w:t>
      </w:r>
      <w:proofErr w:type="spellEnd"/>
      <w:r>
        <w:t xml:space="preserve"> sich aller </w:t>
      </w:r>
      <w:proofErr w:type="spellStart"/>
      <w:r>
        <w:t>seinerwerck</w:t>
      </w:r>
      <w:proofErr w:type="spellEnd"/>
      <w:r>
        <w:t xml:space="preserve"> </w:t>
      </w:r>
      <w:proofErr w:type="spellStart"/>
      <w:r>
        <w:t>verzeyhen</w:t>
      </w:r>
      <w:proofErr w:type="spellEnd"/>
      <w:r>
        <w:t xml:space="preserve">/ und sich halten als ob es </w:t>
      </w:r>
      <w:proofErr w:type="spellStart"/>
      <w:r>
        <w:t>tod</w:t>
      </w:r>
      <w:proofErr w:type="spellEnd"/>
      <w:r>
        <w:t xml:space="preserve"> sey. Und </w:t>
      </w:r>
      <w:proofErr w:type="spellStart"/>
      <w:r>
        <w:t>sol</w:t>
      </w:r>
      <w:proofErr w:type="spellEnd"/>
      <w:r>
        <w:t xml:space="preserve"> das </w:t>
      </w:r>
      <w:proofErr w:type="spellStart"/>
      <w:r>
        <w:t>gelinck</w:t>
      </w:r>
      <w:proofErr w:type="spellEnd"/>
      <w:r>
        <w:t xml:space="preserve"> </w:t>
      </w:r>
      <w:proofErr w:type="spellStart"/>
      <w:r>
        <w:t>aug</w:t>
      </w:r>
      <w:proofErr w:type="spellEnd"/>
      <w:r>
        <w:t xml:space="preserve"> sein </w:t>
      </w:r>
      <w:proofErr w:type="spellStart"/>
      <w:r>
        <w:t>werck</w:t>
      </w:r>
      <w:proofErr w:type="spellEnd"/>
      <w:r>
        <w:t xml:space="preserve"> üben nach der </w:t>
      </w:r>
      <w:proofErr w:type="spellStart"/>
      <w:r>
        <w:t>außwengikait</w:t>
      </w:r>
      <w:proofErr w:type="spellEnd"/>
      <w:r>
        <w:t xml:space="preserve"> (das ist die zeit </w:t>
      </w:r>
      <w:proofErr w:type="spellStart"/>
      <w:r>
        <w:t>unnd</w:t>
      </w:r>
      <w:proofErr w:type="spellEnd"/>
      <w:r>
        <w:t xml:space="preserve"> die </w:t>
      </w:r>
      <w:proofErr w:type="spellStart"/>
      <w:r>
        <w:t>creatur</w:t>
      </w:r>
      <w:proofErr w:type="spellEnd"/>
      <w:r>
        <w:t xml:space="preserve"> </w:t>
      </w:r>
      <w:proofErr w:type="spellStart"/>
      <w:r>
        <w:t>handlen</w:t>
      </w:r>
      <w:proofErr w:type="spellEnd"/>
      <w:r>
        <w:t xml:space="preserve">) so muß das recht </w:t>
      </w:r>
      <w:proofErr w:type="spellStart"/>
      <w:r>
        <w:t>aug</w:t>
      </w:r>
      <w:proofErr w:type="spellEnd"/>
      <w:r>
        <w:t xml:space="preserve"> gehindert werden an seiner </w:t>
      </w:r>
      <w:proofErr w:type="spellStart"/>
      <w:r>
        <w:t>beschawung</w:t>
      </w:r>
      <w:proofErr w:type="spellEnd"/>
      <w:r>
        <w:t xml:space="preserve">. </w:t>
      </w:r>
    </w:p>
    <w:p w14:paraId="6047EC7B" w14:textId="77777777" w:rsidR="00243995" w:rsidRDefault="00243995" w:rsidP="00243995">
      <w:pPr>
        <w:pStyle w:val="berschrift2"/>
      </w:pPr>
      <w:r>
        <w:t>Das acht Capitel</w:t>
      </w:r>
    </w:p>
    <w:p w14:paraId="42481382" w14:textId="77777777" w:rsidR="00243995" w:rsidRDefault="00243995" w:rsidP="00243995">
      <w:pPr>
        <w:pStyle w:val="StandardWeb"/>
      </w:pPr>
      <w:r>
        <w:t xml:space="preserve">Man fragt Ob es </w:t>
      </w:r>
      <w:proofErr w:type="spellStart"/>
      <w:r>
        <w:t>müglich</w:t>
      </w:r>
      <w:proofErr w:type="spellEnd"/>
      <w:r>
        <w:t xml:space="preserve"> sey das die </w:t>
      </w:r>
      <w:proofErr w:type="spellStart"/>
      <w:r>
        <w:t>seel</w:t>
      </w:r>
      <w:proofErr w:type="spellEnd"/>
      <w:r>
        <w:t xml:space="preserve"> dieweil </w:t>
      </w:r>
      <w:proofErr w:type="spellStart"/>
      <w:r>
        <w:t>sy</w:t>
      </w:r>
      <w:proofErr w:type="spellEnd"/>
      <w:r>
        <w:t xml:space="preserve"> in dem leib ist/ </w:t>
      </w:r>
      <w:proofErr w:type="spellStart"/>
      <w:r>
        <w:t>müg</w:t>
      </w:r>
      <w:proofErr w:type="spellEnd"/>
      <w:r>
        <w:t xml:space="preserve"> </w:t>
      </w:r>
      <w:proofErr w:type="spellStart"/>
      <w:r>
        <w:t>dartzu</w:t>
      </w:r>
      <w:proofErr w:type="spellEnd"/>
      <w:r>
        <w:t xml:space="preserve"> kommen das </w:t>
      </w:r>
      <w:proofErr w:type="spellStart"/>
      <w:r>
        <w:t>sy</w:t>
      </w:r>
      <w:proofErr w:type="spellEnd"/>
      <w:r>
        <w:t xml:space="preserve"> thu </w:t>
      </w:r>
      <w:proofErr w:type="spellStart"/>
      <w:r>
        <w:t>ain</w:t>
      </w:r>
      <w:proofErr w:type="spellEnd"/>
      <w:r>
        <w:t xml:space="preserve"> </w:t>
      </w:r>
      <w:proofErr w:type="spellStart"/>
      <w:r>
        <w:t>anblick</w:t>
      </w:r>
      <w:proofErr w:type="spellEnd"/>
      <w:r>
        <w:t xml:space="preserve"> in die </w:t>
      </w:r>
      <w:proofErr w:type="spellStart"/>
      <w:r>
        <w:t>ewigkait</w:t>
      </w:r>
      <w:proofErr w:type="spellEnd"/>
      <w:r>
        <w:t xml:space="preserve"> und da </w:t>
      </w:r>
      <w:proofErr w:type="spellStart"/>
      <w:r>
        <w:t>empfach</w:t>
      </w:r>
      <w:proofErr w:type="spellEnd"/>
      <w:r>
        <w:t xml:space="preserve"> </w:t>
      </w:r>
      <w:proofErr w:type="spellStart"/>
      <w:r>
        <w:t>ainen</w:t>
      </w:r>
      <w:proofErr w:type="spellEnd"/>
      <w:r>
        <w:t xml:space="preserve"> </w:t>
      </w:r>
      <w:proofErr w:type="spellStart"/>
      <w:r>
        <w:t>vorschmack</w:t>
      </w:r>
      <w:proofErr w:type="spellEnd"/>
      <w:r>
        <w:t xml:space="preserve"> </w:t>
      </w:r>
      <w:proofErr w:type="spellStart"/>
      <w:r>
        <w:t>ewigs</w:t>
      </w:r>
      <w:proofErr w:type="spellEnd"/>
      <w:r>
        <w:t xml:space="preserve"> </w:t>
      </w:r>
      <w:proofErr w:type="spellStart"/>
      <w:r>
        <w:t>lebens</w:t>
      </w:r>
      <w:proofErr w:type="spellEnd"/>
      <w:r>
        <w:t xml:space="preserve"> und ewiger </w:t>
      </w:r>
      <w:proofErr w:type="spellStart"/>
      <w:r>
        <w:t>säligkait</w:t>
      </w:r>
      <w:proofErr w:type="spellEnd"/>
      <w:r>
        <w:t xml:space="preserve">. Man spricht </w:t>
      </w:r>
      <w:proofErr w:type="spellStart"/>
      <w:r>
        <w:t>gemainlich</w:t>
      </w:r>
      <w:proofErr w:type="spellEnd"/>
      <w:r>
        <w:t xml:space="preserve"> </w:t>
      </w:r>
      <w:proofErr w:type="spellStart"/>
      <w:r>
        <w:t>nayn</w:t>
      </w:r>
      <w:proofErr w:type="spellEnd"/>
      <w:r>
        <w:t xml:space="preserve">/ und das ist war in dem sinn/ Alle dieweil die </w:t>
      </w:r>
      <w:proofErr w:type="spellStart"/>
      <w:r>
        <w:t>seel</w:t>
      </w:r>
      <w:proofErr w:type="spellEnd"/>
      <w:r>
        <w:t xml:space="preserve"> </w:t>
      </w:r>
      <w:proofErr w:type="spellStart"/>
      <w:r>
        <w:t>ain</w:t>
      </w:r>
      <w:proofErr w:type="spellEnd"/>
      <w:r>
        <w:t xml:space="preserve"> sehen hat </w:t>
      </w:r>
      <w:proofErr w:type="spellStart"/>
      <w:r>
        <w:t>auff</w:t>
      </w:r>
      <w:proofErr w:type="spellEnd"/>
      <w:r>
        <w:t xml:space="preserve"> den leib/ und die ding die dem leib </w:t>
      </w:r>
      <w:proofErr w:type="spellStart"/>
      <w:r>
        <w:t>zugehörn</w:t>
      </w:r>
      <w:proofErr w:type="spellEnd"/>
      <w:r>
        <w:t xml:space="preserve">/ und </w:t>
      </w:r>
      <w:proofErr w:type="spellStart"/>
      <w:r>
        <w:t>auff</w:t>
      </w:r>
      <w:proofErr w:type="spellEnd"/>
      <w:r>
        <w:t xml:space="preserve"> die zeit und </w:t>
      </w:r>
      <w:proofErr w:type="spellStart"/>
      <w:r>
        <w:t>sunst</w:t>
      </w:r>
      <w:proofErr w:type="spellEnd"/>
      <w:r>
        <w:t xml:space="preserve"> </w:t>
      </w:r>
      <w:proofErr w:type="spellStart"/>
      <w:r>
        <w:t>auff</w:t>
      </w:r>
      <w:proofErr w:type="spellEnd"/>
      <w:r>
        <w:t xml:space="preserve"> die </w:t>
      </w:r>
      <w:proofErr w:type="spellStart"/>
      <w:r>
        <w:t>creaturen</w:t>
      </w:r>
      <w:proofErr w:type="spellEnd"/>
      <w:r>
        <w:t xml:space="preserve">/ und sich damit verbildet und </w:t>
      </w:r>
      <w:proofErr w:type="spellStart"/>
      <w:r>
        <w:t>vermüscht</w:t>
      </w:r>
      <w:proofErr w:type="spellEnd"/>
      <w:r>
        <w:t xml:space="preserve">/ so mag es </w:t>
      </w:r>
      <w:proofErr w:type="spellStart"/>
      <w:r>
        <w:t>nit</w:t>
      </w:r>
      <w:proofErr w:type="spellEnd"/>
      <w:r>
        <w:t xml:space="preserve"> </w:t>
      </w:r>
      <w:proofErr w:type="spellStart"/>
      <w:r>
        <w:t>gesein</w:t>
      </w:r>
      <w:proofErr w:type="spellEnd"/>
      <w:r>
        <w:t xml:space="preserve">/ Wann </w:t>
      </w:r>
      <w:proofErr w:type="spellStart"/>
      <w:r>
        <w:t>sol</w:t>
      </w:r>
      <w:proofErr w:type="spellEnd"/>
      <w:r>
        <w:t xml:space="preserve"> die </w:t>
      </w:r>
      <w:proofErr w:type="spellStart"/>
      <w:r>
        <w:t>seel</w:t>
      </w:r>
      <w:proofErr w:type="spellEnd"/>
      <w:r>
        <w:t xml:space="preserve"> dahin lugen oder sehen so muß </w:t>
      </w:r>
      <w:proofErr w:type="spellStart"/>
      <w:r>
        <w:t>sy</w:t>
      </w:r>
      <w:proofErr w:type="spellEnd"/>
      <w:r>
        <w:t xml:space="preserve"> lauter und bloß sein von allen bilden/ und </w:t>
      </w:r>
      <w:proofErr w:type="spellStart"/>
      <w:r>
        <w:t>abgeschaiden</w:t>
      </w:r>
      <w:proofErr w:type="spellEnd"/>
      <w:r>
        <w:t xml:space="preserve"> von allen </w:t>
      </w:r>
      <w:proofErr w:type="spellStart"/>
      <w:r>
        <w:t>creaturen</w:t>
      </w:r>
      <w:proofErr w:type="spellEnd"/>
      <w:r>
        <w:t xml:space="preserve">/ und zu forderst von </w:t>
      </w:r>
      <w:proofErr w:type="spellStart"/>
      <w:r>
        <w:t>ir</w:t>
      </w:r>
      <w:proofErr w:type="spellEnd"/>
      <w:r>
        <w:t xml:space="preserve"> selber. Und diß </w:t>
      </w:r>
      <w:proofErr w:type="spellStart"/>
      <w:r>
        <w:t>maint</w:t>
      </w:r>
      <w:proofErr w:type="spellEnd"/>
      <w:r>
        <w:t xml:space="preserve"> man es sey </w:t>
      </w:r>
      <w:proofErr w:type="spellStart"/>
      <w:r>
        <w:t>nit</w:t>
      </w:r>
      <w:proofErr w:type="spellEnd"/>
      <w:r>
        <w:t xml:space="preserve"> geschehen in der zeit/ Aber </w:t>
      </w:r>
      <w:proofErr w:type="spellStart"/>
      <w:r>
        <w:t>sant</w:t>
      </w:r>
      <w:proofErr w:type="spellEnd"/>
      <w:r>
        <w:t xml:space="preserve"> </w:t>
      </w:r>
      <w:proofErr w:type="spellStart"/>
      <w:r>
        <w:t>Dionisius</w:t>
      </w:r>
      <w:proofErr w:type="spellEnd"/>
      <w:r>
        <w:t xml:space="preserve"> der will es </w:t>
      </w:r>
      <w:proofErr w:type="spellStart"/>
      <w:r>
        <w:t>müglichen</w:t>
      </w:r>
      <w:proofErr w:type="spellEnd"/>
      <w:r>
        <w:t xml:space="preserve">/ das </w:t>
      </w:r>
      <w:proofErr w:type="spellStart"/>
      <w:r>
        <w:t>maint</w:t>
      </w:r>
      <w:proofErr w:type="spellEnd"/>
      <w:r>
        <w:t xml:space="preserve"> man </w:t>
      </w:r>
      <w:proofErr w:type="spellStart"/>
      <w:r>
        <w:t>auß</w:t>
      </w:r>
      <w:proofErr w:type="spellEnd"/>
      <w:r>
        <w:t xml:space="preserve"> seinen worten die er </w:t>
      </w:r>
      <w:proofErr w:type="spellStart"/>
      <w:r>
        <w:t>schreybt</w:t>
      </w:r>
      <w:proofErr w:type="spellEnd"/>
      <w:r>
        <w:t xml:space="preserve"> zu </w:t>
      </w:r>
      <w:proofErr w:type="spellStart"/>
      <w:r>
        <w:t>Timotheo</w:t>
      </w:r>
      <w:proofErr w:type="spellEnd"/>
      <w:r>
        <w:t xml:space="preserve">. Zu der </w:t>
      </w:r>
      <w:proofErr w:type="spellStart"/>
      <w:r>
        <w:t>schawung</w:t>
      </w:r>
      <w:proofErr w:type="spellEnd"/>
      <w:r>
        <w:t xml:space="preserve"> </w:t>
      </w:r>
      <w:proofErr w:type="spellStart"/>
      <w:r>
        <w:t>götlicher</w:t>
      </w:r>
      <w:proofErr w:type="spellEnd"/>
      <w:r>
        <w:t xml:space="preserve"> </w:t>
      </w:r>
      <w:proofErr w:type="spellStart"/>
      <w:r>
        <w:t>haimlichait</w:t>
      </w:r>
      <w:proofErr w:type="spellEnd"/>
      <w:r>
        <w:t xml:space="preserve"> </w:t>
      </w:r>
      <w:proofErr w:type="spellStart"/>
      <w:r>
        <w:t>solt</w:t>
      </w:r>
      <w:proofErr w:type="spellEnd"/>
      <w:r>
        <w:t xml:space="preserve"> du lassen </w:t>
      </w:r>
      <w:proofErr w:type="spellStart"/>
      <w:r>
        <w:t>synn</w:t>
      </w:r>
      <w:proofErr w:type="spellEnd"/>
      <w:r>
        <w:t xml:space="preserve"> und </w:t>
      </w:r>
      <w:proofErr w:type="spellStart"/>
      <w:r>
        <w:t>synnlichait</w:t>
      </w:r>
      <w:proofErr w:type="spellEnd"/>
      <w:r>
        <w:t xml:space="preserve">/ und alles was </w:t>
      </w:r>
      <w:proofErr w:type="spellStart"/>
      <w:r>
        <w:t>synn</w:t>
      </w:r>
      <w:proofErr w:type="spellEnd"/>
      <w:r>
        <w:t xml:space="preserve"> </w:t>
      </w:r>
      <w:proofErr w:type="spellStart"/>
      <w:r>
        <w:t>begreiffen</w:t>
      </w:r>
      <w:proofErr w:type="spellEnd"/>
      <w:r>
        <w:t xml:space="preserve"> </w:t>
      </w:r>
      <w:proofErr w:type="spellStart"/>
      <w:r>
        <w:t>mügen</w:t>
      </w:r>
      <w:proofErr w:type="spellEnd"/>
      <w:r>
        <w:t xml:space="preserve">/ und </w:t>
      </w:r>
      <w:proofErr w:type="spellStart"/>
      <w:r>
        <w:t>vernunfft</w:t>
      </w:r>
      <w:proofErr w:type="spellEnd"/>
      <w:r>
        <w:t xml:space="preserve"> </w:t>
      </w:r>
      <w:proofErr w:type="spellStart"/>
      <w:r>
        <w:t>vernünfftigkkliche</w:t>
      </w:r>
      <w:proofErr w:type="spellEnd"/>
      <w:r>
        <w:t xml:space="preserve"> </w:t>
      </w:r>
      <w:proofErr w:type="spellStart"/>
      <w:r>
        <w:t>würckung</w:t>
      </w:r>
      <w:proofErr w:type="spellEnd"/>
      <w:r>
        <w:t xml:space="preserve">/ und alles was </w:t>
      </w:r>
      <w:proofErr w:type="spellStart"/>
      <w:r>
        <w:t>vernunfft</w:t>
      </w:r>
      <w:proofErr w:type="spellEnd"/>
      <w:r>
        <w:t xml:space="preserve"> </w:t>
      </w:r>
      <w:proofErr w:type="spellStart"/>
      <w:r>
        <w:t>begreiffen</w:t>
      </w:r>
      <w:proofErr w:type="spellEnd"/>
      <w:r>
        <w:t xml:space="preserve"> und erkennen mag/ geschaffen und </w:t>
      </w:r>
      <w:proofErr w:type="spellStart"/>
      <w:r>
        <w:t>ungeschaffen</w:t>
      </w:r>
      <w:proofErr w:type="spellEnd"/>
      <w:r>
        <w:t xml:space="preserve">/ und stand </w:t>
      </w:r>
      <w:proofErr w:type="spellStart"/>
      <w:r>
        <w:t>auff</w:t>
      </w:r>
      <w:proofErr w:type="spellEnd"/>
      <w:r>
        <w:t xml:space="preserve"> in </w:t>
      </w:r>
      <w:proofErr w:type="spellStart"/>
      <w:r>
        <w:t>aim</w:t>
      </w:r>
      <w:proofErr w:type="spellEnd"/>
      <w:r>
        <w:t xml:space="preserve"> </w:t>
      </w:r>
      <w:proofErr w:type="spellStart"/>
      <w:r>
        <w:t>außgang</w:t>
      </w:r>
      <w:proofErr w:type="spellEnd"/>
      <w:r>
        <w:t xml:space="preserve"> dein </w:t>
      </w:r>
      <w:proofErr w:type="spellStart"/>
      <w:r>
        <w:t>selbs</w:t>
      </w:r>
      <w:proofErr w:type="spellEnd"/>
      <w:r>
        <w:t xml:space="preserve">/ und in </w:t>
      </w:r>
      <w:proofErr w:type="spellStart"/>
      <w:r>
        <w:t>aim</w:t>
      </w:r>
      <w:proofErr w:type="spellEnd"/>
      <w:r>
        <w:t xml:space="preserve"> </w:t>
      </w:r>
      <w:proofErr w:type="spellStart"/>
      <w:r>
        <w:t>unwissen</w:t>
      </w:r>
      <w:proofErr w:type="spellEnd"/>
      <w:r>
        <w:t xml:space="preserve"> alles diß </w:t>
      </w:r>
      <w:proofErr w:type="spellStart"/>
      <w:r>
        <w:t>vorgesprochnen</w:t>
      </w:r>
      <w:proofErr w:type="spellEnd"/>
      <w:r>
        <w:t xml:space="preserve">/ und </w:t>
      </w:r>
      <w:proofErr w:type="spellStart"/>
      <w:r>
        <w:t>kumm</w:t>
      </w:r>
      <w:proofErr w:type="spellEnd"/>
      <w:r>
        <w:t xml:space="preserve"> in </w:t>
      </w:r>
      <w:proofErr w:type="spellStart"/>
      <w:r>
        <w:t>ain</w:t>
      </w:r>
      <w:proofErr w:type="spellEnd"/>
      <w:r>
        <w:t xml:space="preserve"> </w:t>
      </w:r>
      <w:proofErr w:type="spellStart"/>
      <w:r>
        <w:t>ainung</w:t>
      </w:r>
      <w:proofErr w:type="spellEnd"/>
      <w:r>
        <w:t xml:space="preserve">/ des das da ist über all wesen und </w:t>
      </w:r>
      <w:proofErr w:type="spellStart"/>
      <w:r>
        <w:t>erkantnuß</w:t>
      </w:r>
      <w:proofErr w:type="spellEnd"/>
      <w:r>
        <w:t xml:space="preserve">. Hielt er </w:t>
      </w:r>
      <w:proofErr w:type="spellStart"/>
      <w:r>
        <w:t>dises</w:t>
      </w:r>
      <w:proofErr w:type="spellEnd"/>
      <w:r>
        <w:t xml:space="preserve"> </w:t>
      </w:r>
      <w:proofErr w:type="spellStart"/>
      <w:r>
        <w:t>nit</w:t>
      </w:r>
      <w:proofErr w:type="spellEnd"/>
      <w:r>
        <w:t xml:space="preserve"> für </w:t>
      </w:r>
      <w:proofErr w:type="spellStart"/>
      <w:r>
        <w:t>müglich</w:t>
      </w:r>
      <w:proofErr w:type="spellEnd"/>
      <w:r>
        <w:t xml:space="preserve"> in der </w:t>
      </w:r>
      <w:proofErr w:type="spellStart"/>
      <w:r>
        <w:t>zeyt</w:t>
      </w:r>
      <w:proofErr w:type="spellEnd"/>
      <w:r>
        <w:t xml:space="preserve">/ </w:t>
      </w:r>
      <w:proofErr w:type="spellStart"/>
      <w:r>
        <w:t>warumb</w:t>
      </w:r>
      <w:proofErr w:type="spellEnd"/>
      <w:r>
        <w:t xml:space="preserve"> lernet er es oder redet </w:t>
      </w:r>
      <w:proofErr w:type="spellStart"/>
      <w:r>
        <w:t>aim</w:t>
      </w:r>
      <w:proofErr w:type="spellEnd"/>
      <w:r>
        <w:t xml:space="preserve"> </w:t>
      </w:r>
      <w:proofErr w:type="spellStart"/>
      <w:r>
        <w:t>menschen</w:t>
      </w:r>
      <w:proofErr w:type="spellEnd"/>
      <w:r>
        <w:t xml:space="preserve"> in der zeit. Auch wißt das </w:t>
      </w:r>
      <w:proofErr w:type="spellStart"/>
      <w:r>
        <w:t>ain</w:t>
      </w:r>
      <w:proofErr w:type="spellEnd"/>
      <w:r>
        <w:t xml:space="preserve"> </w:t>
      </w:r>
      <w:proofErr w:type="spellStart"/>
      <w:r>
        <w:t>maister</w:t>
      </w:r>
      <w:proofErr w:type="spellEnd"/>
      <w:r>
        <w:t xml:space="preserve"> spricht über die </w:t>
      </w:r>
      <w:proofErr w:type="spellStart"/>
      <w:r>
        <w:t>wort</w:t>
      </w:r>
      <w:proofErr w:type="spellEnd"/>
      <w:r>
        <w:t xml:space="preserve"> </w:t>
      </w:r>
      <w:proofErr w:type="spellStart"/>
      <w:r>
        <w:t>Dionisij</w:t>
      </w:r>
      <w:proofErr w:type="spellEnd"/>
      <w:r>
        <w:t xml:space="preserve"> / das es </w:t>
      </w:r>
      <w:proofErr w:type="spellStart"/>
      <w:r>
        <w:t>müglich</w:t>
      </w:r>
      <w:proofErr w:type="spellEnd"/>
      <w:r>
        <w:t xml:space="preserve"> sey / und das es auch </w:t>
      </w:r>
      <w:proofErr w:type="spellStart"/>
      <w:r>
        <w:t>ainem</w:t>
      </w:r>
      <w:proofErr w:type="spellEnd"/>
      <w:r>
        <w:t xml:space="preserve"> </w:t>
      </w:r>
      <w:proofErr w:type="spellStart"/>
      <w:r>
        <w:t>menschen</w:t>
      </w:r>
      <w:proofErr w:type="spellEnd"/>
      <w:r>
        <w:t xml:space="preserve"> also dick </w:t>
      </w:r>
      <w:proofErr w:type="spellStart"/>
      <w:r>
        <w:t>geschech</w:t>
      </w:r>
      <w:proofErr w:type="spellEnd"/>
      <w:r>
        <w:t xml:space="preserve"> / das er darinn </w:t>
      </w:r>
      <w:proofErr w:type="spellStart"/>
      <w:r>
        <w:t>wirt</w:t>
      </w:r>
      <w:proofErr w:type="spellEnd"/>
      <w:r>
        <w:t xml:space="preserve"> </w:t>
      </w:r>
      <w:proofErr w:type="spellStart"/>
      <w:r>
        <w:t>verwenet</w:t>
      </w:r>
      <w:proofErr w:type="spellEnd"/>
      <w:r>
        <w:t xml:space="preserve"> </w:t>
      </w:r>
      <w:proofErr w:type="spellStart"/>
      <w:r>
        <w:t>daz</w:t>
      </w:r>
      <w:proofErr w:type="spellEnd"/>
      <w:r>
        <w:t xml:space="preserve"> er das luget oder sehe als </w:t>
      </w:r>
      <w:proofErr w:type="spellStart"/>
      <w:r>
        <w:t>offt</w:t>
      </w:r>
      <w:proofErr w:type="spellEnd"/>
      <w:r>
        <w:t xml:space="preserve"> er will / und der blick ist </w:t>
      </w:r>
      <w:proofErr w:type="spellStart"/>
      <w:r>
        <w:t>kainer</w:t>
      </w:r>
      <w:proofErr w:type="spellEnd"/>
      <w:r>
        <w:t xml:space="preserve"> er sey edler und </w:t>
      </w:r>
      <w:proofErr w:type="spellStart"/>
      <w:r>
        <w:t>got</w:t>
      </w:r>
      <w:proofErr w:type="spellEnd"/>
      <w:r>
        <w:t xml:space="preserve"> lieber und </w:t>
      </w:r>
      <w:proofErr w:type="spellStart"/>
      <w:r>
        <w:t>wirdiger</w:t>
      </w:r>
      <w:proofErr w:type="spellEnd"/>
      <w:r>
        <w:t xml:space="preserve"> dann alles das </w:t>
      </w:r>
      <w:proofErr w:type="spellStart"/>
      <w:r>
        <w:t>daz</w:t>
      </w:r>
      <w:proofErr w:type="spellEnd"/>
      <w:r>
        <w:t xml:space="preserve"> alle </w:t>
      </w:r>
      <w:proofErr w:type="spellStart"/>
      <w:r>
        <w:t>creatur</w:t>
      </w:r>
      <w:proofErr w:type="spellEnd"/>
      <w:r>
        <w:t xml:space="preserve"> </w:t>
      </w:r>
      <w:proofErr w:type="spellStart"/>
      <w:r>
        <w:t>gelaisten</w:t>
      </w:r>
      <w:proofErr w:type="spellEnd"/>
      <w:r>
        <w:t xml:space="preserve"> </w:t>
      </w:r>
      <w:proofErr w:type="spellStart"/>
      <w:r>
        <w:t>mügen</w:t>
      </w:r>
      <w:proofErr w:type="spellEnd"/>
      <w:r>
        <w:t xml:space="preserve"> als </w:t>
      </w:r>
      <w:proofErr w:type="spellStart"/>
      <w:r>
        <w:t>creatur</w:t>
      </w:r>
      <w:proofErr w:type="spellEnd"/>
      <w:r>
        <w:t xml:space="preserve">. </w:t>
      </w:r>
    </w:p>
    <w:p w14:paraId="6221407C" w14:textId="77777777" w:rsidR="00243995" w:rsidRDefault="00243995" w:rsidP="00243995">
      <w:pPr>
        <w:pStyle w:val="berschrift2"/>
      </w:pPr>
      <w:r>
        <w:t xml:space="preserve">Das </w:t>
      </w:r>
      <w:proofErr w:type="spellStart"/>
      <w:r>
        <w:t>neünd</w:t>
      </w:r>
      <w:proofErr w:type="spellEnd"/>
      <w:r>
        <w:t xml:space="preserve"> Capitel</w:t>
      </w:r>
    </w:p>
    <w:p w14:paraId="30B3C238" w14:textId="77777777" w:rsidR="00243995" w:rsidRDefault="00243995" w:rsidP="00243995">
      <w:pPr>
        <w:pStyle w:val="StandardWeb"/>
      </w:pPr>
      <w:r>
        <w:t xml:space="preserve">Man </w:t>
      </w:r>
      <w:proofErr w:type="spellStart"/>
      <w:r>
        <w:t>sol</w:t>
      </w:r>
      <w:proofErr w:type="spellEnd"/>
      <w:r>
        <w:t xml:space="preserve"> </w:t>
      </w:r>
      <w:proofErr w:type="spellStart"/>
      <w:r>
        <w:t>mercken</w:t>
      </w:r>
      <w:proofErr w:type="spellEnd"/>
      <w:r>
        <w:t xml:space="preserve"> und wissen in </w:t>
      </w:r>
      <w:proofErr w:type="spellStart"/>
      <w:r>
        <w:t>gantzer</w:t>
      </w:r>
      <w:proofErr w:type="spellEnd"/>
      <w:r>
        <w:t xml:space="preserve"> </w:t>
      </w:r>
      <w:proofErr w:type="spellStart"/>
      <w:r>
        <w:t>warhait</w:t>
      </w:r>
      <w:proofErr w:type="spellEnd"/>
      <w:r>
        <w:t xml:space="preserve"> </w:t>
      </w:r>
      <w:proofErr w:type="spellStart"/>
      <w:r>
        <w:t>daz</w:t>
      </w:r>
      <w:proofErr w:type="spellEnd"/>
      <w:r>
        <w:t xml:space="preserve"> alle </w:t>
      </w:r>
      <w:proofErr w:type="spellStart"/>
      <w:r>
        <w:t>tugend</w:t>
      </w:r>
      <w:proofErr w:type="spellEnd"/>
      <w:r>
        <w:t xml:space="preserve"> und gut / und auch das gut das </w:t>
      </w:r>
      <w:proofErr w:type="spellStart"/>
      <w:r>
        <w:t>got</w:t>
      </w:r>
      <w:proofErr w:type="spellEnd"/>
      <w:r>
        <w:t xml:space="preserve"> selber ist / machen den </w:t>
      </w:r>
      <w:proofErr w:type="spellStart"/>
      <w:r>
        <w:t>menschen</w:t>
      </w:r>
      <w:proofErr w:type="spellEnd"/>
      <w:r>
        <w:t xml:space="preserve"> und die </w:t>
      </w:r>
      <w:proofErr w:type="spellStart"/>
      <w:r>
        <w:t>seel</w:t>
      </w:r>
      <w:proofErr w:type="spellEnd"/>
      <w:r>
        <w:t xml:space="preserve"> </w:t>
      </w:r>
      <w:proofErr w:type="spellStart"/>
      <w:r>
        <w:t>nymmer</w:t>
      </w:r>
      <w:proofErr w:type="spellEnd"/>
      <w:r>
        <w:t xml:space="preserve"> </w:t>
      </w:r>
      <w:proofErr w:type="spellStart"/>
      <w:r>
        <w:t>tugentsam</w:t>
      </w:r>
      <w:proofErr w:type="spellEnd"/>
      <w:r>
        <w:t xml:space="preserve"> / gut oder </w:t>
      </w:r>
      <w:proofErr w:type="spellStart"/>
      <w:r>
        <w:t>saelig</w:t>
      </w:r>
      <w:proofErr w:type="spellEnd"/>
      <w:r>
        <w:t xml:space="preserve"> dieweil es </w:t>
      </w:r>
      <w:proofErr w:type="spellStart"/>
      <w:r>
        <w:t>außwenndig</w:t>
      </w:r>
      <w:proofErr w:type="spellEnd"/>
      <w:r>
        <w:t xml:space="preserve"> der </w:t>
      </w:r>
      <w:proofErr w:type="spellStart"/>
      <w:r>
        <w:t>seel</w:t>
      </w:r>
      <w:proofErr w:type="spellEnd"/>
      <w:r>
        <w:t xml:space="preserve"> ist / In </w:t>
      </w:r>
      <w:proofErr w:type="spellStart"/>
      <w:r>
        <w:t>gleicherweiß</w:t>
      </w:r>
      <w:proofErr w:type="spellEnd"/>
      <w:r>
        <w:t xml:space="preserve"> ist es auch </w:t>
      </w:r>
      <w:proofErr w:type="spellStart"/>
      <w:r>
        <w:t>umb</w:t>
      </w:r>
      <w:proofErr w:type="spellEnd"/>
      <w:r>
        <w:t xml:space="preserve"> die </w:t>
      </w:r>
      <w:proofErr w:type="spellStart"/>
      <w:r>
        <w:t>sünd</w:t>
      </w:r>
      <w:proofErr w:type="spellEnd"/>
      <w:r>
        <w:t xml:space="preserve"> oder </w:t>
      </w:r>
      <w:proofErr w:type="spellStart"/>
      <w:r>
        <w:t>boßhait</w:t>
      </w:r>
      <w:proofErr w:type="spellEnd"/>
      <w:r>
        <w:t xml:space="preserve">. </w:t>
      </w:r>
      <w:proofErr w:type="spellStart"/>
      <w:r>
        <w:t>Darumb</w:t>
      </w:r>
      <w:proofErr w:type="spellEnd"/>
      <w:r>
        <w:t xml:space="preserve"> </w:t>
      </w:r>
      <w:proofErr w:type="spellStart"/>
      <w:r>
        <w:t>wiewol</w:t>
      </w:r>
      <w:proofErr w:type="spellEnd"/>
      <w:r>
        <w:t xml:space="preserve"> es gut ist das man fragt und </w:t>
      </w:r>
      <w:proofErr w:type="spellStart"/>
      <w:r>
        <w:t>erfert</w:t>
      </w:r>
      <w:proofErr w:type="spellEnd"/>
      <w:r>
        <w:t xml:space="preserve"> / und auch erkannt </w:t>
      </w:r>
      <w:proofErr w:type="spellStart"/>
      <w:r>
        <w:t>wirt</w:t>
      </w:r>
      <w:proofErr w:type="spellEnd"/>
      <w:r>
        <w:t xml:space="preserve"> / was gut und </w:t>
      </w:r>
      <w:proofErr w:type="spellStart"/>
      <w:r>
        <w:t>hailig</w:t>
      </w:r>
      <w:proofErr w:type="spellEnd"/>
      <w:r>
        <w:t xml:space="preserve"> </w:t>
      </w:r>
      <w:proofErr w:type="spellStart"/>
      <w:r>
        <w:t>menschen</w:t>
      </w:r>
      <w:proofErr w:type="spellEnd"/>
      <w:r>
        <w:t xml:space="preserve"> </w:t>
      </w:r>
      <w:proofErr w:type="spellStart"/>
      <w:r>
        <w:t>gethon</w:t>
      </w:r>
      <w:proofErr w:type="spellEnd"/>
      <w:r>
        <w:t xml:space="preserve"> und gelitten haben / oder wie </w:t>
      </w:r>
      <w:proofErr w:type="spellStart"/>
      <w:r>
        <w:t>sy</w:t>
      </w:r>
      <w:proofErr w:type="spellEnd"/>
      <w:r>
        <w:t xml:space="preserve"> gelebt haben / und auch was </w:t>
      </w:r>
      <w:proofErr w:type="spellStart"/>
      <w:r>
        <w:t>got</w:t>
      </w:r>
      <w:proofErr w:type="spellEnd"/>
      <w:r>
        <w:t xml:space="preserve"> in </w:t>
      </w:r>
      <w:proofErr w:type="spellStart"/>
      <w:r>
        <w:t>jn</w:t>
      </w:r>
      <w:proofErr w:type="spellEnd"/>
      <w:r>
        <w:t xml:space="preserve"> und durch </w:t>
      </w:r>
      <w:proofErr w:type="spellStart"/>
      <w:r>
        <w:t>sy</w:t>
      </w:r>
      <w:proofErr w:type="spellEnd"/>
      <w:r>
        <w:t xml:space="preserve"> </w:t>
      </w:r>
      <w:proofErr w:type="spellStart"/>
      <w:r>
        <w:t>gewürckt</w:t>
      </w:r>
      <w:proofErr w:type="spellEnd"/>
      <w:r>
        <w:t xml:space="preserve"> hab und </w:t>
      </w:r>
      <w:proofErr w:type="spellStart"/>
      <w:r>
        <w:t>gewoellt</w:t>
      </w:r>
      <w:proofErr w:type="spellEnd"/>
      <w:r>
        <w:t xml:space="preserve"> / Doch </w:t>
      </w:r>
      <w:proofErr w:type="spellStart"/>
      <w:r>
        <w:t>waer</w:t>
      </w:r>
      <w:proofErr w:type="spellEnd"/>
      <w:r>
        <w:t xml:space="preserve"> es hundert mal besser das der </w:t>
      </w:r>
      <w:proofErr w:type="spellStart"/>
      <w:r>
        <w:t>mensch</w:t>
      </w:r>
      <w:proofErr w:type="spellEnd"/>
      <w:r>
        <w:t xml:space="preserve"> </w:t>
      </w:r>
      <w:proofErr w:type="spellStart"/>
      <w:r>
        <w:t>erfuer</w:t>
      </w:r>
      <w:proofErr w:type="spellEnd"/>
      <w:r>
        <w:t xml:space="preserve"> und </w:t>
      </w:r>
      <w:proofErr w:type="spellStart"/>
      <w:r>
        <w:t>erkent</w:t>
      </w:r>
      <w:proofErr w:type="spellEnd"/>
      <w:r>
        <w:t xml:space="preserve"> </w:t>
      </w:r>
      <w:proofErr w:type="spellStart"/>
      <w:r>
        <w:t>wurd</w:t>
      </w:r>
      <w:proofErr w:type="spellEnd"/>
      <w:r>
        <w:t xml:space="preserve"> / was und wie sein </w:t>
      </w:r>
      <w:proofErr w:type="spellStart"/>
      <w:r>
        <w:t>aigen</w:t>
      </w:r>
      <w:proofErr w:type="spellEnd"/>
      <w:r>
        <w:t xml:space="preserve"> leben </w:t>
      </w:r>
      <w:proofErr w:type="spellStart"/>
      <w:r>
        <w:t>waer</w:t>
      </w:r>
      <w:proofErr w:type="spellEnd"/>
      <w:r>
        <w:t xml:space="preserve"> / und auch was </w:t>
      </w:r>
      <w:proofErr w:type="spellStart"/>
      <w:r>
        <w:t>got</w:t>
      </w:r>
      <w:proofErr w:type="spellEnd"/>
      <w:r>
        <w:t xml:space="preserve"> in </w:t>
      </w:r>
      <w:proofErr w:type="spellStart"/>
      <w:r>
        <w:t>jm</w:t>
      </w:r>
      <w:proofErr w:type="spellEnd"/>
      <w:r>
        <w:t xml:space="preserve"> </w:t>
      </w:r>
      <w:proofErr w:type="spellStart"/>
      <w:r>
        <w:t>waer</w:t>
      </w:r>
      <w:proofErr w:type="spellEnd"/>
      <w:r>
        <w:t xml:space="preserve"> / und wollt / und </w:t>
      </w:r>
      <w:proofErr w:type="spellStart"/>
      <w:r>
        <w:t>wuerckte</w:t>
      </w:r>
      <w:proofErr w:type="spellEnd"/>
      <w:r>
        <w:t xml:space="preserve"> / und </w:t>
      </w:r>
      <w:proofErr w:type="spellStart"/>
      <w:r>
        <w:t>wartzu</w:t>
      </w:r>
      <w:proofErr w:type="spellEnd"/>
      <w:r>
        <w:t xml:space="preserve"> </w:t>
      </w:r>
      <w:proofErr w:type="spellStart"/>
      <w:r>
        <w:t>jn</w:t>
      </w:r>
      <w:proofErr w:type="spellEnd"/>
      <w:r>
        <w:t xml:space="preserve"> </w:t>
      </w:r>
      <w:proofErr w:type="spellStart"/>
      <w:r>
        <w:t>got</w:t>
      </w:r>
      <w:proofErr w:type="spellEnd"/>
      <w:r>
        <w:t xml:space="preserve"> nützen </w:t>
      </w:r>
      <w:proofErr w:type="spellStart"/>
      <w:r>
        <w:t>wolt</w:t>
      </w:r>
      <w:proofErr w:type="spellEnd"/>
      <w:r>
        <w:t xml:space="preserve"> oder </w:t>
      </w:r>
      <w:proofErr w:type="spellStart"/>
      <w:r>
        <w:t>nit</w:t>
      </w:r>
      <w:proofErr w:type="spellEnd"/>
      <w:r>
        <w:t xml:space="preserve">. </w:t>
      </w:r>
      <w:proofErr w:type="spellStart"/>
      <w:r>
        <w:t>Darumb</w:t>
      </w:r>
      <w:proofErr w:type="spellEnd"/>
      <w:r>
        <w:t xml:space="preserve"> ist es auch noch war das man spricht. Es ward </w:t>
      </w:r>
      <w:proofErr w:type="spellStart"/>
      <w:r>
        <w:t>außgang</w:t>
      </w:r>
      <w:proofErr w:type="spellEnd"/>
      <w:r>
        <w:t xml:space="preserve"> nie so gut / innen </w:t>
      </w:r>
      <w:proofErr w:type="spellStart"/>
      <w:r>
        <w:t>beleiben</w:t>
      </w:r>
      <w:proofErr w:type="spellEnd"/>
      <w:r>
        <w:t xml:space="preserve"> </w:t>
      </w:r>
      <w:proofErr w:type="spellStart"/>
      <w:r>
        <w:t>waer</w:t>
      </w:r>
      <w:proofErr w:type="spellEnd"/>
      <w:r>
        <w:t xml:space="preserve"> besser. Auch ist zu wissen / </w:t>
      </w:r>
      <w:proofErr w:type="spellStart"/>
      <w:r>
        <w:t>daz</w:t>
      </w:r>
      <w:proofErr w:type="spellEnd"/>
      <w:r>
        <w:t xml:space="preserve"> ewige </w:t>
      </w:r>
      <w:proofErr w:type="spellStart"/>
      <w:r>
        <w:t>saeligkait</w:t>
      </w:r>
      <w:proofErr w:type="spellEnd"/>
      <w:r>
        <w:t xml:space="preserve"> an </w:t>
      </w:r>
      <w:proofErr w:type="spellStart"/>
      <w:r>
        <w:t>jm</w:t>
      </w:r>
      <w:proofErr w:type="spellEnd"/>
      <w:r>
        <w:t xml:space="preserve"> </w:t>
      </w:r>
      <w:proofErr w:type="spellStart"/>
      <w:r>
        <w:t>allain</w:t>
      </w:r>
      <w:proofErr w:type="spellEnd"/>
      <w:r>
        <w:t xml:space="preserve"> liegt / </w:t>
      </w:r>
      <w:proofErr w:type="spellStart"/>
      <w:r>
        <w:t>unnd</w:t>
      </w:r>
      <w:proofErr w:type="spellEnd"/>
      <w:r>
        <w:t xml:space="preserve"> an nicht anders / Sol der </w:t>
      </w:r>
      <w:proofErr w:type="spellStart"/>
      <w:r>
        <w:t>mensch</w:t>
      </w:r>
      <w:proofErr w:type="spellEnd"/>
      <w:r>
        <w:t xml:space="preserve"> oder </w:t>
      </w:r>
      <w:proofErr w:type="spellStart"/>
      <w:r>
        <w:t>saelig</w:t>
      </w:r>
      <w:proofErr w:type="spellEnd"/>
      <w:r>
        <w:t xml:space="preserve"> sein oder werden / so </w:t>
      </w:r>
      <w:proofErr w:type="spellStart"/>
      <w:r>
        <w:t>wil</w:t>
      </w:r>
      <w:proofErr w:type="spellEnd"/>
      <w:r>
        <w:t xml:space="preserve"> und muß das </w:t>
      </w:r>
      <w:proofErr w:type="spellStart"/>
      <w:r>
        <w:t>ain</w:t>
      </w:r>
      <w:proofErr w:type="spellEnd"/>
      <w:r>
        <w:t xml:space="preserve"> / </w:t>
      </w:r>
      <w:proofErr w:type="spellStart"/>
      <w:r>
        <w:t>allain</w:t>
      </w:r>
      <w:proofErr w:type="spellEnd"/>
      <w:r>
        <w:t xml:space="preserve"> in der </w:t>
      </w:r>
      <w:proofErr w:type="spellStart"/>
      <w:r>
        <w:t>sel</w:t>
      </w:r>
      <w:proofErr w:type="spellEnd"/>
      <w:r>
        <w:t xml:space="preserve"> sein. </w:t>
      </w:r>
    </w:p>
    <w:p w14:paraId="7B2EAAC4" w14:textId="77777777" w:rsidR="00243995" w:rsidRDefault="00243995" w:rsidP="00243995">
      <w:pPr>
        <w:pStyle w:val="StandardWeb"/>
      </w:pPr>
      <w:r>
        <w:t xml:space="preserve">Nun </w:t>
      </w:r>
      <w:proofErr w:type="spellStart"/>
      <w:r>
        <w:t>moecht</w:t>
      </w:r>
      <w:proofErr w:type="spellEnd"/>
      <w:r>
        <w:t xml:space="preserve"> man fragen was ist aber </w:t>
      </w:r>
      <w:proofErr w:type="spellStart"/>
      <w:r>
        <w:t>dises</w:t>
      </w:r>
      <w:proofErr w:type="spellEnd"/>
      <w:r>
        <w:t xml:space="preserve"> </w:t>
      </w:r>
      <w:proofErr w:type="spellStart"/>
      <w:r>
        <w:t>ain</w:t>
      </w:r>
      <w:proofErr w:type="spellEnd"/>
      <w:r>
        <w:t xml:space="preserve">. Ich sprich / es ist gut oder gut worden und doch weder diß gut noch das / </w:t>
      </w:r>
      <w:proofErr w:type="spellStart"/>
      <w:r>
        <w:t>daz</w:t>
      </w:r>
      <w:proofErr w:type="spellEnd"/>
      <w:r>
        <w:t xml:space="preserve"> man </w:t>
      </w:r>
      <w:proofErr w:type="spellStart"/>
      <w:r>
        <w:t>genennen</w:t>
      </w:r>
      <w:proofErr w:type="spellEnd"/>
      <w:r>
        <w:t xml:space="preserve"> / erkennen / oder </w:t>
      </w:r>
      <w:proofErr w:type="spellStart"/>
      <w:r>
        <w:t>gezaigen</w:t>
      </w:r>
      <w:proofErr w:type="spellEnd"/>
      <w:r>
        <w:t xml:space="preserve"> </w:t>
      </w:r>
      <w:proofErr w:type="spellStart"/>
      <w:r>
        <w:t>kan</w:t>
      </w:r>
      <w:proofErr w:type="spellEnd"/>
      <w:r>
        <w:t xml:space="preserve"> / sondern alle </w:t>
      </w:r>
      <w:proofErr w:type="spellStart"/>
      <w:r>
        <w:t>unnd</w:t>
      </w:r>
      <w:proofErr w:type="spellEnd"/>
      <w:r>
        <w:t xml:space="preserve"> über alle. Auch </w:t>
      </w:r>
      <w:proofErr w:type="spellStart"/>
      <w:r>
        <w:t>darff</w:t>
      </w:r>
      <w:proofErr w:type="spellEnd"/>
      <w:r>
        <w:t xml:space="preserve"> das </w:t>
      </w:r>
      <w:proofErr w:type="spellStart"/>
      <w:r>
        <w:t>nit</w:t>
      </w:r>
      <w:proofErr w:type="spellEnd"/>
      <w:r>
        <w:t xml:space="preserve"> in die </w:t>
      </w:r>
      <w:proofErr w:type="spellStart"/>
      <w:r>
        <w:t>seel</w:t>
      </w:r>
      <w:proofErr w:type="spellEnd"/>
      <w:r>
        <w:t xml:space="preserve"> kommen / wann es von stund da innen ist. Es ist aber unerkannt / wenn man spricht / man </w:t>
      </w:r>
      <w:proofErr w:type="spellStart"/>
      <w:r>
        <w:t>sol</w:t>
      </w:r>
      <w:proofErr w:type="spellEnd"/>
      <w:r>
        <w:t xml:space="preserve"> darzu kommen / oder es </w:t>
      </w:r>
      <w:proofErr w:type="spellStart"/>
      <w:r>
        <w:t>sol</w:t>
      </w:r>
      <w:proofErr w:type="spellEnd"/>
      <w:r>
        <w:t xml:space="preserve"> in die </w:t>
      </w:r>
      <w:proofErr w:type="spellStart"/>
      <w:r>
        <w:t>seel</w:t>
      </w:r>
      <w:proofErr w:type="spellEnd"/>
      <w:r>
        <w:t xml:space="preserve"> kommen / das ist also </w:t>
      </w:r>
      <w:proofErr w:type="spellStart"/>
      <w:r>
        <w:t>vil</w:t>
      </w:r>
      <w:proofErr w:type="spellEnd"/>
      <w:r>
        <w:t xml:space="preserve"> / man </w:t>
      </w:r>
      <w:proofErr w:type="spellStart"/>
      <w:r>
        <w:t>sol</w:t>
      </w:r>
      <w:proofErr w:type="spellEnd"/>
      <w:r>
        <w:t xml:space="preserve"> es suchen / empfinden und schmecken / Und seyd es nun </w:t>
      </w:r>
      <w:proofErr w:type="spellStart"/>
      <w:r>
        <w:t>ain</w:t>
      </w:r>
      <w:proofErr w:type="spellEnd"/>
      <w:r>
        <w:t xml:space="preserve"> ist / so ist auch besser </w:t>
      </w:r>
      <w:proofErr w:type="spellStart"/>
      <w:r>
        <w:t>ainigkait</w:t>
      </w:r>
      <w:proofErr w:type="spellEnd"/>
      <w:r>
        <w:t xml:space="preserve"> und </w:t>
      </w:r>
      <w:proofErr w:type="spellStart"/>
      <w:r>
        <w:t>ainfaeltigkait</w:t>
      </w:r>
      <w:proofErr w:type="spellEnd"/>
      <w:r>
        <w:t xml:space="preserve"> dann </w:t>
      </w:r>
      <w:proofErr w:type="spellStart"/>
      <w:r>
        <w:t>manigfaltigkait</w:t>
      </w:r>
      <w:proofErr w:type="spellEnd"/>
      <w:r>
        <w:t xml:space="preserve"> / Wann </w:t>
      </w:r>
      <w:proofErr w:type="spellStart"/>
      <w:r>
        <w:t>saeligkait</w:t>
      </w:r>
      <w:proofErr w:type="spellEnd"/>
      <w:r>
        <w:t xml:space="preserve"> </w:t>
      </w:r>
      <w:proofErr w:type="spellStart"/>
      <w:r>
        <w:t>ligt</w:t>
      </w:r>
      <w:proofErr w:type="spellEnd"/>
      <w:r>
        <w:t xml:space="preserve"> </w:t>
      </w:r>
      <w:proofErr w:type="spellStart"/>
      <w:r>
        <w:t>nit</w:t>
      </w:r>
      <w:proofErr w:type="spellEnd"/>
      <w:r>
        <w:t xml:space="preserve"> an </w:t>
      </w:r>
      <w:proofErr w:type="spellStart"/>
      <w:r>
        <w:t>vil</w:t>
      </w:r>
      <w:proofErr w:type="spellEnd"/>
      <w:r>
        <w:t xml:space="preserve"> oder </w:t>
      </w:r>
      <w:proofErr w:type="spellStart"/>
      <w:r>
        <w:t>vilikait</w:t>
      </w:r>
      <w:proofErr w:type="spellEnd"/>
      <w:r>
        <w:t xml:space="preserve"> sonder an </w:t>
      </w:r>
      <w:proofErr w:type="spellStart"/>
      <w:r>
        <w:t>ain</w:t>
      </w:r>
      <w:proofErr w:type="spellEnd"/>
      <w:r>
        <w:t xml:space="preserve"> und </w:t>
      </w:r>
      <w:proofErr w:type="spellStart"/>
      <w:r>
        <w:t>ainigkait</w:t>
      </w:r>
      <w:proofErr w:type="spellEnd"/>
      <w:r>
        <w:t xml:space="preserve"> / Auch </w:t>
      </w:r>
      <w:proofErr w:type="spellStart"/>
      <w:r>
        <w:t>ligt</w:t>
      </w:r>
      <w:proofErr w:type="spellEnd"/>
      <w:r>
        <w:t xml:space="preserve"> </w:t>
      </w:r>
      <w:proofErr w:type="spellStart"/>
      <w:r>
        <w:t>saeligkait</w:t>
      </w:r>
      <w:proofErr w:type="spellEnd"/>
      <w:r>
        <w:t xml:space="preserve"> </w:t>
      </w:r>
      <w:proofErr w:type="spellStart"/>
      <w:r>
        <w:t>kurtzlich</w:t>
      </w:r>
      <w:proofErr w:type="spellEnd"/>
      <w:r>
        <w:t xml:space="preserve"> zu sprechen / an </w:t>
      </w:r>
      <w:proofErr w:type="spellStart"/>
      <w:r>
        <w:t>kainer</w:t>
      </w:r>
      <w:proofErr w:type="spellEnd"/>
      <w:r>
        <w:t xml:space="preserve"> </w:t>
      </w:r>
      <w:proofErr w:type="spellStart"/>
      <w:r>
        <w:t>creatur</w:t>
      </w:r>
      <w:proofErr w:type="spellEnd"/>
      <w:r>
        <w:t xml:space="preserve"> oder </w:t>
      </w:r>
      <w:proofErr w:type="spellStart"/>
      <w:r>
        <w:t>creatur</w:t>
      </w:r>
      <w:proofErr w:type="spellEnd"/>
      <w:r>
        <w:t xml:space="preserve"> </w:t>
      </w:r>
      <w:proofErr w:type="spellStart"/>
      <w:r>
        <w:t>werck</w:t>
      </w:r>
      <w:proofErr w:type="spellEnd"/>
      <w:r>
        <w:t xml:space="preserve"> / </w:t>
      </w:r>
      <w:proofErr w:type="spellStart"/>
      <w:r>
        <w:t>sonnder</w:t>
      </w:r>
      <w:proofErr w:type="spellEnd"/>
      <w:r>
        <w:t xml:space="preserve"> </w:t>
      </w:r>
      <w:proofErr w:type="spellStart"/>
      <w:r>
        <w:t>allain</w:t>
      </w:r>
      <w:proofErr w:type="spellEnd"/>
      <w:r>
        <w:t xml:space="preserve"> an </w:t>
      </w:r>
      <w:proofErr w:type="spellStart"/>
      <w:r>
        <w:t>got</w:t>
      </w:r>
      <w:proofErr w:type="spellEnd"/>
      <w:r>
        <w:t xml:space="preserve"> und an seinen </w:t>
      </w:r>
      <w:proofErr w:type="spellStart"/>
      <w:r>
        <w:t>wercken</w:t>
      </w:r>
      <w:proofErr w:type="spellEnd"/>
      <w:r>
        <w:t xml:space="preserve"> / </w:t>
      </w:r>
      <w:proofErr w:type="spellStart"/>
      <w:r>
        <w:t>Darumb</w:t>
      </w:r>
      <w:proofErr w:type="spellEnd"/>
      <w:r>
        <w:t xml:space="preserve"> </w:t>
      </w:r>
      <w:proofErr w:type="spellStart"/>
      <w:r>
        <w:t>solt</w:t>
      </w:r>
      <w:proofErr w:type="spellEnd"/>
      <w:r>
        <w:t xml:space="preserve"> ich </w:t>
      </w:r>
      <w:proofErr w:type="spellStart"/>
      <w:r>
        <w:t>allain</w:t>
      </w:r>
      <w:proofErr w:type="spellEnd"/>
      <w:r>
        <w:t xml:space="preserve"> </w:t>
      </w:r>
      <w:proofErr w:type="spellStart"/>
      <w:r>
        <w:t>gotes</w:t>
      </w:r>
      <w:proofErr w:type="spellEnd"/>
      <w:r>
        <w:t xml:space="preserve"> und seins </w:t>
      </w:r>
      <w:proofErr w:type="spellStart"/>
      <w:r>
        <w:t>wercks</w:t>
      </w:r>
      <w:proofErr w:type="spellEnd"/>
      <w:r>
        <w:t xml:space="preserve"> warten / und lassen alle </w:t>
      </w:r>
      <w:proofErr w:type="spellStart"/>
      <w:r>
        <w:t>creatur</w:t>
      </w:r>
      <w:proofErr w:type="spellEnd"/>
      <w:r>
        <w:t xml:space="preserve"> mit allen </w:t>
      </w:r>
      <w:proofErr w:type="spellStart"/>
      <w:r>
        <w:t>iren</w:t>
      </w:r>
      <w:proofErr w:type="spellEnd"/>
      <w:r>
        <w:t xml:space="preserve"> </w:t>
      </w:r>
      <w:proofErr w:type="spellStart"/>
      <w:r>
        <w:t>wercken</w:t>
      </w:r>
      <w:proofErr w:type="spellEnd"/>
      <w:r>
        <w:t xml:space="preserve"> / und zu forderst mich selber / Auch alle die </w:t>
      </w:r>
      <w:proofErr w:type="spellStart"/>
      <w:r>
        <w:t>werck</w:t>
      </w:r>
      <w:proofErr w:type="spellEnd"/>
      <w:r>
        <w:t xml:space="preserve"> und wunder die </w:t>
      </w:r>
      <w:proofErr w:type="spellStart"/>
      <w:r>
        <w:t>got</w:t>
      </w:r>
      <w:proofErr w:type="spellEnd"/>
      <w:r>
        <w:t xml:space="preserve"> </w:t>
      </w:r>
      <w:proofErr w:type="spellStart"/>
      <w:r>
        <w:t>ye</w:t>
      </w:r>
      <w:proofErr w:type="spellEnd"/>
      <w:r>
        <w:t xml:space="preserve"> </w:t>
      </w:r>
      <w:proofErr w:type="spellStart"/>
      <w:r>
        <w:t>gewürckt</w:t>
      </w:r>
      <w:proofErr w:type="spellEnd"/>
      <w:r>
        <w:t xml:space="preserve"> hat / oder </w:t>
      </w:r>
      <w:proofErr w:type="spellStart"/>
      <w:r>
        <w:t>ymmer</w:t>
      </w:r>
      <w:proofErr w:type="spellEnd"/>
      <w:r>
        <w:t xml:space="preserve"> </w:t>
      </w:r>
      <w:proofErr w:type="spellStart"/>
      <w:r>
        <w:t>gewürcken</w:t>
      </w:r>
      <w:proofErr w:type="spellEnd"/>
      <w:r>
        <w:t xml:space="preserve"> mag in oder durch alle </w:t>
      </w:r>
      <w:proofErr w:type="spellStart"/>
      <w:r>
        <w:t>creaturn</w:t>
      </w:r>
      <w:proofErr w:type="spellEnd"/>
      <w:r>
        <w:t xml:space="preserve"> / oder auch </w:t>
      </w:r>
      <w:proofErr w:type="spellStart"/>
      <w:r>
        <w:t>got</w:t>
      </w:r>
      <w:proofErr w:type="spellEnd"/>
      <w:r>
        <w:t xml:space="preserve"> selber mit aller seiner </w:t>
      </w:r>
      <w:proofErr w:type="spellStart"/>
      <w:r>
        <w:t>guet</w:t>
      </w:r>
      <w:proofErr w:type="spellEnd"/>
      <w:r>
        <w:t xml:space="preserve"> / als </w:t>
      </w:r>
      <w:proofErr w:type="spellStart"/>
      <w:r>
        <w:t>ferr</w:t>
      </w:r>
      <w:proofErr w:type="spellEnd"/>
      <w:r>
        <w:t xml:space="preserve"> es ausserhalb mir ist und </w:t>
      </w:r>
      <w:proofErr w:type="spellStart"/>
      <w:r>
        <w:t>gschicht</w:t>
      </w:r>
      <w:proofErr w:type="spellEnd"/>
      <w:r>
        <w:t xml:space="preserve"> so macht es mich </w:t>
      </w:r>
      <w:proofErr w:type="spellStart"/>
      <w:r>
        <w:t>nit</w:t>
      </w:r>
      <w:proofErr w:type="spellEnd"/>
      <w:r>
        <w:t xml:space="preserve"> </w:t>
      </w:r>
      <w:proofErr w:type="spellStart"/>
      <w:r>
        <w:t>saelig</w:t>
      </w:r>
      <w:proofErr w:type="spellEnd"/>
      <w:r>
        <w:t xml:space="preserve"> / sonder als </w:t>
      </w:r>
      <w:proofErr w:type="spellStart"/>
      <w:r>
        <w:t>vil</w:t>
      </w:r>
      <w:proofErr w:type="spellEnd"/>
      <w:r>
        <w:t xml:space="preserve"> es in mir ist / und geschicht / erkennt / und liebgehabt / empfunden und </w:t>
      </w:r>
      <w:proofErr w:type="spellStart"/>
      <w:r>
        <w:t>geschmackt</w:t>
      </w:r>
      <w:proofErr w:type="spellEnd"/>
      <w:r>
        <w:t xml:space="preserve"> </w:t>
      </w:r>
      <w:proofErr w:type="spellStart"/>
      <w:r>
        <w:t>wirt</w:t>
      </w:r>
      <w:proofErr w:type="spellEnd"/>
      <w:r>
        <w:t xml:space="preserve">. </w:t>
      </w:r>
    </w:p>
    <w:p w14:paraId="485A2BE5" w14:textId="77777777" w:rsidR="00243995" w:rsidRDefault="00243995" w:rsidP="00243995">
      <w:pPr>
        <w:pStyle w:val="berschrift2"/>
      </w:pPr>
      <w:r>
        <w:t xml:space="preserve">Das </w:t>
      </w:r>
      <w:proofErr w:type="spellStart"/>
      <w:r>
        <w:t>zehend</w:t>
      </w:r>
      <w:proofErr w:type="spellEnd"/>
      <w:r>
        <w:t xml:space="preserve"> </w:t>
      </w:r>
      <w:proofErr w:type="spellStart"/>
      <w:r>
        <w:t>capittel</w:t>
      </w:r>
      <w:proofErr w:type="spellEnd"/>
    </w:p>
    <w:p w14:paraId="4652D26C" w14:textId="77777777" w:rsidR="00243995" w:rsidRDefault="00243995" w:rsidP="00243995">
      <w:pPr>
        <w:pStyle w:val="StandardWeb"/>
      </w:pPr>
      <w:r>
        <w:t xml:space="preserve">Nun </w:t>
      </w:r>
      <w:proofErr w:type="spellStart"/>
      <w:r>
        <w:t>sol</w:t>
      </w:r>
      <w:proofErr w:type="spellEnd"/>
      <w:r>
        <w:t xml:space="preserve"> man </w:t>
      </w:r>
      <w:proofErr w:type="spellStart"/>
      <w:r>
        <w:t>mercken</w:t>
      </w:r>
      <w:proofErr w:type="spellEnd"/>
      <w:r>
        <w:t xml:space="preserve"> / wo </w:t>
      </w:r>
      <w:proofErr w:type="spellStart"/>
      <w:r>
        <w:t>erleüchte</w:t>
      </w:r>
      <w:proofErr w:type="spellEnd"/>
      <w:r>
        <w:t xml:space="preserve"> </w:t>
      </w:r>
      <w:proofErr w:type="spellStart"/>
      <w:r>
        <w:t>menschen</w:t>
      </w:r>
      <w:proofErr w:type="spellEnd"/>
      <w:r>
        <w:t xml:space="preserve"> </w:t>
      </w:r>
      <w:proofErr w:type="spellStart"/>
      <w:r>
        <w:t>seind</w:t>
      </w:r>
      <w:proofErr w:type="spellEnd"/>
      <w:r>
        <w:t xml:space="preserve"> mit dem waren glauben die erkennen alles das / </w:t>
      </w:r>
      <w:proofErr w:type="spellStart"/>
      <w:r>
        <w:t>daz</w:t>
      </w:r>
      <w:proofErr w:type="spellEnd"/>
      <w:r>
        <w:t xml:space="preserve"> </w:t>
      </w:r>
      <w:proofErr w:type="spellStart"/>
      <w:r>
        <w:t>sy</w:t>
      </w:r>
      <w:proofErr w:type="spellEnd"/>
      <w:r>
        <w:t xml:space="preserve"> </w:t>
      </w:r>
      <w:proofErr w:type="spellStart"/>
      <w:r>
        <w:t>begeren</w:t>
      </w:r>
      <w:proofErr w:type="spellEnd"/>
      <w:r>
        <w:t xml:space="preserve"> oder </w:t>
      </w:r>
      <w:proofErr w:type="spellStart"/>
      <w:r>
        <w:t>erwoelen</w:t>
      </w:r>
      <w:proofErr w:type="spellEnd"/>
      <w:r>
        <w:t xml:space="preserve"> </w:t>
      </w:r>
      <w:proofErr w:type="spellStart"/>
      <w:r>
        <w:t>mügen</w:t>
      </w:r>
      <w:proofErr w:type="spellEnd"/>
      <w:r>
        <w:t xml:space="preserve"> / nichts ist gegen dem / das von allen </w:t>
      </w:r>
      <w:proofErr w:type="spellStart"/>
      <w:r>
        <w:t>creaturen</w:t>
      </w:r>
      <w:proofErr w:type="spellEnd"/>
      <w:r>
        <w:t xml:space="preserve"> in dem als </w:t>
      </w:r>
      <w:proofErr w:type="spellStart"/>
      <w:r>
        <w:t>creatur</w:t>
      </w:r>
      <w:proofErr w:type="spellEnd"/>
      <w:r>
        <w:t xml:space="preserve"> </w:t>
      </w:r>
      <w:proofErr w:type="spellStart"/>
      <w:r>
        <w:t>ye</w:t>
      </w:r>
      <w:proofErr w:type="spellEnd"/>
      <w:r>
        <w:t xml:space="preserve"> </w:t>
      </w:r>
      <w:proofErr w:type="spellStart"/>
      <w:r>
        <w:t>begert</w:t>
      </w:r>
      <w:proofErr w:type="spellEnd"/>
      <w:r>
        <w:t xml:space="preserve"> / oder </w:t>
      </w:r>
      <w:proofErr w:type="spellStart"/>
      <w:r>
        <w:t>erwoelet</w:t>
      </w:r>
      <w:proofErr w:type="spellEnd"/>
      <w:r>
        <w:t xml:space="preserve"> / noch erkennt ward / </w:t>
      </w:r>
      <w:proofErr w:type="spellStart"/>
      <w:r>
        <w:t>Darumb</w:t>
      </w:r>
      <w:proofErr w:type="spellEnd"/>
      <w:r>
        <w:t xml:space="preserve"> lassen </w:t>
      </w:r>
      <w:proofErr w:type="spellStart"/>
      <w:r>
        <w:t>sy</w:t>
      </w:r>
      <w:proofErr w:type="spellEnd"/>
      <w:r>
        <w:t xml:space="preserve"> alle </w:t>
      </w:r>
      <w:proofErr w:type="spellStart"/>
      <w:r>
        <w:t>begerung</w:t>
      </w:r>
      <w:proofErr w:type="spellEnd"/>
      <w:r>
        <w:t xml:space="preserve"> und </w:t>
      </w:r>
      <w:proofErr w:type="spellStart"/>
      <w:r>
        <w:t>erwoelung</w:t>
      </w:r>
      <w:proofErr w:type="spellEnd"/>
      <w:r>
        <w:t xml:space="preserve"> / und </w:t>
      </w:r>
      <w:proofErr w:type="spellStart"/>
      <w:r>
        <w:t>befelhen</w:t>
      </w:r>
      <w:proofErr w:type="spellEnd"/>
      <w:r>
        <w:t xml:space="preserve"> und lassen sich und alle dem ewigen gut. </w:t>
      </w:r>
      <w:proofErr w:type="spellStart"/>
      <w:r>
        <w:t>Dannocht</w:t>
      </w:r>
      <w:proofErr w:type="spellEnd"/>
      <w:r>
        <w:t xml:space="preserve"> bliebt in </w:t>
      </w:r>
      <w:proofErr w:type="spellStart"/>
      <w:r>
        <w:t>jn</w:t>
      </w:r>
      <w:proofErr w:type="spellEnd"/>
      <w:r>
        <w:t xml:space="preserve"> </w:t>
      </w:r>
      <w:proofErr w:type="spellStart"/>
      <w:r>
        <w:t>ain</w:t>
      </w:r>
      <w:proofErr w:type="spellEnd"/>
      <w:r>
        <w:t xml:space="preserve"> </w:t>
      </w:r>
      <w:proofErr w:type="spellStart"/>
      <w:r>
        <w:t>begerung</w:t>
      </w:r>
      <w:proofErr w:type="spellEnd"/>
      <w:r>
        <w:t xml:space="preserve"> / </w:t>
      </w:r>
      <w:proofErr w:type="spellStart"/>
      <w:r>
        <w:t>jnselbs</w:t>
      </w:r>
      <w:proofErr w:type="spellEnd"/>
      <w:r>
        <w:t xml:space="preserve"> zu </w:t>
      </w:r>
      <w:proofErr w:type="spellStart"/>
      <w:r>
        <w:t>aim</w:t>
      </w:r>
      <w:proofErr w:type="spellEnd"/>
      <w:r>
        <w:t xml:space="preserve"> </w:t>
      </w:r>
      <w:proofErr w:type="spellStart"/>
      <w:r>
        <w:t>weytern</w:t>
      </w:r>
      <w:proofErr w:type="spellEnd"/>
      <w:r>
        <w:t xml:space="preserve"> gang und </w:t>
      </w:r>
      <w:proofErr w:type="spellStart"/>
      <w:r>
        <w:t>naehung</w:t>
      </w:r>
      <w:proofErr w:type="spellEnd"/>
      <w:r>
        <w:t xml:space="preserve"> zu dem ewigen gut / das ist / </w:t>
      </w:r>
      <w:proofErr w:type="spellStart"/>
      <w:r>
        <w:t>zun</w:t>
      </w:r>
      <w:proofErr w:type="spellEnd"/>
      <w:r>
        <w:t xml:space="preserve"> </w:t>
      </w:r>
      <w:proofErr w:type="spellStart"/>
      <w:r>
        <w:t>ainr</w:t>
      </w:r>
      <w:proofErr w:type="spellEnd"/>
      <w:r>
        <w:t xml:space="preserve"> </w:t>
      </w:r>
      <w:proofErr w:type="spellStart"/>
      <w:r>
        <w:t>naehern</w:t>
      </w:r>
      <w:proofErr w:type="spellEnd"/>
      <w:r>
        <w:t xml:space="preserve"> </w:t>
      </w:r>
      <w:proofErr w:type="spellStart"/>
      <w:r>
        <w:t>erkantnuß</w:t>
      </w:r>
      <w:proofErr w:type="spellEnd"/>
      <w:r>
        <w:t xml:space="preserve"> und hitziger lieb / und </w:t>
      </w:r>
      <w:proofErr w:type="spellStart"/>
      <w:r>
        <w:t>clarer</w:t>
      </w:r>
      <w:proofErr w:type="spellEnd"/>
      <w:r>
        <w:t xml:space="preserve"> </w:t>
      </w:r>
      <w:proofErr w:type="spellStart"/>
      <w:r>
        <w:t>behaeglichait</w:t>
      </w:r>
      <w:proofErr w:type="spellEnd"/>
      <w:r>
        <w:t xml:space="preserve"> und </w:t>
      </w:r>
      <w:proofErr w:type="spellStart"/>
      <w:r>
        <w:t>gantzer</w:t>
      </w:r>
      <w:proofErr w:type="spellEnd"/>
      <w:r>
        <w:t xml:space="preserve"> </w:t>
      </w:r>
      <w:proofErr w:type="spellStart"/>
      <w:r>
        <w:t>underthaenigkait</w:t>
      </w:r>
      <w:proofErr w:type="spellEnd"/>
      <w:r>
        <w:t xml:space="preserve"> und gehorsam / also das </w:t>
      </w:r>
      <w:proofErr w:type="spellStart"/>
      <w:r>
        <w:t>ain</w:t>
      </w:r>
      <w:proofErr w:type="spellEnd"/>
      <w:r>
        <w:t xml:space="preserve"> </w:t>
      </w:r>
      <w:proofErr w:type="spellStart"/>
      <w:r>
        <w:t>yegklich</w:t>
      </w:r>
      <w:proofErr w:type="spellEnd"/>
      <w:r>
        <w:t xml:space="preserve"> </w:t>
      </w:r>
      <w:proofErr w:type="spellStart"/>
      <w:r>
        <w:t>erleücht</w:t>
      </w:r>
      <w:proofErr w:type="spellEnd"/>
      <w:r>
        <w:t xml:space="preserve"> </w:t>
      </w:r>
      <w:proofErr w:type="spellStart"/>
      <w:r>
        <w:t>mensch</w:t>
      </w:r>
      <w:proofErr w:type="spellEnd"/>
      <w:r>
        <w:t xml:space="preserve"> mag sprechen. Ich </w:t>
      </w:r>
      <w:proofErr w:type="spellStart"/>
      <w:r>
        <w:t>waer</w:t>
      </w:r>
      <w:proofErr w:type="spellEnd"/>
      <w:r>
        <w:t xml:space="preserve"> gern dem ewigen gut als dem </w:t>
      </w:r>
      <w:proofErr w:type="spellStart"/>
      <w:r>
        <w:t>menschen</w:t>
      </w:r>
      <w:proofErr w:type="spellEnd"/>
      <w:r>
        <w:t xml:space="preserve"> sein </w:t>
      </w:r>
      <w:proofErr w:type="spellStart"/>
      <w:r>
        <w:t>hand</w:t>
      </w:r>
      <w:proofErr w:type="spellEnd"/>
      <w:r>
        <w:t xml:space="preserve"> / und fürchten alle zeit das </w:t>
      </w:r>
      <w:proofErr w:type="spellStart"/>
      <w:r>
        <w:t>sy</w:t>
      </w:r>
      <w:proofErr w:type="spellEnd"/>
      <w:r>
        <w:t xml:space="preserve"> dem </w:t>
      </w:r>
      <w:proofErr w:type="spellStart"/>
      <w:r>
        <w:t>nit</w:t>
      </w:r>
      <w:proofErr w:type="spellEnd"/>
      <w:r>
        <w:t xml:space="preserve"> genug seien / und </w:t>
      </w:r>
      <w:proofErr w:type="spellStart"/>
      <w:r>
        <w:t>begern</w:t>
      </w:r>
      <w:proofErr w:type="spellEnd"/>
      <w:r>
        <w:t xml:space="preserve"> auch aller </w:t>
      </w:r>
      <w:proofErr w:type="spellStart"/>
      <w:r>
        <w:t>menschen</w:t>
      </w:r>
      <w:proofErr w:type="spellEnd"/>
      <w:r>
        <w:t xml:space="preserve"> </w:t>
      </w:r>
      <w:proofErr w:type="spellStart"/>
      <w:r>
        <w:t>saeligkait</w:t>
      </w:r>
      <w:proofErr w:type="spellEnd"/>
      <w:r>
        <w:t xml:space="preserve"> / und </w:t>
      </w:r>
      <w:proofErr w:type="spellStart"/>
      <w:r>
        <w:t>diser</w:t>
      </w:r>
      <w:proofErr w:type="spellEnd"/>
      <w:r>
        <w:t xml:space="preserve"> </w:t>
      </w:r>
      <w:proofErr w:type="spellStart"/>
      <w:r>
        <w:t>begerung</w:t>
      </w:r>
      <w:proofErr w:type="spellEnd"/>
      <w:r>
        <w:t xml:space="preserve"> </w:t>
      </w:r>
      <w:proofErr w:type="spellStart"/>
      <w:r>
        <w:t>steend</w:t>
      </w:r>
      <w:proofErr w:type="spellEnd"/>
      <w:r>
        <w:t xml:space="preserve"> </w:t>
      </w:r>
      <w:proofErr w:type="spellStart"/>
      <w:r>
        <w:t>sy</w:t>
      </w:r>
      <w:proofErr w:type="spellEnd"/>
      <w:r>
        <w:t xml:space="preserve"> ledig / und nehmen sich </w:t>
      </w:r>
      <w:proofErr w:type="spellStart"/>
      <w:r>
        <w:t>ir</w:t>
      </w:r>
      <w:proofErr w:type="spellEnd"/>
      <w:r>
        <w:t xml:space="preserve"> </w:t>
      </w:r>
      <w:proofErr w:type="spellStart"/>
      <w:r>
        <w:t>nit</w:t>
      </w:r>
      <w:proofErr w:type="spellEnd"/>
      <w:r>
        <w:t xml:space="preserve"> an / Wann </w:t>
      </w:r>
      <w:proofErr w:type="spellStart"/>
      <w:r>
        <w:t>dise</w:t>
      </w:r>
      <w:proofErr w:type="spellEnd"/>
      <w:r>
        <w:t xml:space="preserve"> </w:t>
      </w:r>
      <w:proofErr w:type="spellStart"/>
      <w:r>
        <w:t>menschen</w:t>
      </w:r>
      <w:proofErr w:type="spellEnd"/>
      <w:r>
        <w:t xml:space="preserve"> erkennen </w:t>
      </w:r>
      <w:proofErr w:type="spellStart"/>
      <w:r>
        <w:t>wol</w:t>
      </w:r>
      <w:proofErr w:type="spellEnd"/>
      <w:r>
        <w:t xml:space="preserve"> </w:t>
      </w:r>
      <w:proofErr w:type="spellStart"/>
      <w:r>
        <w:t>daz</w:t>
      </w:r>
      <w:proofErr w:type="spellEnd"/>
      <w:r>
        <w:t xml:space="preserve"> </w:t>
      </w:r>
      <w:proofErr w:type="spellStart"/>
      <w:r>
        <w:t>dise</w:t>
      </w:r>
      <w:proofErr w:type="spellEnd"/>
      <w:r>
        <w:t xml:space="preserve"> </w:t>
      </w:r>
      <w:proofErr w:type="spellStart"/>
      <w:r>
        <w:t>begerung</w:t>
      </w:r>
      <w:proofErr w:type="spellEnd"/>
      <w:r>
        <w:t xml:space="preserve"> des </w:t>
      </w:r>
      <w:proofErr w:type="spellStart"/>
      <w:r>
        <w:t>menschen</w:t>
      </w:r>
      <w:proofErr w:type="spellEnd"/>
      <w:r>
        <w:t xml:space="preserve"> </w:t>
      </w:r>
      <w:proofErr w:type="spellStart"/>
      <w:r>
        <w:t>nit</w:t>
      </w:r>
      <w:proofErr w:type="spellEnd"/>
      <w:r>
        <w:t xml:space="preserve"> ist / sonder der ewigen </w:t>
      </w:r>
      <w:proofErr w:type="spellStart"/>
      <w:r>
        <w:t>guete</w:t>
      </w:r>
      <w:proofErr w:type="spellEnd"/>
      <w:r>
        <w:t xml:space="preserve"> / Wann alles das gut ist des </w:t>
      </w:r>
      <w:proofErr w:type="spellStart"/>
      <w:r>
        <w:t>sol</w:t>
      </w:r>
      <w:proofErr w:type="spellEnd"/>
      <w:r>
        <w:t xml:space="preserve"> sich </w:t>
      </w:r>
      <w:proofErr w:type="spellStart"/>
      <w:r>
        <w:t>niemant</w:t>
      </w:r>
      <w:proofErr w:type="spellEnd"/>
      <w:r>
        <w:t xml:space="preserve"> </w:t>
      </w:r>
      <w:proofErr w:type="spellStart"/>
      <w:r>
        <w:t>annemen</w:t>
      </w:r>
      <w:proofErr w:type="spellEnd"/>
      <w:r>
        <w:t xml:space="preserve"> / sonder der ewigen </w:t>
      </w:r>
      <w:proofErr w:type="spellStart"/>
      <w:r>
        <w:t>güt</w:t>
      </w:r>
      <w:proofErr w:type="spellEnd"/>
      <w:r>
        <w:t xml:space="preserve"> </w:t>
      </w:r>
      <w:proofErr w:type="spellStart"/>
      <w:r>
        <w:t>gehoert</w:t>
      </w:r>
      <w:proofErr w:type="spellEnd"/>
      <w:r>
        <w:t xml:space="preserve"> es </w:t>
      </w:r>
      <w:proofErr w:type="spellStart"/>
      <w:r>
        <w:t>allain</w:t>
      </w:r>
      <w:proofErr w:type="spellEnd"/>
      <w:r>
        <w:t xml:space="preserve"> zu. Auch </w:t>
      </w:r>
      <w:proofErr w:type="spellStart"/>
      <w:r>
        <w:t>steend</w:t>
      </w:r>
      <w:proofErr w:type="spellEnd"/>
      <w:r>
        <w:t xml:space="preserve"> </w:t>
      </w:r>
      <w:proofErr w:type="spellStart"/>
      <w:r>
        <w:t>dise</w:t>
      </w:r>
      <w:proofErr w:type="spellEnd"/>
      <w:r>
        <w:t xml:space="preserve"> </w:t>
      </w:r>
      <w:proofErr w:type="spellStart"/>
      <w:r>
        <w:t>menschen</w:t>
      </w:r>
      <w:proofErr w:type="spellEnd"/>
      <w:r>
        <w:t xml:space="preserve"> in </w:t>
      </w:r>
      <w:proofErr w:type="spellStart"/>
      <w:r>
        <w:t>ainer</w:t>
      </w:r>
      <w:proofErr w:type="spellEnd"/>
      <w:r>
        <w:t xml:space="preserve"> </w:t>
      </w:r>
      <w:proofErr w:type="spellStart"/>
      <w:r>
        <w:t>freihait</w:t>
      </w:r>
      <w:proofErr w:type="spellEnd"/>
      <w:r>
        <w:t xml:space="preserve"> / also </w:t>
      </w:r>
      <w:proofErr w:type="spellStart"/>
      <w:r>
        <w:t>daz</w:t>
      </w:r>
      <w:proofErr w:type="spellEnd"/>
      <w:r>
        <w:t xml:space="preserve"> </w:t>
      </w:r>
      <w:proofErr w:type="spellStart"/>
      <w:r>
        <w:t>sy</w:t>
      </w:r>
      <w:proofErr w:type="spellEnd"/>
      <w:r>
        <w:t xml:space="preserve"> </w:t>
      </w:r>
      <w:proofErr w:type="spellStart"/>
      <w:r>
        <w:t>verlorn</w:t>
      </w:r>
      <w:proofErr w:type="spellEnd"/>
      <w:r>
        <w:t xml:space="preserve"> haben </w:t>
      </w:r>
      <w:proofErr w:type="spellStart"/>
      <w:r>
        <w:t>forcht</w:t>
      </w:r>
      <w:proofErr w:type="spellEnd"/>
      <w:r>
        <w:t xml:space="preserve"> der </w:t>
      </w:r>
      <w:proofErr w:type="spellStart"/>
      <w:r>
        <w:t>pein</w:t>
      </w:r>
      <w:proofErr w:type="spellEnd"/>
      <w:r>
        <w:t xml:space="preserve"> oder hell / und auch </w:t>
      </w:r>
      <w:proofErr w:type="spellStart"/>
      <w:r>
        <w:t>hoffnung</w:t>
      </w:r>
      <w:proofErr w:type="spellEnd"/>
      <w:r>
        <w:t xml:space="preserve"> </w:t>
      </w:r>
      <w:proofErr w:type="spellStart"/>
      <w:r>
        <w:t>lons</w:t>
      </w:r>
      <w:proofErr w:type="spellEnd"/>
      <w:r>
        <w:t xml:space="preserve"> oder </w:t>
      </w:r>
      <w:proofErr w:type="spellStart"/>
      <w:r>
        <w:t>hymelreichs</w:t>
      </w:r>
      <w:proofErr w:type="spellEnd"/>
      <w:r>
        <w:t xml:space="preserve"> / sonder </w:t>
      </w:r>
      <w:proofErr w:type="spellStart"/>
      <w:r>
        <w:t>sy</w:t>
      </w:r>
      <w:proofErr w:type="spellEnd"/>
      <w:r>
        <w:t xml:space="preserve"> leben in lauter </w:t>
      </w:r>
      <w:proofErr w:type="spellStart"/>
      <w:r>
        <w:t>undertaenigkait</w:t>
      </w:r>
      <w:proofErr w:type="spellEnd"/>
      <w:r>
        <w:t xml:space="preserve"> und gehorsam der ewigen </w:t>
      </w:r>
      <w:proofErr w:type="spellStart"/>
      <w:r>
        <w:t>guete</w:t>
      </w:r>
      <w:proofErr w:type="spellEnd"/>
      <w:r>
        <w:t xml:space="preserve"> </w:t>
      </w:r>
      <w:proofErr w:type="spellStart"/>
      <w:r>
        <w:t>auß</w:t>
      </w:r>
      <w:proofErr w:type="spellEnd"/>
      <w:r>
        <w:t xml:space="preserve"> </w:t>
      </w:r>
      <w:proofErr w:type="spellStart"/>
      <w:r>
        <w:t>ainer</w:t>
      </w:r>
      <w:proofErr w:type="spellEnd"/>
      <w:r>
        <w:t xml:space="preserve"> freyen liebe / Das ist in Christo gewesen in </w:t>
      </w:r>
      <w:proofErr w:type="spellStart"/>
      <w:r>
        <w:t>volkommenhait</w:t>
      </w:r>
      <w:proofErr w:type="spellEnd"/>
      <w:r>
        <w:t xml:space="preserve"> / und in seinen </w:t>
      </w:r>
      <w:proofErr w:type="spellStart"/>
      <w:r>
        <w:t>nachvolgern</w:t>
      </w:r>
      <w:proofErr w:type="spellEnd"/>
      <w:r>
        <w:t xml:space="preserve"> / in dem </w:t>
      </w:r>
      <w:proofErr w:type="spellStart"/>
      <w:r>
        <w:t>ainen</w:t>
      </w:r>
      <w:proofErr w:type="spellEnd"/>
      <w:r>
        <w:t xml:space="preserve"> </w:t>
      </w:r>
      <w:proofErr w:type="spellStart"/>
      <w:r>
        <w:t>mer</w:t>
      </w:r>
      <w:proofErr w:type="spellEnd"/>
      <w:r>
        <w:t xml:space="preserve"> / in dem andern minder. Es ist </w:t>
      </w:r>
      <w:proofErr w:type="spellStart"/>
      <w:r>
        <w:t>jamer</w:t>
      </w:r>
      <w:proofErr w:type="spellEnd"/>
      <w:r>
        <w:t xml:space="preserve"> </w:t>
      </w:r>
      <w:proofErr w:type="spellStart"/>
      <w:r>
        <w:t>daz</w:t>
      </w:r>
      <w:proofErr w:type="spellEnd"/>
      <w:r>
        <w:t xml:space="preserve"> uns das ewig gut </w:t>
      </w:r>
      <w:proofErr w:type="spellStart"/>
      <w:r>
        <w:t>auff</w:t>
      </w:r>
      <w:proofErr w:type="spellEnd"/>
      <w:r>
        <w:t xml:space="preserve"> das </w:t>
      </w:r>
      <w:proofErr w:type="spellStart"/>
      <w:r>
        <w:t>alleredelst</w:t>
      </w:r>
      <w:proofErr w:type="spellEnd"/>
      <w:r>
        <w:t xml:space="preserve"> weißt oder </w:t>
      </w:r>
      <w:proofErr w:type="spellStart"/>
      <w:r>
        <w:t>raitzt</w:t>
      </w:r>
      <w:proofErr w:type="spellEnd"/>
      <w:r>
        <w:t xml:space="preserve"> / und wir das </w:t>
      </w:r>
      <w:proofErr w:type="spellStart"/>
      <w:r>
        <w:t>nit</w:t>
      </w:r>
      <w:proofErr w:type="spellEnd"/>
      <w:r>
        <w:t xml:space="preserve"> </w:t>
      </w:r>
      <w:proofErr w:type="spellStart"/>
      <w:r>
        <w:t>woellen</w:t>
      </w:r>
      <w:proofErr w:type="spellEnd"/>
      <w:r>
        <w:t xml:space="preserve">. Was ist edler dann </w:t>
      </w:r>
      <w:proofErr w:type="spellStart"/>
      <w:r>
        <w:t>ware</w:t>
      </w:r>
      <w:proofErr w:type="spellEnd"/>
      <w:r>
        <w:t xml:space="preserve"> </w:t>
      </w:r>
      <w:proofErr w:type="spellStart"/>
      <w:r>
        <w:t>gaistliche</w:t>
      </w:r>
      <w:proofErr w:type="spellEnd"/>
      <w:r>
        <w:t xml:space="preserve"> </w:t>
      </w:r>
      <w:proofErr w:type="spellStart"/>
      <w:r>
        <w:t>armut</w:t>
      </w:r>
      <w:proofErr w:type="spellEnd"/>
      <w:r>
        <w:t xml:space="preserve"> / und wenn uns das vorgehalten </w:t>
      </w:r>
      <w:proofErr w:type="spellStart"/>
      <w:r>
        <w:t>wirt</w:t>
      </w:r>
      <w:proofErr w:type="spellEnd"/>
      <w:r>
        <w:t xml:space="preserve"> so </w:t>
      </w:r>
      <w:proofErr w:type="spellStart"/>
      <w:r>
        <w:t>woellen</w:t>
      </w:r>
      <w:proofErr w:type="spellEnd"/>
      <w:r>
        <w:t xml:space="preserve"> wir sein </w:t>
      </w:r>
      <w:proofErr w:type="spellStart"/>
      <w:r>
        <w:t>nit</w:t>
      </w:r>
      <w:proofErr w:type="spellEnd"/>
      <w:r>
        <w:t xml:space="preserve">. Wir </w:t>
      </w:r>
      <w:proofErr w:type="spellStart"/>
      <w:r>
        <w:t>woellen</w:t>
      </w:r>
      <w:proofErr w:type="spellEnd"/>
      <w:r>
        <w:t xml:space="preserve"> als </w:t>
      </w:r>
      <w:proofErr w:type="spellStart"/>
      <w:r>
        <w:t>naßweiß</w:t>
      </w:r>
      <w:proofErr w:type="spellEnd"/>
      <w:r>
        <w:t xml:space="preserve"> sein / also das wir grossen </w:t>
      </w:r>
      <w:proofErr w:type="spellStart"/>
      <w:r>
        <w:t>geschmack</w:t>
      </w:r>
      <w:proofErr w:type="spellEnd"/>
      <w:r>
        <w:t xml:space="preserve"> / </w:t>
      </w:r>
      <w:proofErr w:type="spellStart"/>
      <w:r>
        <w:t>suessikait</w:t>
      </w:r>
      <w:proofErr w:type="spellEnd"/>
      <w:r>
        <w:t xml:space="preserve"> und </w:t>
      </w:r>
      <w:proofErr w:type="spellStart"/>
      <w:r>
        <w:t>lust</w:t>
      </w:r>
      <w:proofErr w:type="spellEnd"/>
      <w:r>
        <w:t xml:space="preserve"> in uns </w:t>
      </w:r>
      <w:proofErr w:type="spellStart"/>
      <w:r>
        <w:t>fünden</w:t>
      </w:r>
      <w:proofErr w:type="spellEnd"/>
      <w:r>
        <w:t xml:space="preserve"> / so </w:t>
      </w:r>
      <w:proofErr w:type="spellStart"/>
      <w:r>
        <w:t>waer</w:t>
      </w:r>
      <w:proofErr w:type="spellEnd"/>
      <w:r>
        <w:t xml:space="preserve"> uns </w:t>
      </w:r>
      <w:proofErr w:type="spellStart"/>
      <w:r>
        <w:t>wol</w:t>
      </w:r>
      <w:proofErr w:type="spellEnd"/>
      <w:r>
        <w:t xml:space="preserve"> / und </w:t>
      </w:r>
      <w:proofErr w:type="spellStart"/>
      <w:r>
        <w:t>heten</w:t>
      </w:r>
      <w:proofErr w:type="spellEnd"/>
      <w:r>
        <w:t xml:space="preserve"> </w:t>
      </w:r>
      <w:proofErr w:type="spellStart"/>
      <w:r>
        <w:t>got</w:t>
      </w:r>
      <w:proofErr w:type="spellEnd"/>
      <w:r>
        <w:t xml:space="preserve"> lieb / Wenn uns aber das </w:t>
      </w:r>
      <w:proofErr w:type="spellStart"/>
      <w:r>
        <w:t>empfellt</w:t>
      </w:r>
      <w:proofErr w:type="spellEnd"/>
      <w:r>
        <w:t xml:space="preserve"> / so ist uns </w:t>
      </w:r>
      <w:proofErr w:type="spellStart"/>
      <w:r>
        <w:t>wee</w:t>
      </w:r>
      <w:proofErr w:type="spellEnd"/>
      <w:r>
        <w:t xml:space="preserve"> / und vergessen </w:t>
      </w:r>
      <w:proofErr w:type="spellStart"/>
      <w:r>
        <w:t>gots</w:t>
      </w:r>
      <w:proofErr w:type="spellEnd"/>
      <w:r>
        <w:t xml:space="preserve"> / und </w:t>
      </w:r>
      <w:proofErr w:type="spellStart"/>
      <w:r>
        <w:t>waenen</w:t>
      </w:r>
      <w:proofErr w:type="spellEnd"/>
      <w:r>
        <w:t xml:space="preserve"> wir seyen </w:t>
      </w:r>
      <w:proofErr w:type="spellStart"/>
      <w:r>
        <w:t>verlorn</w:t>
      </w:r>
      <w:proofErr w:type="spellEnd"/>
      <w:r>
        <w:t xml:space="preserve"> / das ist </w:t>
      </w:r>
      <w:proofErr w:type="spellStart"/>
      <w:r>
        <w:t>ain</w:t>
      </w:r>
      <w:proofErr w:type="spellEnd"/>
      <w:r>
        <w:t xml:space="preserve"> grosser </w:t>
      </w:r>
      <w:proofErr w:type="spellStart"/>
      <w:r>
        <w:t>gebrech</w:t>
      </w:r>
      <w:proofErr w:type="spellEnd"/>
      <w:r>
        <w:t xml:space="preserve"> und </w:t>
      </w:r>
      <w:proofErr w:type="spellStart"/>
      <w:r>
        <w:t>boeß</w:t>
      </w:r>
      <w:proofErr w:type="spellEnd"/>
      <w:r>
        <w:t xml:space="preserve"> </w:t>
      </w:r>
      <w:proofErr w:type="spellStart"/>
      <w:r>
        <w:t>zaichen</w:t>
      </w:r>
      <w:proofErr w:type="spellEnd"/>
      <w:r>
        <w:t xml:space="preserve"> / Wann </w:t>
      </w:r>
      <w:proofErr w:type="spellStart"/>
      <w:r>
        <w:t>ain</w:t>
      </w:r>
      <w:proofErr w:type="spellEnd"/>
      <w:r>
        <w:t xml:space="preserve"> </w:t>
      </w:r>
      <w:proofErr w:type="spellStart"/>
      <w:r>
        <w:t>warer</w:t>
      </w:r>
      <w:proofErr w:type="spellEnd"/>
      <w:r>
        <w:t xml:space="preserve"> liebhabender </w:t>
      </w:r>
      <w:proofErr w:type="spellStart"/>
      <w:r>
        <w:t>mensch</w:t>
      </w:r>
      <w:proofErr w:type="spellEnd"/>
      <w:r>
        <w:t xml:space="preserve"> hat </w:t>
      </w:r>
      <w:proofErr w:type="spellStart"/>
      <w:r>
        <w:t>got</w:t>
      </w:r>
      <w:proofErr w:type="spellEnd"/>
      <w:r>
        <w:t xml:space="preserve"> oder das ewig gut </w:t>
      </w:r>
      <w:proofErr w:type="spellStart"/>
      <w:r>
        <w:t>geleich</w:t>
      </w:r>
      <w:proofErr w:type="spellEnd"/>
      <w:r>
        <w:t xml:space="preserve"> lieb in haben und in </w:t>
      </w:r>
      <w:proofErr w:type="spellStart"/>
      <w:r>
        <w:t>mangel</w:t>
      </w:r>
      <w:proofErr w:type="spellEnd"/>
      <w:r>
        <w:t xml:space="preserve"> / in </w:t>
      </w:r>
      <w:proofErr w:type="spellStart"/>
      <w:r>
        <w:t>sueß</w:t>
      </w:r>
      <w:proofErr w:type="spellEnd"/>
      <w:r>
        <w:t xml:space="preserve"> und in </w:t>
      </w:r>
      <w:proofErr w:type="spellStart"/>
      <w:r>
        <w:t>saur</w:t>
      </w:r>
      <w:proofErr w:type="spellEnd"/>
      <w:r>
        <w:t xml:space="preserve"> / und des gleich. Hierinnen </w:t>
      </w:r>
      <w:proofErr w:type="spellStart"/>
      <w:r>
        <w:t>merck</w:t>
      </w:r>
      <w:proofErr w:type="spellEnd"/>
      <w:r>
        <w:t xml:space="preserve"> sich </w:t>
      </w:r>
      <w:proofErr w:type="spellStart"/>
      <w:r>
        <w:t>ain</w:t>
      </w:r>
      <w:proofErr w:type="spellEnd"/>
      <w:r>
        <w:t xml:space="preserve"> </w:t>
      </w:r>
      <w:proofErr w:type="spellStart"/>
      <w:r>
        <w:t>yegklich</w:t>
      </w:r>
      <w:proofErr w:type="spellEnd"/>
      <w:r>
        <w:t xml:space="preserve"> </w:t>
      </w:r>
      <w:proofErr w:type="spellStart"/>
      <w:r>
        <w:t>mensch</w:t>
      </w:r>
      <w:proofErr w:type="spellEnd"/>
      <w:r>
        <w:t xml:space="preserve">. </w:t>
      </w:r>
    </w:p>
    <w:p w14:paraId="725F5817" w14:textId="77777777" w:rsidR="00243995" w:rsidRDefault="00243995" w:rsidP="00243995">
      <w:pPr>
        <w:pStyle w:val="berschrift2"/>
      </w:pPr>
      <w:r>
        <w:t xml:space="preserve">Das </w:t>
      </w:r>
      <w:proofErr w:type="spellStart"/>
      <w:r>
        <w:t>ailfft</w:t>
      </w:r>
      <w:proofErr w:type="spellEnd"/>
      <w:r>
        <w:t xml:space="preserve"> Capitel</w:t>
      </w:r>
    </w:p>
    <w:p w14:paraId="4EC368E9" w14:textId="77777777" w:rsidR="00243995" w:rsidRDefault="00243995" w:rsidP="00243995">
      <w:pPr>
        <w:pStyle w:val="StandardWeb"/>
      </w:pPr>
      <w:r>
        <w:t xml:space="preserve">Christus </w:t>
      </w:r>
      <w:proofErr w:type="spellStart"/>
      <w:r>
        <w:t>seel</w:t>
      </w:r>
      <w:proofErr w:type="spellEnd"/>
      <w:r>
        <w:t xml:space="preserve"> mußt in die hell </w:t>
      </w:r>
      <w:proofErr w:type="spellStart"/>
      <w:r>
        <w:t>ee</w:t>
      </w:r>
      <w:proofErr w:type="spellEnd"/>
      <w:r>
        <w:t xml:space="preserve"> dann </w:t>
      </w:r>
      <w:proofErr w:type="spellStart"/>
      <w:r>
        <w:t>sy</w:t>
      </w:r>
      <w:proofErr w:type="spellEnd"/>
      <w:r>
        <w:t xml:space="preserve"> zu </w:t>
      </w:r>
      <w:proofErr w:type="spellStart"/>
      <w:r>
        <w:t>hymel</w:t>
      </w:r>
      <w:proofErr w:type="spellEnd"/>
      <w:r>
        <w:t xml:space="preserve"> kam / also muß auch des </w:t>
      </w:r>
      <w:proofErr w:type="spellStart"/>
      <w:r>
        <w:t>menschen</w:t>
      </w:r>
      <w:proofErr w:type="spellEnd"/>
      <w:r>
        <w:t xml:space="preserve"> </w:t>
      </w:r>
      <w:proofErr w:type="spellStart"/>
      <w:r>
        <w:t>seel</w:t>
      </w:r>
      <w:proofErr w:type="spellEnd"/>
      <w:r>
        <w:t xml:space="preserve"> / Aber wie das </w:t>
      </w:r>
      <w:proofErr w:type="spellStart"/>
      <w:r>
        <w:t>geschech</w:t>
      </w:r>
      <w:proofErr w:type="spellEnd"/>
      <w:r>
        <w:t xml:space="preserve"> das </w:t>
      </w:r>
      <w:proofErr w:type="spellStart"/>
      <w:r>
        <w:t>merckt</w:t>
      </w:r>
      <w:proofErr w:type="spellEnd"/>
      <w:r>
        <w:t xml:space="preserve">. Wenn sich der </w:t>
      </w:r>
      <w:proofErr w:type="spellStart"/>
      <w:r>
        <w:t>mensch</w:t>
      </w:r>
      <w:proofErr w:type="spellEnd"/>
      <w:r>
        <w:t xml:space="preserve"> selber erkennt und </w:t>
      </w:r>
      <w:proofErr w:type="spellStart"/>
      <w:r>
        <w:t>ansicht</w:t>
      </w:r>
      <w:proofErr w:type="spellEnd"/>
      <w:r>
        <w:t xml:space="preserve"> und findt sich selber also </w:t>
      </w:r>
      <w:proofErr w:type="spellStart"/>
      <w:r>
        <w:t>boeß</w:t>
      </w:r>
      <w:proofErr w:type="spellEnd"/>
      <w:r>
        <w:t xml:space="preserve"> und </w:t>
      </w:r>
      <w:proofErr w:type="spellStart"/>
      <w:r>
        <w:t>unwirdig</w:t>
      </w:r>
      <w:proofErr w:type="spellEnd"/>
      <w:r>
        <w:t xml:space="preserve"> alles des </w:t>
      </w:r>
      <w:proofErr w:type="spellStart"/>
      <w:r>
        <w:t>trosts</w:t>
      </w:r>
      <w:proofErr w:type="spellEnd"/>
      <w:r>
        <w:t xml:space="preserve"> und </w:t>
      </w:r>
      <w:proofErr w:type="spellStart"/>
      <w:r>
        <w:t>gutz</w:t>
      </w:r>
      <w:proofErr w:type="spellEnd"/>
      <w:r>
        <w:t xml:space="preserve"> das </w:t>
      </w:r>
      <w:proofErr w:type="spellStart"/>
      <w:r>
        <w:t>jm</w:t>
      </w:r>
      <w:proofErr w:type="spellEnd"/>
      <w:r>
        <w:t xml:space="preserve"> von </w:t>
      </w:r>
      <w:proofErr w:type="spellStart"/>
      <w:r>
        <w:t>got</w:t>
      </w:r>
      <w:proofErr w:type="spellEnd"/>
      <w:r>
        <w:t xml:space="preserve"> oder von den </w:t>
      </w:r>
      <w:proofErr w:type="spellStart"/>
      <w:r>
        <w:t>creaturn</w:t>
      </w:r>
      <w:proofErr w:type="spellEnd"/>
      <w:r>
        <w:t xml:space="preserve"> geschehen mag / sonder </w:t>
      </w:r>
      <w:proofErr w:type="spellStart"/>
      <w:r>
        <w:t>nit</w:t>
      </w:r>
      <w:proofErr w:type="spellEnd"/>
      <w:r>
        <w:t xml:space="preserve"> anders dann </w:t>
      </w:r>
      <w:proofErr w:type="spellStart"/>
      <w:r>
        <w:t>ain</w:t>
      </w:r>
      <w:proofErr w:type="spellEnd"/>
      <w:r>
        <w:t xml:space="preserve"> ewig verdammen und </w:t>
      </w:r>
      <w:proofErr w:type="spellStart"/>
      <w:r>
        <w:t>verlorn</w:t>
      </w:r>
      <w:proofErr w:type="spellEnd"/>
      <w:r>
        <w:t xml:space="preserve"> sein. und </w:t>
      </w:r>
      <w:proofErr w:type="spellStart"/>
      <w:r>
        <w:t>dunckt</w:t>
      </w:r>
      <w:proofErr w:type="spellEnd"/>
      <w:r>
        <w:t xml:space="preserve"> sich auch desselben </w:t>
      </w:r>
      <w:proofErr w:type="spellStart"/>
      <w:r>
        <w:t>unwirdig</w:t>
      </w:r>
      <w:proofErr w:type="spellEnd"/>
      <w:r>
        <w:t xml:space="preserve"> sein / Ja er </w:t>
      </w:r>
      <w:proofErr w:type="spellStart"/>
      <w:r>
        <w:t>dunckt</w:t>
      </w:r>
      <w:proofErr w:type="spellEnd"/>
      <w:r>
        <w:t xml:space="preserve"> sich </w:t>
      </w:r>
      <w:proofErr w:type="spellStart"/>
      <w:r>
        <w:t>unwirdig</w:t>
      </w:r>
      <w:proofErr w:type="spellEnd"/>
      <w:r>
        <w:t xml:space="preserve"> alles </w:t>
      </w:r>
      <w:proofErr w:type="spellStart"/>
      <w:r>
        <w:t>leidens</w:t>
      </w:r>
      <w:proofErr w:type="spellEnd"/>
      <w:r>
        <w:t xml:space="preserve"> das </w:t>
      </w:r>
      <w:proofErr w:type="spellStart"/>
      <w:r>
        <w:t>jm</w:t>
      </w:r>
      <w:proofErr w:type="spellEnd"/>
      <w:r>
        <w:t xml:space="preserve"> in der zeit geschehen </w:t>
      </w:r>
      <w:proofErr w:type="spellStart"/>
      <w:r>
        <w:t>kan</w:t>
      </w:r>
      <w:proofErr w:type="spellEnd"/>
      <w:r>
        <w:t xml:space="preserve">. Und </w:t>
      </w:r>
      <w:proofErr w:type="spellStart"/>
      <w:r>
        <w:t>daz</w:t>
      </w:r>
      <w:proofErr w:type="spellEnd"/>
      <w:r>
        <w:t xml:space="preserve"> </w:t>
      </w:r>
      <w:proofErr w:type="spellStart"/>
      <w:r>
        <w:t>bilich</w:t>
      </w:r>
      <w:proofErr w:type="spellEnd"/>
      <w:r>
        <w:t xml:space="preserve"> und recht sey das alle </w:t>
      </w:r>
      <w:proofErr w:type="spellStart"/>
      <w:r>
        <w:t>creatur</w:t>
      </w:r>
      <w:proofErr w:type="spellEnd"/>
      <w:r>
        <w:t xml:space="preserve"> wider </w:t>
      </w:r>
      <w:proofErr w:type="spellStart"/>
      <w:r>
        <w:t>jn</w:t>
      </w:r>
      <w:proofErr w:type="spellEnd"/>
      <w:r>
        <w:t xml:space="preserve"> seyen / und </w:t>
      </w:r>
      <w:proofErr w:type="spellStart"/>
      <w:r>
        <w:t>thueen</w:t>
      </w:r>
      <w:proofErr w:type="spellEnd"/>
      <w:r>
        <w:t xml:space="preserve"> </w:t>
      </w:r>
      <w:proofErr w:type="spellStart"/>
      <w:r>
        <w:t>jm</w:t>
      </w:r>
      <w:proofErr w:type="spellEnd"/>
      <w:r>
        <w:t xml:space="preserve"> leiden und </w:t>
      </w:r>
      <w:proofErr w:type="spellStart"/>
      <w:r>
        <w:t>pein</w:t>
      </w:r>
      <w:proofErr w:type="spellEnd"/>
      <w:r>
        <w:t xml:space="preserve"> an / und ist des alles </w:t>
      </w:r>
      <w:proofErr w:type="spellStart"/>
      <w:r>
        <w:t>unwirdig</w:t>
      </w:r>
      <w:proofErr w:type="spellEnd"/>
      <w:r>
        <w:t xml:space="preserve">. Auch </w:t>
      </w:r>
      <w:proofErr w:type="spellStart"/>
      <w:r>
        <w:t>dunckt</w:t>
      </w:r>
      <w:proofErr w:type="spellEnd"/>
      <w:r>
        <w:t xml:space="preserve"> </w:t>
      </w:r>
      <w:proofErr w:type="spellStart"/>
      <w:r>
        <w:t>jn</w:t>
      </w:r>
      <w:proofErr w:type="spellEnd"/>
      <w:r>
        <w:t xml:space="preserve"> recht / </w:t>
      </w:r>
      <w:proofErr w:type="spellStart"/>
      <w:r>
        <w:t>daz</w:t>
      </w:r>
      <w:proofErr w:type="spellEnd"/>
      <w:r>
        <w:t xml:space="preserve"> er </w:t>
      </w:r>
      <w:proofErr w:type="spellStart"/>
      <w:r>
        <w:t>ewigklich</w:t>
      </w:r>
      <w:proofErr w:type="spellEnd"/>
      <w:r>
        <w:t xml:space="preserve"> </w:t>
      </w:r>
      <w:proofErr w:type="spellStart"/>
      <w:r>
        <w:t>verdampt</w:t>
      </w:r>
      <w:proofErr w:type="spellEnd"/>
      <w:r>
        <w:t xml:space="preserve"> soll sein / und auch </w:t>
      </w:r>
      <w:proofErr w:type="spellStart"/>
      <w:r>
        <w:t>ain</w:t>
      </w:r>
      <w:proofErr w:type="spellEnd"/>
      <w:r>
        <w:t xml:space="preserve"> </w:t>
      </w:r>
      <w:proofErr w:type="spellStart"/>
      <w:r>
        <w:t>fusschaemel</w:t>
      </w:r>
      <w:proofErr w:type="spellEnd"/>
      <w:r>
        <w:t xml:space="preserve"> </w:t>
      </w:r>
      <w:proofErr w:type="spellStart"/>
      <w:r>
        <w:t>sol</w:t>
      </w:r>
      <w:proofErr w:type="spellEnd"/>
      <w:r>
        <w:t xml:space="preserve"> sein aller </w:t>
      </w:r>
      <w:proofErr w:type="spellStart"/>
      <w:r>
        <w:t>teüfel</w:t>
      </w:r>
      <w:proofErr w:type="spellEnd"/>
      <w:r>
        <w:t xml:space="preserve"> in der hell. Und diß alles noch </w:t>
      </w:r>
      <w:proofErr w:type="spellStart"/>
      <w:r>
        <w:t>unwirdig</w:t>
      </w:r>
      <w:proofErr w:type="spellEnd"/>
      <w:r>
        <w:t xml:space="preserve"> / und </w:t>
      </w:r>
      <w:proofErr w:type="spellStart"/>
      <w:r>
        <w:t>wil</w:t>
      </w:r>
      <w:proofErr w:type="spellEnd"/>
      <w:r>
        <w:t xml:space="preserve"> oder mag </w:t>
      </w:r>
      <w:proofErr w:type="spellStart"/>
      <w:r>
        <w:t>kains</w:t>
      </w:r>
      <w:proofErr w:type="spellEnd"/>
      <w:r>
        <w:t xml:space="preserve"> </w:t>
      </w:r>
      <w:proofErr w:type="spellStart"/>
      <w:r>
        <w:t>trostes</w:t>
      </w:r>
      <w:proofErr w:type="spellEnd"/>
      <w:r>
        <w:t xml:space="preserve"> oder </w:t>
      </w:r>
      <w:proofErr w:type="spellStart"/>
      <w:r>
        <w:t>erloesung</w:t>
      </w:r>
      <w:proofErr w:type="spellEnd"/>
      <w:r>
        <w:t xml:space="preserve"> </w:t>
      </w:r>
      <w:proofErr w:type="spellStart"/>
      <w:r>
        <w:t>begeren</w:t>
      </w:r>
      <w:proofErr w:type="spellEnd"/>
      <w:r>
        <w:t xml:space="preserve"> / weder von </w:t>
      </w:r>
      <w:proofErr w:type="spellStart"/>
      <w:r>
        <w:t>got</w:t>
      </w:r>
      <w:proofErr w:type="spellEnd"/>
      <w:r>
        <w:t xml:space="preserve"> noch von </w:t>
      </w:r>
      <w:proofErr w:type="spellStart"/>
      <w:r>
        <w:t>creaturen</w:t>
      </w:r>
      <w:proofErr w:type="spellEnd"/>
      <w:r>
        <w:t xml:space="preserve"> / sonder er will gern </w:t>
      </w:r>
      <w:proofErr w:type="spellStart"/>
      <w:r>
        <w:t>ungetroest</w:t>
      </w:r>
      <w:proofErr w:type="spellEnd"/>
      <w:r>
        <w:t xml:space="preserve"> und </w:t>
      </w:r>
      <w:proofErr w:type="spellStart"/>
      <w:r>
        <w:t>unerloeßt</w:t>
      </w:r>
      <w:proofErr w:type="spellEnd"/>
      <w:r>
        <w:t xml:space="preserve"> sein / </w:t>
      </w:r>
      <w:proofErr w:type="spellStart"/>
      <w:r>
        <w:t>unnd</w:t>
      </w:r>
      <w:proofErr w:type="spellEnd"/>
      <w:r>
        <w:t xml:space="preserve"> </w:t>
      </w:r>
      <w:proofErr w:type="spellStart"/>
      <w:r>
        <w:t>jm</w:t>
      </w:r>
      <w:proofErr w:type="spellEnd"/>
      <w:r>
        <w:t xml:space="preserve"> ist </w:t>
      </w:r>
      <w:proofErr w:type="spellStart"/>
      <w:r>
        <w:t>nit</w:t>
      </w:r>
      <w:proofErr w:type="spellEnd"/>
      <w:r>
        <w:t xml:space="preserve"> </w:t>
      </w:r>
      <w:proofErr w:type="spellStart"/>
      <w:r>
        <w:t>laid</w:t>
      </w:r>
      <w:proofErr w:type="spellEnd"/>
      <w:r>
        <w:t xml:space="preserve"> </w:t>
      </w:r>
      <w:proofErr w:type="spellStart"/>
      <w:r>
        <w:t>verdammnuß</w:t>
      </w:r>
      <w:proofErr w:type="spellEnd"/>
      <w:r>
        <w:t xml:space="preserve"> und leiden. wann es </w:t>
      </w:r>
      <w:proofErr w:type="spellStart"/>
      <w:r>
        <w:t>billich</w:t>
      </w:r>
      <w:proofErr w:type="spellEnd"/>
      <w:r>
        <w:t xml:space="preserve"> und recht ist / und ist </w:t>
      </w:r>
      <w:proofErr w:type="spellStart"/>
      <w:r>
        <w:t>nit</w:t>
      </w:r>
      <w:proofErr w:type="spellEnd"/>
      <w:r>
        <w:t xml:space="preserve"> wider </w:t>
      </w:r>
      <w:proofErr w:type="spellStart"/>
      <w:r>
        <w:t>got</w:t>
      </w:r>
      <w:proofErr w:type="spellEnd"/>
      <w:r>
        <w:t xml:space="preserve"> / sonder es ist der will </w:t>
      </w:r>
      <w:proofErr w:type="spellStart"/>
      <w:r>
        <w:t>gottes</w:t>
      </w:r>
      <w:proofErr w:type="spellEnd"/>
      <w:r>
        <w:t xml:space="preserve"> / und das ist </w:t>
      </w:r>
      <w:proofErr w:type="spellStart"/>
      <w:r>
        <w:t>jm</w:t>
      </w:r>
      <w:proofErr w:type="spellEnd"/>
      <w:r>
        <w:t xml:space="preserve"> lieb / und ist </w:t>
      </w:r>
      <w:proofErr w:type="spellStart"/>
      <w:r>
        <w:t>jm</w:t>
      </w:r>
      <w:proofErr w:type="spellEnd"/>
      <w:r>
        <w:t xml:space="preserve"> </w:t>
      </w:r>
      <w:proofErr w:type="spellStart"/>
      <w:r>
        <w:t>wol</w:t>
      </w:r>
      <w:proofErr w:type="spellEnd"/>
      <w:r>
        <w:t xml:space="preserve"> </w:t>
      </w:r>
      <w:proofErr w:type="spellStart"/>
      <w:r>
        <w:t>darmit</w:t>
      </w:r>
      <w:proofErr w:type="spellEnd"/>
      <w:r>
        <w:t xml:space="preserve"> / </w:t>
      </w:r>
      <w:proofErr w:type="spellStart"/>
      <w:r>
        <w:t>jm</w:t>
      </w:r>
      <w:proofErr w:type="spellEnd"/>
      <w:r>
        <w:t xml:space="preserve"> ist </w:t>
      </w:r>
      <w:proofErr w:type="spellStart"/>
      <w:r>
        <w:t>allain</w:t>
      </w:r>
      <w:proofErr w:type="spellEnd"/>
      <w:r>
        <w:t xml:space="preserve"> </w:t>
      </w:r>
      <w:proofErr w:type="spellStart"/>
      <w:r>
        <w:t>laid</w:t>
      </w:r>
      <w:proofErr w:type="spellEnd"/>
      <w:r>
        <w:t xml:space="preserve"> sein schuld und </w:t>
      </w:r>
      <w:proofErr w:type="spellStart"/>
      <w:r>
        <w:t>boßhait</w:t>
      </w:r>
      <w:proofErr w:type="spellEnd"/>
      <w:r>
        <w:t xml:space="preserve">. wann das ist unrecht und wider </w:t>
      </w:r>
      <w:proofErr w:type="spellStart"/>
      <w:r>
        <w:t>got</w:t>
      </w:r>
      <w:proofErr w:type="spellEnd"/>
      <w:r>
        <w:t xml:space="preserve"> und damit ist </w:t>
      </w:r>
      <w:proofErr w:type="spellStart"/>
      <w:r>
        <w:t>jm</w:t>
      </w:r>
      <w:proofErr w:type="spellEnd"/>
      <w:r>
        <w:t xml:space="preserve"> </w:t>
      </w:r>
      <w:proofErr w:type="spellStart"/>
      <w:r>
        <w:t>wee</w:t>
      </w:r>
      <w:proofErr w:type="spellEnd"/>
      <w:r>
        <w:t xml:space="preserve"> und übel zu </w:t>
      </w:r>
      <w:proofErr w:type="spellStart"/>
      <w:r>
        <w:t>mut</w:t>
      </w:r>
      <w:proofErr w:type="spellEnd"/>
      <w:r>
        <w:t xml:space="preserve">. Und diß ist und </w:t>
      </w:r>
      <w:proofErr w:type="spellStart"/>
      <w:r>
        <w:t>haißt</w:t>
      </w:r>
      <w:proofErr w:type="spellEnd"/>
      <w:r>
        <w:t xml:space="preserve"> </w:t>
      </w:r>
      <w:proofErr w:type="spellStart"/>
      <w:r>
        <w:t>ware</w:t>
      </w:r>
      <w:proofErr w:type="spellEnd"/>
      <w:r>
        <w:t xml:space="preserve"> </w:t>
      </w:r>
      <w:proofErr w:type="spellStart"/>
      <w:r>
        <w:t>rew</w:t>
      </w:r>
      <w:proofErr w:type="spellEnd"/>
      <w:r>
        <w:t xml:space="preserve"> </w:t>
      </w:r>
      <w:proofErr w:type="spellStart"/>
      <w:r>
        <w:t>umb</w:t>
      </w:r>
      <w:proofErr w:type="spellEnd"/>
      <w:r>
        <w:t xml:space="preserve"> die </w:t>
      </w:r>
      <w:proofErr w:type="spellStart"/>
      <w:r>
        <w:t>sünd</w:t>
      </w:r>
      <w:proofErr w:type="spellEnd"/>
      <w:r>
        <w:t xml:space="preserve">. Und wer also in </w:t>
      </w:r>
      <w:proofErr w:type="spellStart"/>
      <w:r>
        <w:t>diser</w:t>
      </w:r>
      <w:proofErr w:type="spellEnd"/>
      <w:r>
        <w:t xml:space="preserve"> zeit in die hell </w:t>
      </w:r>
      <w:proofErr w:type="spellStart"/>
      <w:r>
        <w:t>kumpt</w:t>
      </w:r>
      <w:proofErr w:type="spellEnd"/>
      <w:r>
        <w:t xml:space="preserve"> / der </w:t>
      </w:r>
      <w:proofErr w:type="spellStart"/>
      <w:r>
        <w:t>kumpt</w:t>
      </w:r>
      <w:proofErr w:type="spellEnd"/>
      <w:r>
        <w:t xml:space="preserve"> nach </w:t>
      </w:r>
      <w:proofErr w:type="spellStart"/>
      <w:r>
        <w:t>diser</w:t>
      </w:r>
      <w:proofErr w:type="spellEnd"/>
      <w:r>
        <w:t xml:space="preserve"> zeit in das </w:t>
      </w:r>
      <w:proofErr w:type="spellStart"/>
      <w:r>
        <w:t>hymelreich</w:t>
      </w:r>
      <w:proofErr w:type="spellEnd"/>
      <w:r>
        <w:t xml:space="preserve"> / und gewinnt sein in </w:t>
      </w:r>
      <w:proofErr w:type="spellStart"/>
      <w:r>
        <w:t>diser</w:t>
      </w:r>
      <w:proofErr w:type="spellEnd"/>
      <w:r>
        <w:t xml:space="preserve"> zeit </w:t>
      </w:r>
      <w:proofErr w:type="spellStart"/>
      <w:r>
        <w:t>ainen</w:t>
      </w:r>
      <w:proofErr w:type="spellEnd"/>
      <w:r>
        <w:t xml:space="preserve"> </w:t>
      </w:r>
      <w:proofErr w:type="spellStart"/>
      <w:r>
        <w:t>vorschmack</w:t>
      </w:r>
      <w:proofErr w:type="spellEnd"/>
      <w:r>
        <w:t xml:space="preserve"> / der </w:t>
      </w:r>
      <w:proofErr w:type="spellStart"/>
      <w:r>
        <w:t>übertrift</w:t>
      </w:r>
      <w:proofErr w:type="spellEnd"/>
      <w:r>
        <w:t xml:space="preserve"> alle </w:t>
      </w:r>
      <w:proofErr w:type="spellStart"/>
      <w:r>
        <w:t>froewd</w:t>
      </w:r>
      <w:proofErr w:type="spellEnd"/>
      <w:r>
        <w:t xml:space="preserve"> und </w:t>
      </w:r>
      <w:proofErr w:type="spellStart"/>
      <w:r>
        <w:t>lust</w:t>
      </w:r>
      <w:proofErr w:type="spellEnd"/>
      <w:r>
        <w:t xml:space="preserve"> die in </w:t>
      </w:r>
      <w:proofErr w:type="spellStart"/>
      <w:r>
        <w:t>diser</w:t>
      </w:r>
      <w:proofErr w:type="spellEnd"/>
      <w:r>
        <w:t xml:space="preserve"> zeit von allen zeitlichen dingen </w:t>
      </w:r>
      <w:proofErr w:type="spellStart"/>
      <w:r>
        <w:t>ye</w:t>
      </w:r>
      <w:proofErr w:type="spellEnd"/>
      <w:r>
        <w:t xml:space="preserve"> ward / oder werden mag. Und dieweil der </w:t>
      </w:r>
      <w:proofErr w:type="spellStart"/>
      <w:r>
        <w:t>mensch</w:t>
      </w:r>
      <w:proofErr w:type="spellEnd"/>
      <w:r>
        <w:t xml:space="preserve"> also in der hell ist / so mag </w:t>
      </w:r>
      <w:proofErr w:type="spellStart"/>
      <w:r>
        <w:t>jn</w:t>
      </w:r>
      <w:proofErr w:type="spellEnd"/>
      <w:r>
        <w:t xml:space="preserve"> </w:t>
      </w:r>
      <w:proofErr w:type="spellStart"/>
      <w:r>
        <w:t>niemant</w:t>
      </w:r>
      <w:proofErr w:type="spellEnd"/>
      <w:r>
        <w:t xml:space="preserve"> </w:t>
      </w:r>
      <w:proofErr w:type="spellStart"/>
      <w:r>
        <w:t>getroesten</w:t>
      </w:r>
      <w:proofErr w:type="spellEnd"/>
      <w:r>
        <w:t xml:space="preserve"> / weder </w:t>
      </w:r>
      <w:proofErr w:type="spellStart"/>
      <w:r>
        <w:t>got</w:t>
      </w:r>
      <w:proofErr w:type="spellEnd"/>
      <w:r>
        <w:t xml:space="preserve"> noch </w:t>
      </w:r>
      <w:proofErr w:type="spellStart"/>
      <w:r>
        <w:t>creatur</w:t>
      </w:r>
      <w:proofErr w:type="spellEnd"/>
      <w:r>
        <w:t xml:space="preserve"> / als </w:t>
      </w:r>
      <w:proofErr w:type="spellStart"/>
      <w:r>
        <w:t>geschriben</w:t>
      </w:r>
      <w:proofErr w:type="spellEnd"/>
      <w:r>
        <w:t xml:space="preserve"> </w:t>
      </w:r>
      <w:proofErr w:type="spellStart"/>
      <w:r>
        <w:t>steet</w:t>
      </w:r>
      <w:proofErr w:type="spellEnd"/>
      <w:r>
        <w:t xml:space="preserve">. In der hell ist </w:t>
      </w:r>
      <w:proofErr w:type="spellStart"/>
      <w:r>
        <w:t>kain</w:t>
      </w:r>
      <w:proofErr w:type="spellEnd"/>
      <w:r>
        <w:t xml:space="preserve"> </w:t>
      </w:r>
      <w:proofErr w:type="spellStart"/>
      <w:r>
        <w:t>erloesung</w:t>
      </w:r>
      <w:proofErr w:type="spellEnd"/>
      <w:r>
        <w:t xml:space="preserve"> / Davon sprach </w:t>
      </w:r>
      <w:proofErr w:type="spellStart"/>
      <w:r>
        <w:t>ain</w:t>
      </w:r>
      <w:proofErr w:type="spellEnd"/>
      <w:r>
        <w:t xml:space="preserve"> </w:t>
      </w:r>
      <w:proofErr w:type="spellStart"/>
      <w:r>
        <w:t>mensch</w:t>
      </w:r>
      <w:proofErr w:type="spellEnd"/>
      <w:r>
        <w:t xml:space="preserve"> / Verderben / sterben / ich leb on </w:t>
      </w:r>
      <w:proofErr w:type="spellStart"/>
      <w:r>
        <w:t>trost</w:t>
      </w:r>
      <w:proofErr w:type="spellEnd"/>
      <w:r>
        <w:t xml:space="preserve"> aussen und innen </w:t>
      </w:r>
      <w:proofErr w:type="spellStart"/>
      <w:r>
        <w:t>verdampt</w:t>
      </w:r>
      <w:proofErr w:type="spellEnd"/>
      <w:r>
        <w:t xml:space="preserve"> / </w:t>
      </w:r>
      <w:proofErr w:type="spellStart"/>
      <w:r>
        <w:t>niemant</w:t>
      </w:r>
      <w:proofErr w:type="spellEnd"/>
      <w:r>
        <w:t xml:space="preserve"> bitt </w:t>
      </w:r>
      <w:proofErr w:type="spellStart"/>
      <w:r>
        <w:t>daz</w:t>
      </w:r>
      <w:proofErr w:type="spellEnd"/>
      <w:r>
        <w:t xml:space="preserve"> ich wird </w:t>
      </w:r>
      <w:proofErr w:type="spellStart"/>
      <w:r>
        <w:t>erloeßt</w:t>
      </w:r>
      <w:proofErr w:type="spellEnd"/>
      <w:r>
        <w:t xml:space="preserve">. </w:t>
      </w:r>
    </w:p>
    <w:p w14:paraId="399C848B" w14:textId="77777777" w:rsidR="00243995" w:rsidRDefault="00243995" w:rsidP="00243995">
      <w:pPr>
        <w:pStyle w:val="StandardWeb"/>
      </w:pPr>
      <w:r>
        <w:t xml:space="preserve">Nun laßt </w:t>
      </w:r>
      <w:proofErr w:type="spellStart"/>
      <w:r>
        <w:t>got</w:t>
      </w:r>
      <w:proofErr w:type="spellEnd"/>
      <w:r>
        <w:t xml:space="preserve"> den </w:t>
      </w:r>
      <w:proofErr w:type="spellStart"/>
      <w:r>
        <w:t>menschen</w:t>
      </w:r>
      <w:proofErr w:type="spellEnd"/>
      <w:r>
        <w:t xml:space="preserve"> </w:t>
      </w:r>
      <w:proofErr w:type="spellStart"/>
      <w:r>
        <w:t>nit</w:t>
      </w:r>
      <w:proofErr w:type="spellEnd"/>
      <w:r>
        <w:t xml:space="preserve"> in </w:t>
      </w:r>
      <w:proofErr w:type="spellStart"/>
      <w:r>
        <w:t>diser</w:t>
      </w:r>
      <w:proofErr w:type="spellEnd"/>
      <w:r>
        <w:t xml:space="preserve"> hell / sonder er </w:t>
      </w:r>
      <w:proofErr w:type="spellStart"/>
      <w:r>
        <w:t>nimpt</w:t>
      </w:r>
      <w:proofErr w:type="spellEnd"/>
      <w:r>
        <w:t xml:space="preserve"> </w:t>
      </w:r>
      <w:proofErr w:type="spellStart"/>
      <w:r>
        <w:t>jn</w:t>
      </w:r>
      <w:proofErr w:type="spellEnd"/>
      <w:r>
        <w:t xml:space="preserve"> an sich also / das der </w:t>
      </w:r>
      <w:proofErr w:type="spellStart"/>
      <w:r>
        <w:t>mensch</w:t>
      </w:r>
      <w:proofErr w:type="spellEnd"/>
      <w:r>
        <w:t xml:space="preserve"> nichts </w:t>
      </w:r>
      <w:proofErr w:type="spellStart"/>
      <w:r>
        <w:t>enrucht</w:t>
      </w:r>
      <w:proofErr w:type="spellEnd"/>
      <w:r>
        <w:t xml:space="preserve"> dann </w:t>
      </w:r>
      <w:proofErr w:type="spellStart"/>
      <w:r>
        <w:t>allain</w:t>
      </w:r>
      <w:proofErr w:type="spellEnd"/>
      <w:r>
        <w:t xml:space="preserve"> des ewigen guts / und erkennt </w:t>
      </w:r>
      <w:proofErr w:type="spellStart"/>
      <w:r>
        <w:t>daz</w:t>
      </w:r>
      <w:proofErr w:type="spellEnd"/>
      <w:r>
        <w:t xml:space="preserve"> dem ewigen gut also über </w:t>
      </w:r>
      <w:proofErr w:type="spellStart"/>
      <w:r>
        <w:t>wol</w:t>
      </w:r>
      <w:proofErr w:type="spellEnd"/>
      <w:r>
        <w:t xml:space="preserve"> ist / und sein </w:t>
      </w:r>
      <w:proofErr w:type="spellStart"/>
      <w:r>
        <w:t>wunn</w:t>
      </w:r>
      <w:proofErr w:type="spellEnd"/>
      <w:r>
        <w:t xml:space="preserve"> / </w:t>
      </w:r>
      <w:proofErr w:type="spellStart"/>
      <w:r>
        <w:t>frid</w:t>
      </w:r>
      <w:proofErr w:type="spellEnd"/>
      <w:r>
        <w:t xml:space="preserve"> / </w:t>
      </w:r>
      <w:proofErr w:type="spellStart"/>
      <w:r>
        <w:t>froed</w:t>
      </w:r>
      <w:proofErr w:type="spellEnd"/>
      <w:r>
        <w:t xml:space="preserve"> / </w:t>
      </w:r>
      <w:proofErr w:type="spellStart"/>
      <w:r>
        <w:t>ruw</w:t>
      </w:r>
      <w:proofErr w:type="spellEnd"/>
      <w:r>
        <w:t xml:space="preserve"> und </w:t>
      </w:r>
      <w:proofErr w:type="spellStart"/>
      <w:r>
        <w:t>genuegte</w:t>
      </w:r>
      <w:proofErr w:type="spellEnd"/>
      <w:r>
        <w:t xml:space="preserve">. Und wenn der </w:t>
      </w:r>
      <w:proofErr w:type="spellStart"/>
      <w:r>
        <w:t>mensch</w:t>
      </w:r>
      <w:proofErr w:type="spellEnd"/>
      <w:r>
        <w:t xml:space="preserve"> </w:t>
      </w:r>
      <w:proofErr w:type="spellStart"/>
      <w:r>
        <w:t>nit</w:t>
      </w:r>
      <w:proofErr w:type="spellEnd"/>
      <w:r>
        <w:t xml:space="preserve"> anders achtet noch </w:t>
      </w:r>
      <w:proofErr w:type="spellStart"/>
      <w:r>
        <w:t>begeret</w:t>
      </w:r>
      <w:proofErr w:type="spellEnd"/>
      <w:r>
        <w:t xml:space="preserve"> dann das ewig gut und </w:t>
      </w:r>
      <w:proofErr w:type="spellStart"/>
      <w:r>
        <w:t>jmselbs</w:t>
      </w:r>
      <w:proofErr w:type="spellEnd"/>
      <w:r>
        <w:t xml:space="preserve"> nichts / so </w:t>
      </w:r>
      <w:proofErr w:type="spellStart"/>
      <w:r>
        <w:t>wirt</w:t>
      </w:r>
      <w:proofErr w:type="spellEnd"/>
      <w:r>
        <w:t xml:space="preserve"> des ewigen guts </w:t>
      </w:r>
      <w:proofErr w:type="spellStart"/>
      <w:r>
        <w:t>frid</w:t>
      </w:r>
      <w:proofErr w:type="spellEnd"/>
      <w:r>
        <w:t xml:space="preserve"> / </w:t>
      </w:r>
      <w:proofErr w:type="spellStart"/>
      <w:r>
        <w:t>froewd</w:t>
      </w:r>
      <w:proofErr w:type="spellEnd"/>
      <w:r>
        <w:t xml:space="preserve"> / </w:t>
      </w:r>
      <w:proofErr w:type="spellStart"/>
      <w:r>
        <w:t>wunn</w:t>
      </w:r>
      <w:proofErr w:type="spellEnd"/>
      <w:r>
        <w:t xml:space="preserve"> / </w:t>
      </w:r>
      <w:proofErr w:type="spellStart"/>
      <w:r>
        <w:t>lust</w:t>
      </w:r>
      <w:proofErr w:type="spellEnd"/>
      <w:r>
        <w:t xml:space="preserve"> / und was des ist / alles des </w:t>
      </w:r>
      <w:proofErr w:type="spellStart"/>
      <w:r>
        <w:t>menschen</w:t>
      </w:r>
      <w:proofErr w:type="spellEnd"/>
      <w:r>
        <w:t xml:space="preserve">. Und also ist der </w:t>
      </w:r>
      <w:proofErr w:type="spellStart"/>
      <w:r>
        <w:t>mensch</w:t>
      </w:r>
      <w:proofErr w:type="spellEnd"/>
      <w:r>
        <w:t xml:space="preserve"> im </w:t>
      </w:r>
      <w:proofErr w:type="spellStart"/>
      <w:r>
        <w:t>hymelreich</w:t>
      </w:r>
      <w:proofErr w:type="spellEnd"/>
      <w:r>
        <w:t xml:space="preserve">. </w:t>
      </w:r>
      <w:proofErr w:type="spellStart"/>
      <w:r>
        <w:t>Dise</w:t>
      </w:r>
      <w:proofErr w:type="spellEnd"/>
      <w:r>
        <w:t xml:space="preserve"> hell und </w:t>
      </w:r>
      <w:proofErr w:type="spellStart"/>
      <w:r>
        <w:t>dises</w:t>
      </w:r>
      <w:proofErr w:type="spellEnd"/>
      <w:r>
        <w:t xml:space="preserve"> </w:t>
      </w:r>
      <w:proofErr w:type="spellStart"/>
      <w:r>
        <w:t>himelreich</w:t>
      </w:r>
      <w:proofErr w:type="spellEnd"/>
      <w:r>
        <w:t xml:space="preserve"> </w:t>
      </w:r>
      <w:proofErr w:type="spellStart"/>
      <w:r>
        <w:t>seind</w:t>
      </w:r>
      <w:proofErr w:type="spellEnd"/>
      <w:r>
        <w:t xml:space="preserve"> </w:t>
      </w:r>
      <w:proofErr w:type="spellStart"/>
      <w:r>
        <w:t>zwen</w:t>
      </w:r>
      <w:proofErr w:type="spellEnd"/>
      <w:r>
        <w:t xml:space="preserve"> gut sicher weg dem </w:t>
      </w:r>
      <w:proofErr w:type="spellStart"/>
      <w:r>
        <w:t>menschen</w:t>
      </w:r>
      <w:proofErr w:type="spellEnd"/>
      <w:r>
        <w:t xml:space="preserve"> in </w:t>
      </w:r>
      <w:proofErr w:type="spellStart"/>
      <w:r>
        <w:t>diser</w:t>
      </w:r>
      <w:proofErr w:type="spellEnd"/>
      <w:r>
        <w:t xml:space="preserve"> zeit / und </w:t>
      </w:r>
      <w:proofErr w:type="spellStart"/>
      <w:r>
        <w:t>wol</w:t>
      </w:r>
      <w:proofErr w:type="spellEnd"/>
      <w:r>
        <w:t xml:space="preserve"> dem / der </w:t>
      </w:r>
      <w:proofErr w:type="spellStart"/>
      <w:r>
        <w:t>sy</w:t>
      </w:r>
      <w:proofErr w:type="spellEnd"/>
      <w:r>
        <w:t xml:space="preserve"> recht und </w:t>
      </w:r>
      <w:proofErr w:type="spellStart"/>
      <w:r>
        <w:t>wol</w:t>
      </w:r>
      <w:proofErr w:type="spellEnd"/>
      <w:r>
        <w:t xml:space="preserve"> findt. Wann </w:t>
      </w:r>
      <w:proofErr w:type="spellStart"/>
      <w:r>
        <w:t>dise</w:t>
      </w:r>
      <w:proofErr w:type="spellEnd"/>
      <w:r>
        <w:t xml:space="preserve"> hell </w:t>
      </w:r>
      <w:proofErr w:type="spellStart"/>
      <w:r>
        <w:t>vergeet</w:t>
      </w:r>
      <w:proofErr w:type="spellEnd"/>
      <w:r>
        <w:t xml:space="preserve"> / </w:t>
      </w:r>
      <w:proofErr w:type="spellStart"/>
      <w:r>
        <w:t>dads</w:t>
      </w:r>
      <w:proofErr w:type="spellEnd"/>
      <w:r>
        <w:t xml:space="preserve"> </w:t>
      </w:r>
      <w:proofErr w:type="spellStart"/>
      <w:r>
        <w:t>himelreich</w:t>
      </w:r>
      <w:proofErr w:type="spellEnd"/>
      <w:r>
        <w:t xml:space="preserve"> </w:t>
      </w:r>
      <w:proofErr w:type="spellStart"/>
      <w:r>
        <w:t>besteet</w:t>
      </w:r>
      <w:proofErr w:type="spellEnd"/>
      <w:r>
        <w:t xml:space="preserve">. Auch </w:t>
      </w:r>
      <w:proofErr w:type="spellStart"/>
      <w:r>
        <w:t>sol</w:t>
      </w:r>
      <w:proofErr w:type="spellEnd"/>
      <w:r>
        <w:t xml:space="preserve"> der </w:t>
      </w:r>
      <w:proofErr w:type="spellStart"/>
      <w:r>
        <w:t>mensch</w:t>
      </w:r>
      <w:proofErr w:type="spellEnd"/>
      <w:r>
        <w:t xml:space="preserve"> </w:t>
      </w:r>
      <w:proofErr w:type="spellStart"/>
      <w:r>
        <w:t>mercken</w:t>
      </w:r>
      <w:proofErr w:type="spellEnd"/>
      <w:r>
        <w:t xml:space="preserve"> / wenn er in </w:t>
      </w:r>
      <w:proofErr w:type="spellStart"/>
      <w:r>
        <w:t>diser</w:t>
      </w:r>
      <w:proofErr w:type="spellEnd"/>
      <w:r>
        <w:t xml:space="preserve"> hell ist so mag </w:t>
      </w:r>
      <w:proofErr w:type="spellStart"/>
      <w:r>
        <w:t>jn</w:t>
      </w:r>
      <w:proofErr w:type="spellEnd"/>
      <w:r>
        <w:t xml:space="preserve"> nichts </w:t>
      </w:r>
      <w:proofErr w:type="spellStart"/>
      <w:r>
        <w:t>getroesten</w:t>
      </w:r>
      <w:proofErr w:type="spellEnd"/>
      <w:r>
        <w:t xml:space="preserve"> / und er </w:t>
      </w:r>
      <w:proofErr w:type="spellStart"/>
      <w:r>
        <w:t>kan</w:t>
      </w:r>
      <w:proofErr w:type="spellEnd"/>
      <w:r>
        <w:t xml:space="preserve"> </w:t>
      </w:r>
      <w:proofErr w:type="spellStart"/>
      <w:r>
        <w:t>nit</w:t>
      </w:r>
      <w:proofErr w:type="spellEnd"/>
      <w:r>
        <w:t xml:space="preserve"> glauben </w:t>
      </w:r>
      <w:proofErr w:type="spellStart"/>
      <w:r>
        <w:t>daz</w:t>
      </w:r>
      <w:proofErr w:type="spellEnd"/>
      <w:r>
        <w:t xml:space="preserve"> er </w:t>
      </w:r>
      <w:proofErr w:type="spellStart"/>
      <w:r>
        <w:t>ymmer</w:t>
      </w:r>
      <w:proofErr w:type="spellEnd"/>
      <w:r>
        <w:t xml:space="preserve"> </w:t>
      </w:r>
      <w:proofErr w:type="spellStart"/>
      <w:r>
        <w:t>erloeßt</w:t>
      </w:r>
      <w:proofErr w:type="spellEnd"/>
      <w:r>
        <w:t xml:space="preserve"> oder </w:t>
      </w:r>
      <w:proofErr w:type="spellStart"/>
      <w:r>
        <w:t>getroest</w:t>
      </w:r>
      <w:proofErr w:type="spellEnd"/>
      <w:r>
        <w:t xml:space="preserve"> werde / Aber wenn er in </w:t>
      </w:r>
      <w:proofErr w:type="spellStart"/>
      <w:r>
        <w:t>disem</w:t>
      </w:r>
      <w:proofErr w:type="spellEnd"/>
      <w:r>
        <w:t xml:space="preserve"> </w:t>
      </w:r>
      <w:proofErr w:type="spellStart"/>
      <w:r>
        <w:t>hymelreich</w:t>
      </w:r>
      <w:proofErr w:type="spellEnd"/>
      <w:r>
        <w:t xml:space="preserve"> ist / so mag </w:t>
      </w:r>
      <w:proofErr w:type="spellStart"/>
      <w:r>
        <w:t>jn</w:t>
      </w:r>
      <w:proofErr w:type="spellEnd"/>
      <w:r>
        <w:t xml:space="preserve"> nichts </w:t>
      </w:r>
      <w:proofErr w:type="spellStart"/>
      <w:r>
        <w:t>betrueben</w:t>
      </w:r>
      <w:proofErr w:type="spellEnd"/>
      <w:r>
        <w:t xml:space="preserve"> oder </w:t>
      </w:r>
      <w:proofErr w:type="spellStart"/>
      <w:r>
        <w:t>ungetroesten</w:t>
      </w:r>
      <w:proofErr w:type="spellEnd"/>
      <w:r>
        <w:t xml:space="preserve"> / und glaubt </w:t>
      </w:r>
      <w:proofErr w:type="spellStart"/>
      <w:r>
        <w:t>nit</w:t>
      </w:r>
      <w:proofErr w:type="spellEnd"/>
      <w:r>
        <w:t xml:space="preserve"> das er </w:t>
      </w:r>
      <w:proofErr w:type="spellStart"/>
      <w:r>
        <w:t>betruebt</w:t>
      </w:r>
      <w:proofErr w:type="spellEnd"/>
      <w:r>
        <w:t xml:space="preserve"> oder </w:t>
      </w:r>
      <w:proofErr w:type="spellStart"/>
      <w:r>
        <w:t>ungetroest</w:t>
      </w:r>
      <w:proofErr w:type="spellEnd"/>
      <w:r>
        <w:t xml:space="preserve"> mag werden / wie </w:t>
      </w:r>
      <w:proofErr w:type="spellStart"/>
      <w:r>
        <w:t>wol</w:t>
      </w:r>
      <w:proofErr w:type="spellEnd"/>
      <w:r>
        <w:t xml:space="preserve"> er nach </w:t>
      </w:r>
      <w:proofErr w:type="spellStart"/>
      <w:r>
        <w:t>diser</w:t>
      </w:r>
      <w:proofErr w:type="spellEnd"/>
      <w:r>
        <w:t xml:space="preserve"> hell </w:t>
      </w:r>
      <w:proofErr w:type="spellStart"/>
      <w:r>
        <w:t>getroest</w:t>
      </w:r>
      <w:proofErr w:type="spellEnd"/>
      <w:r>
        <w:t xml:space="preserve"> und </w:t>
      </w:r>
      <w:proofErr w:type="spellStart"/>
      <w:r>
        <w:t>erloeßt</w:t>
      </w:r>
      <w:proofErr w:type="spellEnd"/>
      <w:r>
        <w:t xml:space="preserve"> </w:t>
      </w:r>
      <w:proofErr w:type="spellStart"/>
      <w:r>
        <w:t>werd</w:t>
      </w:r>
      <w:proofErr w:type="spellEnd"/>
      <w:r>
        <w:t xml:space="preserve"> / und nach </w:t>
      </w:r>
      <w:proofErr w:type="spellStart"/>
      <w:r>
        <w:t>disem</w:t>
      </w:r>
      <w:proofErr w:type="spellEnd"/>
      <w:r>
        <w:t xml:space="preserve"> </w:t>
      </w:r>
      <w:proofErr w:type="spellStart"/>
      <w:r>
        <w:t>hymelreich</w:t>
      </w:r>
      <w:proofErr w:type="spellEnd"/>
      <w:r>
        <w:t xml:space="preserve"> </w:t>
      </w:r>
      <w:proofErr w:type="spellStart"/>
      <w:r>
        <w:t>betruebt</w:t>
      </w:r>
      <w:proofErr w:type="spellEnd"/>
      <w:r>
        <w:t xml:space="preserve"> und </w:t>
      </w:r>
      <w:proofErr w:type="spellStart"/>
      <w:r>
        <w:t>ungetroest</w:t>
      </w:r>
      <w:proofErr w:type="spellEnd"/>
      <w:r>
        <w:t xml:space="preserve">. Auch </w:t>
      </w:r>
      <w:proofErr w:type="spellStart"/>
      <w:r>
        <w:t>kumpt</w:t>
      </w:r>
      <w:proofErr w:type="spellEnd"/>
      <w:r>
        <w:t xml:space="preserve"> dem </w:t>
      </w:r>
      <w:proofErr w:type="spellStart"/>
      <w:r>
        <w:t>menschen</w:t>
      </w:r>
      <w:proofErr w:type="spellEnd"/>
      <w:r>
        <w:t xml:space="preserve"> </w:t>
      </w:r>
      <w:proofErr w:type="spellStart"/>
      <w:r>
        <w:t>dise</w:t>
      </w:r>
      <w:proofErr w:type="spellEnd"/>
      <w:r>
        <w:t xml:space="preserve"> hell und diß </w:t>
      </w:r>
      <w:proofErr w:type="spellStart"/>
      <w:r>
        <w:t>himelreich</w:t>
      </w:r>
      <w:proofErr w:type="spellEnd"/>
      <w:r>
        <w:t xml:space="preserve"> </w:t>
      </w:r>
      <w:proofErr w:type="spellStart"/>
      <w:r>
        <w:t>daz</w:t>
      </w:r>
      <w:proofErr w:type="spellEnd"/>
      <w:r>
        <w:t xml:space="preserve"> er nicht </w:t>
      </w:r>
      <w:proofErr w:type="spellStart"/>
      <w:r>
        <w:t>waißt</w:t>
      </w:r>
      <w:proofErr w:type="spellEnd"/>
      <w:r>
        <w:t xml:space="preserve"> </w:t>
      </w:r>
      <w:proofErr w:type="spellStart"/>
      <w:r>
        <w:t>wavon</w:t>
      </w:r>
      <w:proofErr w:type="spellEnd"/>
      <w:r>
        <w:t xml:space="preserve"> es </w:t>
      </w:r>
      <w:proofErr w:type="spellStart"/>
      <w:r>
        <w:t>herkumpt</w:t>
      </w:r>
      <w:proofErr w:type="spellEnd"/>
      <w:r>
        <w:t xml:space="preserve"> / und der </w:t>
      </w:r>
      <w:proofErr w:type="spellStart"/>
      <w:r>
        <w:t>mennsch</w:t>
      </w:r>
      <w:proofErr w:type="spellEnd"/>
      <w:r>
        <w:t xml:space="preserve"> </w:t>
      </w:r>
      <w:proofErr w:type="spellStart"/>
      <w:r>
        <w:t>kan</w:t>
      </w:r>
      <w:proofErr w:type="spellEnd"/>
      <w:r>
        <w:t xml:space="preserve"> weder </w:t>
      </w:r>
      <w:proofErr w:type="spellStart"/>
      <w:r>
        <w:t>gethun</w:t>
      </w:r>
      <w:proofErr w:type="spellEnd"/>
      <w:r>
        <w:t xml:space="preserve"> oder gelassen / oder nicht von dem seinen davon es </w:t>
      </w:r>
      <w:proofErr w:type="spellStart"/>
      <w:r>
        <w:t>kumm</w:t>
      </w:r>
      <w:proofErr w:type="spellEnd"/>
      <w:r>
        <w:t xml:space="preserve"> oder </w:t>
      </w:r>
      <w:proofErr w:type="spellStart"/>
      <w:r>
        <w:t>far</w:t>
      </w:r>
      <w:proofErr w:type="spellEnd"/>
      <w:r>
        <w:t xml:space="preserve"> / Und der </w:t>
      </w:r>
      <w:proofErr w:type="spellStart"/>
      <w:r>
        <w:t>mensch</w:t>
      </w:r>
      <w:proofErr w:type="spellEnd"/>
      <w:r>
        <w:t xml:space="preserve"> </w:t>
      </w:r>
      <w:proofErr w:type="spellStart"/>
      <w:r>
        <w:t>kan</w:t>
      </w:r>
      <w:proofErr w:type="spellEnd"/>
      <w:r>
        <w:t xml:space="preserve"> </w:t>
      </w:r>
      <w:proofErr w:type="spellStart"/>
      <w:r>
        <w:t>jm</w:t>
      </w:r>
      <w:proofErr w:type="spellEnd"/>
      <w:r>
        <w:t xml:space="preserve"> selber </w:t>
      </w:r>
      <w:proofErr w:type="spellStart"/>
      <w:r>
        <w:t>diser</w:t>
      </w:r>
      <w:proofErr w:type="spellEnd"/>
      <w:r>
        <w:t xml:space="preserve"> </w:t>
      </w:r>
      <w:proofErr w:type="spellStart"/>
      <w:r>
        <w:t>kains</w:t>
      </w:r>
      <w:proofErr w:type="spellEnd"/>
      <w:r>
        <w:t xml:space="preserve"> geben oder </w:t>
      </w:r>
      <w:proofErr w:type="spellStart"/>
      <w:r>
        <w:t>nemen</w:t>
      </w:r>
      <w:proofErr w:type="spellEnd"/>
      <w:r>
        <w:t xml:space="preserve"> / gemachen oder </w:t>
      </w:r>
      <w:proofErr w:type="spellStart"/>
      <w:r>
        <w:t>enmachen</w:t>
      </w:r>
      <w:proofErr w:type="spellEnd"/>
      <w:r>
        <w:t xml:space="preserve"> / sonder als </w:t>
      </w:r>
      <w:proofErr w:type="spellStart"/>
      <w:r>
        <w:t>geschriben</w:t>
      </w:r>
      <w:proofErr w:type="spellEnd"/>
      <w:r>
        <w:t xml:space="preserve"> ist Der </w:t>
      </w:r>
      <w:proofErr w:type="spellStart"/>
      <w:r>
        <w:t>gaist</w:t>
      </w:r>
      <w:proofErr w:type="spellEnd"/>
      <w:r>
        <w:t xml:space="preserve"> </w:t>
      </w:r>
      <w:proofErr w:type="spellStart"/>
      <w:r>
        <w:t>gaistet</w:t>
      </w:r>
      <w:proofErr w:type="spellEnd"/>
      <w:r>
        <w:t xml:space="preserve"> </w:t>
      </w:r>
      <w:proofErr w:type="spellStart"/>
      <w:r>
        <w:t>wa</w:t>
      </w:r>
      <w:proofErr w:type="spellEnd"/>
      <w:r>
        <w:t xml:space="preserve"> er will / und du </w:t>
      </w:r>
      <w:proofErr w:type="spellStart"/>
      <w:r>
        <w:t>hoerst</w:t>
      </w:r>
      <w:proofErr w:type="spellEnd"/>
      <w:r>
        <w:t xml:space="preserve"> sein </w:t>
      </w:r>
      <w:proofErr w:type="spellStart"/>
      <w:r>
        <w:t>stymm</w:t>
      </w:r>
      <w:proofErr w:type="spellEnd"/>
      <w:r>
        <w:t xml:space="preserve"> / das </w:t>
      </w:r>
      <w:proofErr w:type="spellStart"/>
      <w:r>
        <w:t>maint</w:t>
      </w:r>
      <w:proofErr w:type="spellEnd"/>
      <w:r>
        <w:t xml:space="preserve"> man in der </w:t>
      </w:r>
      <w:proofErr w:type="spellStart"/>
      <w:r>
        <w:t>gegenwaertigkait</w:t>
      </w:r>
      <w:proofErr w:type="spellEnd"/>
      <w:r>
        <w:t xml:space="preserve"> / aber du </w:t>
      </w:r>
      <w:proofErr w:type="spellStart"/>
      <w:r>
        <w:t>waist</w:t>
      </w:r>
      <w:proofErr w:type="spellEnd"/>
      <w:r>
        <w:t xml:space="preserve"> </w:t>
      </w:r>
      <w:proofErr w:type="spellStart"/>
      <w:r>
        <w:t>nit</w:t>
      </w:r>
      <w:proofErr w:type="spellEnd"/>
      <w:r>
        <w:t xml:space="preserve"> </w:t>
      </w:r>
      <w:proofErr w:type="spellStart"/>
      <w:r>
        <w:t>wavon</w:t>
      </w:r>
      <w:proofErr w:type="spellEnd"/>
      <w:r>
        <w:t xml:space="preserve"> er </w:t>
      </w:r>
      <w:proofErr w:type="spellStart"/>
      <w:r>
        <w:t>kumpt</w:t>
      </w:r>
      <w:proofErr w:type="spellEnd"/>
      <w:r>
        <w:t xml:space="preserve"> / oder wo hin er </w:t>
      </w:r>
      <w:proofErr w:type="spellStart"/>
      <w:r>
        <w:t>geet</w:t>
      </w:r>
      <w:proofErr w:type="spellEnd"/>
      <w:r>
        <w:t xml:space="preserve">. Und wenn der </w:t>
      </w:r>
      <w:proofErr w:type="spellStart"/>
      <w:r>
        <w:t>mensch</w:t>
      </w:r>
      <w:proofErr w:type="spellEnd"/>
      <w:r>
        <w:t xml:space="preserve"> in </w:t>
      </w:r>
      <w:proofErr w:type="spellStart"/>
      <w:r>
        <w:t>diser</w:t>
      </w:r>
      <w:proofErr w:type="spellEnd"/>
      <w:r>
        <w:t xml:space="preserve"> </w:t>
      </w:r>
      <w:proofErr w:type="spellStart"/>
      <w:r>
        <w:t>zwayer</w:t>
      </w:r>
      <w:proofErr w:type="spellEnd"/>
      <w:r>
        <w:t xml:space="preserve"> </w:t>
      </w:r>
      <w:proofErr w:type="spellStart"/>
      <w:r>
        <w:t>aim</w:t>
      </w:r>
      <w:proofErr w:type="spellEnd"/>
      <w:r>
        <w:t xml:space="preserve"> ist / so ist </w:t>
      </w:r>
      <w:proofErr w:type="spellStart"/>
      <w:r>
        <w:t>jm</w:t>
      </w:r>
      <w:proofErr w:type="spellEnd"/>
      <w:r>
        <w:t xml:space="preserve"> recht / und er mag in der hell als sicher sein als in dem </w:t>
      </w:r>
      <w:proofErr w:type="spellStart"/>
      <w:r>
        <w:t>himelreich</w:t>
      </w:r>
      <w:proofErr w:type="spellEnd"/>
      <w:r>
        <w:t xml:space="preserve"> / und alle die weil der </w:t>
      </w:r>
      <w:proofErr w:type="spellStart"/>
      <w:r>
        <w:t>mensch</w:t>
      </w:r>
      <w:proofErr w:type="spellEnd"/>
      <w:r>
        <w:t xml:space="preserve"> in </w:t>
      </w:r>
      <w:proofErr w:type="spellStart"/>
      <w:r>
        <w:t>diser</w:t>
      </w:r>
      <w:proofErr w:type="spellEnd"/>
      <w:r>
        <w:t xml:space="preserve"> zeit ist / so mag er gar </w:t>
      </w:r>
      <w:proofErr w:type="spellStart"/>
      <w:r>
        <w:t>offt</w:t>
      </w:r>
      <w:proofErr w:type="spellEnd"/>
      <w:r>
        <w:t xml:space="preserve"> </w:t>
      </w:r>
      <w:proofErr w:type="spellStart"/>
      <w:r>
        <w:t>auß</w:t>
      </w:r>
      <w:proofErr w:type="spellEnd"/>
      <w:r>
        <w:t xml:space="preserve"> </w:t>
      </w:r>
      <w:proofErr w:type="spellStart"/>
      <w:r>
        <w:t>aim</w:t>
      </w:r>
      <w:proofErr w:type="spellEnd"/>
      <w:r>
        <w:t xml:space="preserve"> in das ander fallen / Ja </w:t>
      </w:r>
      <w:proofErr w:type="spellStart"/>
      <w:r>
        <w:t>under</w:t>
      </w:r>
      <w:proofErr w:type="spellEnd"/>
      <w:r>
        <w:t xml:space="preserve"> tag </w:t>
      </w:r>
      <w:proofErr w:type="spellStart"/>
      <w:r>
        <w:t>unnd</w:t>
      </w:r>
      <w:proofErr w:type="spellEnd"/>
      <w:r>
        <w:t xml:space="preserve"> </w:t>
      </w:r>
      <w:proofErr w:type="spellStart"/>
      <w:r>
        <w:t>nacht</w:t>
      </w:r>
      <w:proofErr w:type="spellEnd"/>
      <w:r>
        <w:t xml:space="preserve"> </w:t>
      </w:r>
      <w:proofErr w:type="spellStart"/>
      <w:r>
        <w:t>etwan</w:t>
      </w:r>
      <w:proofErr w:type="spellEnd"/>
      <w:r>
        <w:t xml:space="preserve"> </w:t>
      </w:r>
      <w:proofErr w:type="spellStart"/>
      <w:r>
        <w:t>vil</w:t>
      </w:r>
      <w:proofErr w:type="spellEnd"/>
      <w:r>
        <w:t xml:space="preserve"> / und alles on sich selber. Wenn aber der </w:t>
      </w:r>
      <w:proofErr w:type="spellStart"/>
      <w:r>
        <w:t>mensch</w:t>
      </w:r>
      <w:proofErr w:type="spellEnd"/>
      <w:r>
        <w:t xml:space="preserve"> in </w:t>
      </w:r>
      <w:proofErr w:type="spellStart"/>
      <w:r>
        <w:t>diser</w:t>
      </w:r>
      <w:proofErr w:type="spellEnd"/>
      <w:r>
        <w:t xml:space="preserve"> </w:t>
      </w:r>
      <w:proofErr w:type="spellStart"/>
      <w:r>
        <w:t>kaim</w:t>
      </w:r>
      <w:proofErr w:type="spellEnd"/>
      <w:r>
        <w:t xml:space="preserve"> ist / so </w:t>
      </w:r>
      <w:proofErr w:type="spellStart"/>
      <w:r>
        <w:t>geet</w:t>
      </w:r>
      <w:proofErr w:type="spellEnd"/>
      <w:r>
        <w:t xml:space="preserve"> er mit den </w:t>
      </w:r>
      <w:proofErr w:type="spellStart"/>
      <w:r>
        <w:t>creaturen</w:t>
      </w:r>
      <w:proofErr w:type="spellEnd"/>
      <w:r>
        <w:t xml:space="preserve"> </w:t>
      </w:r>
      <w:proofErr w:type="spellStart"/>
      <w:r>
        <w:t>umb</w:t>
      </w:r>
      <w:proofErr w:type="spellEnd"/>
      <w:r>
        <w:t xml:space="preserve"> und wackelt </w:t>
      </w:r>
      <w:proofErr w:type="spellStart"/>
      <w:r>
        <w:t>hyn</w:t>
      </w:r>
      <w:proofErr w:type="spellEnd"/>
      <w:r>
        <w:t xml:space="preserve"> und her und </w:t>
      </w:r>
      <w:proofErr w:type="spellStart"/>
      <w:r>
        <w:t>waißt</w:t>
      </w:r>
      <w:proofErr w:type="spellEnd"/>
      <w:r>
        <w:t xml:space="preserve"> nicht </w:t>
      </w:r>
      <w:proofErr w:type="spellStart"/>
      <w:r>
        <w:t>wa</w:t>
      </w:r>
      <w:proofErr w:type="spellEnd"/>
      <w:r>
        <w:t xml:space="preserve"> er daran ist / Doch </w:t>
      </w:r>
      <w:proofErr w:type="spellStart"/>
      <w:r>
        <w:t>solt</w:t>
      </w:r>
      <w:proofErr w:type="spellEnd"/>
      <w:r>
        <w:t xml:space="preserve"> er </w:t>
      </w:r>
      <w:proofErr w:type="spellStart"/>
      <w:r>
        <w:t>diser</w:t>
      </w:r>
      <w:proofErr w:type="spellEnd"/>
      <w:r>
        <w:t xml:space="preserve"> </w:t>
      </w:r>
      <w:proofErr w:type="spellStart"/>
      <w:r>
        <w:t>baider</w:t>
      </w:r>
      <w:proofErr w:type="spellEnd"/>
      <w:r>
        <w:t xml:space="preserve"> </w:t>
      </w:r>
      <w:proofErr w:type="spellStart"/>
      <w:r>
        <w:t>nymmer</w:t>
      </w:r>
      <w:proofErr w:type="spellEnd"/>
      <w:r>
        <w:t xml:space="preserve"> vergessen in seinem </w:t>
      </w:r>
      <w:proofErr w:type="spellStart"/>
      <w:r>
        <w:t>hertzen</w:t>
      </w:r>
      <w:proofErr w:type="spellEnd"/>
      <w:r>
        <w:t xml:space="preserve">. </w:t>
      </w:r>
    </w:p>
    <w:p w14:paraId="4495906D" w14:textId="77777777" w:rsidR="00243995" w:rsidRDefault="00243995" w:rsidP="00243995">
      <w:pPr>
        <w:pStyle w:val="berschrift2"/>
      </w:pPr>
      <w:r>
        <w:t xml:space="preserve">Das </w:t>
      </w:r>
      <w:proofErr w:type="spellStart"/>
      <w:r>
        <w:t>zwoelfft</w:t>
      </w:r>
      <w:proofErr w:type="spellEnd"/>
      <w:r>
        <w:t xml:space="preserve"> </w:t>
      </w:r>
      <w:proofErr w:type="spellStart"/>
      <w:r>
        <w:t>Capittel</w:t>
      </w:r>
      <w:proofErr w:type="spellEnd"/>
    </w:p>
    <w:p w14:paraId="38D28DD3" w14:textId="77777777" w:rsidR="00243995" w:rsidRDefault="00243995" w:rsidP="00243995">
      <w:pPr>
        <w:pStyle w:val="StandardWeb"/>
      </w:pPr>
      <w:r>
        <w:t xml:space="preserve">Es sprechen </w:t>
      </w:r>
      <w:proofErr w:type="spellStart"/>
      <w:r>
        <w:t>vil</w:t>
      </w:r>
      <w:proofErr w:type="spellEnd"/>
      <w:r>
        <w:t xml:space="preserve"> </w:t>
      </w:r>
      <w:proofErr w:type="spellStart"/>
      <w:r>
        <w:t>leüt</w:t>
      </w:r>
      <w:proofErr w:type="spellEnd"/>
      <w:r>
        <w:t xml:space="preserve"> </w:t>
      </w:r>
      <w:proofErr w:type="spellStart"/>
      <w:r>
        <w:t>sy</w:t>
      </w:r>
      <w:proofErr w:type="spellEnd"/>
      <w:r>
        <w:t xml:space="preserve"> haben </w:t>
      </w:r>
      <w:proofErr w:type="spellStart"/>
      <w:r>
        <w:t>nit</w:t>
      </w:r>
      <w:proofErr w:type="spellEnd"/>
      <w:r>
        <w:t xml:space="preserve"> </w:t>
      </w:r>
      <w:proofErr w:type="spellStart"/>
      <w:r>
        <w:t>frid</w:t>
      </w:r>
      <w:proofErr w:type="spellEnd"/>
      <w:r>
        <w:t xml:space="preserve"> oder </w:t>
      </w:r>
      <w:proofErr w:type="spellStart"/>
      <w:r>
        <w:t>ruw</w:t>
      </w:r>
      <w:proofErr w:type="spellEnd"/>
      <w:r>
        <w:t xml:space="preserve"> / </w:t>
      </w:r>
      <w:proofErr w:type="spellStart"/>
      <w:r>
        <w:t>sy</w:t>
      </w:r>
      <w:proofErr w:type="spellEnd"/>
      <w:r>
        <w:t xml:space="preserve"> haben </w:t>
      </w:r>
      <w:proofErr w:type="spellStart"/>
      <w:r>
        <w:t>vil</w:t>
      </w:r>
      <w:proofErr w:type="spellEnd"/>
      <w:r>
        <w:t xml:space="preserve"> </w:t>
      </w:r>
      <w:proofErr w:type="spellStart"/>
      <w:r>
        <w:t>widerwaertigkait</w:t>
      </w:r>
      <w:proofErr w:type="spellEnd"/>
      <w:r>
        <w:t xml:space="preserve"> / </w:t>
      </w:r>
      <w:proofErr w:type="spellStart"/>
      <w:r>
        <w:t>anfechtung</w:t>
      </w:r>
      <w:proofErr w:type="spellEnd"/>
      <w:r>
        <w:t xml:space="preserve"> / </w:t>
      </w:r>
      <w:proofErr w:type="spellStart"/>
      <w:r>
        <w:t>druckung</w:t>
      </w:r>
      <w:proofErr w:type="spellEnd"/>
      <w:r>
        <w:t xml:space="preserve"> und </w:t>
      </w:r>
      <w:proofErr w:type="spellStart"/>
      <w:r>
        <w:t>leydens</w:t>
      </w:r>
      <w:proofErr w:type="spellEnd"/>
      <w:r>
        <w:t xml:space="preserve"> / Der nun diß in </w:t>
      </w:r>
      <w:proofErr w:type="spellStart"/>
      <w:r>
        <w:t>warhait</w:t>
      </w:r>
      <w:proofErr w:type="spellEnd"/>
      <w:r>
        <w:t xml:space="preserve"> will ansehen und </w:t>
      </w:r>
      <w:proofErr w:type="spellStart"/>
      <w:r>
        <w:t>mercken</w:t>
      </w:r>
      <w:proofErr w:type="spellEnd"/>
      <w:r>
        <w:t xml:space="preserve"> / so </w:t>
      </w:r>
      <w:proofErr w:type="spellStart"/>
      <w:r>
        <w:t>hett</w:t>
      </w:r>
      <w:proofErr w:type="spellEnd"/>
      <w:r>
        <w:t xml:space="preserve"> der </w:t>
      </w:r>
      <w:proofErr w:type="spellStart"/>
      <w:r>
        <w:t>teüfel</w:t>
      </w:r>
      <w:proofErr w:type="spellEnd"/>
      <w:r>
        <w:t xml:space="preserve"> auch </w:t>
      </w:r>
      <w:proofErr w:type="spellStart"/>
      <w:r>
        <w:t>frid</w:t>
      </w:r>
      <w:proofErr w:type="spellEnd"/>
      <w:r>
        <w:t xml:space="preserve"> wenn es </w:t>
      </w:r>
      <w:proofErr w:type="spellStart"/>
      <w:r>
        <w:t>jm</w:t>
      </w:r>
      <w:proofErr w:type="spellEnd"/>
      <w:r>
        <w:t xml:space="preserve"> </w:t>
      </w:r>
      <w:proofErr w:type="spellStart"/>
      <w:r>
        <w:t>gieng</w:t>
      </w:r>
      <w:proofErr w:type="spellEnd"/>
      <w:r>
        <w:t xml:space="preserve"> nach seinem willen und </w:t>
      </w:r>
      <w:proofErr w:type="spellStart"/>
      <w:r>
        <w:t>wolgefallen</w:t>
      </w:r>
      <w:proofErr w:type="spellEnd"/>
      <w:r>
        <w:t xml:space="preserve"> / und darum so sollen wir </w:t>
      </w:r>
      <w:proofErr w:type="spellStart"/>
      <w:r>
        <w:t>mercken</w:t>
      </w:r>
      <w:proofErr w:type="spellEnd"/>
      <w:r>
        <w:t xml:space="preserve"> und </w:t>
      </w:r>
      <w:proofErr w:type="spellStart"/>
      <w:r>
        <w:t>warnemen</w:t>
      </w:r>
      <w:proofErr w:type="spellEnd"/>
      <w:r>
        <w:t xml:space="preserve"> des </w:t>
      </w:r>
      <w:proofErr w:type="spellStart"/>
      <w:r>
        <w:t>frids</w:t>
      </w:r>
      <w:proofErr w:type="spellEnd"/>
      <w:r>
        <w:t xml:space="preserve"> den Christus seinen </w:t>
      </w:r>
      <w:proofErr w:type="spellStart"/>
      <w:r>
        <w:t>jungern</w:t>
      </w:r>
      <w:proofErr w:type="spellEnd"/>
      <w:r>
        <w:t xml:space="preserve"> zu </w:t>
      </w:r>
      <w:proofErr w:type="spellStart"/>
      <w:r>
        <w:t>letz</w:t>
      </w:r>
      <w:proofErr w:type="spellEnd"/>
      <w:r>
        <w:t xml:space="preserve"> ließ / do er sprach Meinen </w:t>
      </w:r>
      <w:proofErr w:type="spellStart"/>
      <w:r>
        <w:t>frid</w:t>
      </w:r>
      <w:proofErr w:type="spellEnd"/>
      <w:r>
        <w:t xml:space="preserve"> laß ich </w:t>
      </w:r>
      <w:proofErr w:type="spellStart"/>
      <w:r>
        <w:t>eüch</w:t>
      </w:r>
      <w:proofErr w:type="spellEnd"/>
      <w:r>
        <w:t xml:space="preserve"> / meinen </w:t>
      </w:r>
      <w:proofErr w:type="spellStart"/>
      <w:r>
        <w:t>frid</w:t>
      </w:r>
      <w:proofErr w:type="spellEnd"/>
      <w:r>
        <w:t xml:space="preserve"> geb ich </w:t>
      </w:r>
      <w:proofErr w:type="spellStart"/>
      <w:r>
        <w:t>eüch</w:t>
      </w:r>
      <w:proofErr w:type="spellEnd"/>
      <w:r>
        <w:t xml:space="preserve"> / </w:t>
      </w:r>
      <w:proofErr w:type="spellStart"/>
      <w:r>
        <w:t>nit</w:t>
      </w:r>
      <w:proofErr w:type="spellEnd"/>
      <w:r>
        <w:t xml:space="preserve"> als </w:t>
      </w:r>
      <w:proofErr w:type="spellStart"/>
      <w:r>
        <w:t>jn</w:t>
      </w:r>
      <w:proofErr w:type="spellEnd"/>
      <w:r>
        <w:t xml:space="preserve"> die </w:t>
      </w:r>
      <w:proofErr w:type="spellStart"/>
      <w:r>
        <w:t>welt</w:t>
      </w:r>
      <w:proofErr w:type="spellEnd"/>
      <w:r>
        <w:t xml:space="preserve"> gibt / wann die </w:t>
      </w:r>
      <w:proofErr w:type="spellStart"/>
      <w:r>
        <w:t>welt</w:t>
      </w:r>
      <w:proofErr w:type="spellEnd"/>
      <w:r>
        <w:t xml:space="preserve"> </w:t>
      </w:r>
      <w:proofErr w:type="spellStart"/>
      <w:r>
        <w:t>betreügt</w:t>
      </w:r>
      <w:proofErr w:type="spellEnd"/>
      <w:r>
        <w:t xml:space="preserve"> in </w:t>
      </w:r>
      <w:proofErr w:type="spellStart"/>
      <w:r>
        <w:t>iren</w:t>
      </w:r>
      <w:proofErr w:type="spellEnd"/>
      <w:r>
        <w:t xml:space="preserve"> gaben. Was </w:t>
      </w:r>
      <w:proofErr w:type="spellStart"/>
      <w:r>
        <w:t>frids</w:t>
      </w:r>
      <w:proofErr w:type="spellEnd"/>
      <w:r>
        <w:t xml:space="preserve"> </w:t>
      </w:r>
      <w:proofErr w:type="spellStart"/>
      <w:r>
        <w:t>maint</w:t>
      </w:r>
      <w:proofErr w:type="spellEnd"/>
      <w:r>
        <w:t xml:space="preserve"> Christus? Er </w:t>
      </w:r>
      <w:proofErr w:type="spellStart"/>
      <w:r>
        <w:t>maint</w:t>
      </w:r>
      <w:proofErr w:type="spellEnd"/>
      <w:r>
        <w:t xml:space="preserve"> den innerlichen </w:t>
      </w:r>
      <w:proofErr w:type="spellStart"/>
      <w:r>
        <w:t>frid</w:t>
      </w:r>
      <w:proofErr w:type="spellEnd"/>
      <w:r>
        <w:t xml:space="preserve"> der da durchbrach und </w:t>
      </w:r>
      <w:proofErr w:type="spellStart"/>
      <w:r>
        <w:t>durchdrung</w:t>
      </w:r>
      <w:proofErr w:type="spellEnd"/>
      <w:r>
        <w:t xml:space="preserve"> durch alle </w:t>
      </w:r>
      <w:proofErr w:type="spellStart"/>
      <w:r>
        <w:t>anfechtung</w:t>
      </w:r>
      <w:proofErr w:type="spellEnd"/>
      <w:r>
        <w:t xml:space="preserve"> / </w:t>
      </w:r>
      <w:proofErr w:type="spellStart"/>
      <w:r>
        <w:t>widerwaertigkait</w:t>
      </w:r>
      <w:proofErr w:type="spellEnd"/>
      <w:r>
        <w:t xml:space="preserve"> / </w:t>
      </w:r>
      <w:proofErr w:type="spellStart"/>
      <w:r>
        <w:t>druckung</w:t>
      </w:r>
      <w:proofErr w:type="spellEnd"/>
      <w:r>
        <w:t xml:space="preserve"> / </w:t>
      </w:r>
      <w:proofErr w:type="spellStart"/>
      <w:r>
        <w:t>ellend</w:t>
      </w:r>
      <w:proofErr w:type="spellEnd"/>
      <w:r>
        <w:t xml:space="preserve"> oder </w:t>
      </w:r>
      <w:proofErr w:type="spellStart"/>
      <w:r>
        <w:t>schmachait</w:t>
      </w:r>
      <w:proofErr w:type="spellEnd"/>
      <w:r>
        <w:t xml:space="preserve"> / oder was des ist / das man darinnen </w:t>
      </w:r>
      <w:proofErr w:type="spellStart"/>
      <w:r>
        <w:t>froelich</w:t>
      </w:r>
      <w:proofErr w:type="spellEnd"/>
      <w:r>
        <w:t xml:space="preserve"> </w:t>
      </w:r>
      <w:proofErr w:type="spellStart"/>
      <w:r>
        <w:t>unnd</w:t>
      </w:r>
      <w:proofErr w:type="spellEnd"/>
      <w:r>
        <w:t xml:space="preserve"> </w:t>
      </w:r>
      <w:proofErr w:type="spellStart"/>
      <w:r>
        <w:t>gedultig</w:t>
      </w:r>
      <w:proofErr w:type="spellEnd"/>
      <w:r>
        <w:t xml:space="preserve"> </w:t>
      </w:r>
      <w:proofErr w:type="spellStart"/>
      <w:r>
        <w:t>waer</w:t>
      </w:r>
      <w:proofErr w:type="spellEnd"/>
      <w:r>
        <w:t xml:space="preserve"> als sein lieb junger gewesen </w:t>
      </w:r>
      <w:proofErr w:type="spellStart"/>
      <w:r>
        <w:t>seind</w:t>
      </w:r>
      <w:proofErr w:type="spellEnd"/>
      <w:r>
        <w:t xml:space="preserve">. und </w:t>
      </w:r>
      <w:proofErr w:type="spellStart"/>
      <w:r>
        <w:t>nit</w:t>
      </w:r>
      <w:proofErr w:type="spellEnd"/>
      <w:r>
        <w:t xml:space="preserve"> </w:t>
      </w:r>
      <w:proofErr w:type="spellStart"/>
      <w:r>
        <w:t>sy</w:t>
      </w:r>
      <w:proofErr w:type="spellEnd"/>
      <w:r>
        <w:t xml:space="preserve"> </w:t>
      </w:r>
      <w:proofErr w:type="spellStart"/>
      <w:r>
        <w:t>allain</w:t>
      </w:r>
      <w:proofErr w:type="spellEnd"/>
      <w:r>
        <w:t xml:space="preserve"> / sonder alle </w:t>
      </w:r>
      <w:proofErr w:type="spellStart"/>
      <w:r>
        <w:t>außerwoelten</w:t>
      </w:r>
      <w:proofErr w:type="spellEnd"/>
      <w:r>
        <w:t xml:space="preserve"> </w:t>
      </w:r>
      <w:proofErr w:type="spellStart"/>
      <w:r>
        <w:t>freünd</w:t>
      </w:r>
      <w:proofErr w:type="spellEnd"/>
      <w:r>
        <w:t xml:space="preserve"> </w:t>
      </w:r>
      <w:proofErr w:type="spellStart"/>
      <w:r>
        <w:t>gots</w:t>
      </w:r>
      <w:proofErr w:type="spellEnd"/>
      <w:r>
        <w:t xml:space="preserve"> / und war </w:t>
      </w:r>
      <w:proofErr w:type="spellStart"/>
      <w:r>
        <w:t>nachvolger</w:t>
      </w:r>
      <w:proofErr w:type="spellEnd"/>
      <w:r>
        <w:t xml:space="preserve"> Christi. Sich und </w:t>
      </w:r>
      <w:proofErr w:type="spellStart"/>
      <w:r>
        <w:t>nymm</w:t>
      </w:r>
      <w:proofErr w:type="spellEnd"/>
      <w:r>
        <w:t xml:space="preserve"> war / wer nu liebe / </w:t>
      </w:r>
      <w:proofErr w:type="spellStart"/>
      <w:r>
        <w:t>fleiß</w:t>
      </w:r>
      <w:proofErr w:type="spellEnd"/>
      <w:r>
        <w:t xml:space="preserve"> und ernst hier zu </w:t>
      </w:r>
      <w:proofErr w:type="spellStart"/>
      <w:r>
        <w:t>het</w:t>
      </w:r>
      <w:proofErr w:type="spellEnd"/>
      <w:r>
        <w:t xml:space="preserve"> der </w:t>
      </w:r>
      <w:proofErr w:type="spellStart"/>
      <w:r>
        <w:t>moecht</w:t>
      </w:r>
      <w:proofErr w:type="spellEnd"/>
      <w:r>
        <w:t xml:space="preserve"> </w:t>
      </w:r>
      <w:proofErr w:type="spellStart"/>
      <w:r>
        <w:t>wol</w:t>
      </w:r>
      <w:proofErr w:type="spellEnd"/>
      <w:r>
        <w:t xml:space="preserve"> erkennen werden den waren ewigen </w:t>
      </w:r>
      <w:proofErr w:type="spellStart"/>
      <w:r>
        <w:t>frid</w:t>
      </w:r>
      <w:proofErr w:type="spellEnd"/>
      <w:r>
        <w:t xml:space="preserve"> / der da </w:t>
      </w:r>
      <w:proofErr w:type="spellStart"/>
      <w:r>
        <w:t>got</w:t>
      </w:r>
      <w:proofErr w:type="spellEnd"/>
      <w:r>
        <w:t xml:space="preserve"> ist / nach </w:t>
      </w:r>
      <w:proofErr w:type="spellStart"/>
      <w:r>
        <w:t>müglichait</w:t>
      </w:r>
      <w:proofErr w:type="spellEnd"/>
      <w:r>
        <w:t xml:space="preserve"> der </w:t>
      </w:r>
      <w:proofErr w:type="spellStart"/>
      <w:r>
        <w:t>creatur</w:t>
      </w:r>
      <w:proofErr w:type="spellEnd"/>
      <w:r>
        <w:t xml:space="preserve">. </w:t>
      </w:r>
    </w:p>
    <w:p w14:paraId="0097A488" w14:textId="77777777" w:rsidR="00243995" w:rsidRDefault="00243995" w:rsidP="00243995">
      <w:pPr>
        <w:pStyle w:val="StandardWeb"/>
      </w:pPr>
      <w:r>
        <w:t xml:space="preserve">Es spricht der </w:t>
      </w:r>
      <w:proofErr w:type="spellStart"/>
      <w:r>
        <w:t>Taulerus</w:t>
      </w:r>
      <w:proofErr w:type="spellEnd"/>
      <w:r>
        <w:t xml:space="preserve"> / Es sind </w:t>
      </w:r>
      <w:proofErr w:type="spellStart"/>
      <w:r>
        <w:t>menschen</w:t>
      </w:r>
      <w:proofErr w:type="spellEnd"/>
      <w:r>
        <w:t xml:space="preserve"> in </w:t>
      </w:r>
      <w:proofErr w:type="spellStart"/>
      <w:r>
        <w:t>diser</w:t>
      </w:r>
      <w:proofErr w:type="spellEnd"/>
      <w:r>
        <w:t xml:space="preserve"> zeit die den bilden zu </w:t>
      </w:r>
      <w:proofErr w:type="spellStart"/>
      <w:r>
        <w:t>frue</w:t>
      </w:r>
      <w:proofErr w:type="spellEnd"/>
      <w:r>
        <w:t xml:space="preserve"> </w:t>
      </w:r>
      <w:proofErr w:type="spellStart"/>
      <w:r>
        <w:t>urlaub</w:t>
      </w:r>
      <w:proofErr w:type="spellEnd"/>
      <w:r>
        <w:t xml:space="preserve"> geben </w:t>
      </w:r>
      <w:proofErr w:type="spellStart"/>
      <w:r>
        <w:t>ee</w:t>
      </w:r>
      <w:proofErr w:type="spellEnd"/>
      <w:r>
        <w:t xml:space="preserve"> </w:t>
      </w:r>
      <w:proofErr w:type="spellStart"/>
      <w:r>
        <w:t>sy</w:t>
      </w:r>
      <w:proofErr w:type="spellEnd"/>
      <w:r>
        <w:t xml:space="preserve"> die </w:t>
      </w:r>
      <w:proofErr w:type="spellStart"/>
      <w:r>
        <w:t>warhait</w:t>
      </w:r>
      <w:proofErr w:type="spellEnd"/>
      <w:r>
        <w:t xml:space="preserve"> davon </w:t>
      </w:r>
      <w:proofErr w:type="spellStart"/>
      <w:r>
        <w:t>geloeß</w:t>
      </w:r>
      <w:proofErr w:type="spellEnd"/>
      <w:r>
        <w:t xml:space="preserve"> / und </w:t>
      </w:r>
      <w:proofErr w:type="spellStart"/>
      <w:r>
        <w:t>darumb</w:t>
      </w:r>
      <w:proofErr w:type="spellEnd"/>
      <w:r>
        <w:t xml:space="preserve"> </w:t>
      </w:r>
      <w:proofErr w:type="spellStart"/>
      <w:r>
        <w:t>daz</w:t>
      </w:r>
      <w:proofErr w:type="spellEnd"/>
      <w:r>
        <w:t xml:space="preserve"> </w:t>
      </w:r>
      <w:proofErr w:type="spellStart"/>
      <w:r>
        <w:t>sy</w:t>
      </w:r>
      <w:proofErr w:type="spellEnd"/>
      <w:r>
        <w:t xml:space="preserve"> sich selber </w:t>
      </w:r>
      <w:proofErr w:type="spellStart"/>
      <w:r>
        <w:t>loesen</w:t>
      </w:r>
      <w:proofErr w:type="spellEnd"/>
      <w:r>
        <w:t xml:space="preserve"> so </w:t>
      </w:r>
      <w:proofErr w:type="spellStart"/>
      <w:r>
        <w:t>mügen</w:t>
      </w:r>
      <w:proofErr w:type="spellEnd"/>
      <w:r>
        <w:t xml:space="preserve"> </w:t>
      </w:r>
      <w:proofErr w:type="spellStart"/>
      <w:r>
        <w:t>sy</w:t>
      </w:r>
      <w:proofErr w:type="spellEnd"/>
      <w:r>
        <w:t xml:space="preserve"> kaum oder </w:t>
      </w:r>
      <w:proofErr w:type="spellStart"/>
      <w:r>
        <w:t>nit</w:t>
      </w:r>
      <w:proofErr w:type="spellEnd"/>
      <w:r>
        <w:t xml:space="preserve"> zu der </w:t>
      </w:r>
      <w:proofErr w:type="spellStart"/>
      <w:r>
        <w:t>warhait</w:t>
      </w:r>
      <w:proofErr w:type="spellEnd"/>
      <w:r>
        <w:t xml:space="preserve"> </w:t>
      </w:r>
      <w:proofErr w:type="spellStart"/>
      <w:r>
        <w:t>geraichen</w:t>
      </w:r>
      <w:proofErr w:type="spellEnd"/>
      <w:r>
        <w:t xml:space="preserve">. Und </w:t>
      </w:r>
      <w:proofErr w:type="spellStart"/>
      <w:r>
        <w:t>darumb</w:t>
      </w:r>
      <w:proofErr w:type="spellEnd"/>
      <w:r>
        <w:t xml:space="preserve"> </w:t>
      </w:r>
      <w:proofErr w:type="spellStart"/>
      <w:r>
        <w:t>solt</w:t>
      </w:r>
      <w:proofErr w:type="spellEnd"/>
      <w:r>
        <w:t xml:space="preserve"> man all zeit mit </w:t>
      </w:r>
      <w:proofErr w:type="spellStart"/>
      <w:r>
        <w:t>fleiß</w:t>
      </w:r>
      <w:proofErr w:type="spellEnd"/>
      <w:r>
        <w:t xml:space="preserve"> </w:t>
      </w:r>
      <w:proofErr w:type="spellStart"/>
      <w:r>
        <w:t>warnemen</w:t>
      </w:r>
      <w:proofErr w:type="spellEnd"/>
      <w:r>
        <w:t xml:space="preserve"> der </w:t>
      </w:r>
      <w:proofErr w:type="spellStart"/>
      <w:r>
        <w:t>werck</w:t>
      </w:r>
      <w:proofErr w:type="spellEnd"/>
      <w:r>
        <w:t xml:space="preserve"> </w:t>
      </w:r>
      <w:proofErr w:type="spellStart"/>
      <w:r>
        <w:t>gotes</w:t>
      </w:r>
      <w:proofErr w:type="spellEnd"/>
      <w:r>
        <w:t xml:space="preserve"> / und seiner </w:t>
      </w:r>
      <w:proofErr w:type="spellStart"/>
      <w:r>
        <w:t>haissung</w:t>
      </w:r>
      <w:proofErr w:type="spellEnd"/>
      <w:r>
        <w:t xml:space="preserve"> / </w:t>
      </w:r>
      <w:proofErr w:type="spellStart"/>
      <w:r>
        <w:t>treibung</w:t>
      </w:r>
      <w:proofErr w:type="spellEnd"/>
      <w:r>
        <w:t xml:space="preserve"> und </w:t>
      </w:r>
      <w:proofErr w:type="spellStart"/>
      <w:r>
        <w:t>ermanung</w:t>
      </w:r>
      <w:proofErr w:type="spellEnd"/>
      <w:r>
        <w:t xml:space="preserve"> / und </w:t>
      </w:r>
      <w:proofErr w:type="spellStart"/>
      <w:r>
        <w:t>nit</w:t>
      </w:r>
      <w:proofErr w:type="spellEnd"/>
      <w:r>
        <w:t xml:space="preserve"> der </w:t>
      </w:r>
      <w:proofErr w:type="spellStart"/>
      <w:r>
        <w:t>werck</w:t>
      </w:r>
      <w:proofErr w:type="spellEnd"/>
      <w:r>
        <w:t xml:space="preserve"> / </w:t>
      </w:r>
      <w:proofErr w:type="spellStart"/>
      <w:r>
        <w:t>hayssung</w:t>
      </w:r>
      <w:proofErr w:type="spellEnd"/>
      <w:r>
        <w:t xml:space="preserve"> oder </w:t>
      </w:r>
      <w:proofErr w:type="spellStart"/>
      <w:r>
        <w:t>vermanung</w:t>
      </w:r>
      <w:proofErr w:type="spellEnd"/>
      <w:r>
        <w:t xml:space="preserve"> des </w:t>
      </w:r>
      <w:proofErr w:type="spellStart"/>
      <w:r>
        <w:t>menschen</w:t>
      </w:r>
      <w:proofErr w:type="spellEnd"/>
      <w:r>
        <w:t xml:space="preserve">. </w:t>
      </w:r>
    </w:p>
    <w:p w14:paraId="548FB6D1" w14:textId="77777777" w:rsidR="00243995" w:rsidRDefault="00243995" w:rsidP="00243995">
      <w:pPr>
        <w:pStyle w:val="StandardWeb"/>
      </w:pPr>
      <w:r>
        <w:t xml:space="preserve">Nun </w:t>
      </w:r>
      <w:proofErr w:type="spellStart"/>
      <w:r>
        <w:t>sol</w:t>
      </w:r>
      <w:proofErr w:type="spellEnd"/>
      <w:r>
        <w:t xml:space="preserve"> man wissen </w:t>
      </w:r>
      <w:proofErr w:type="spellStart"/>
      <w:r>
        <w:t>daz</w:t>
      </w:r>
      <w:proofErr w:type="spellEnd"/>
      <w:r>
        <w:t xml:space="preserve"> niemand </w:t>
      </w:r>
      <w:proofErr w:type="spellStart"/>
      <w:r>
        <w:t>erleücht</w:t>
      </w:r>
      <w:proofErr w:type="spellEnd"/>
      <w:r>
        <w:t xml:space="preserve"> mag werden er sey dann vor </w:t>
      </w:r>
      <w:proofErr w:type="spellStart"/>
      <w:r>
        <w:t>gerainigt</w:t>
      </w:r>
      <w:proofErr w:type="spellEnd"/>
      <w:r>
        <w:t xml:space="preserve"> / </w:t>
      </w:r>
      <w:proofErr w:type="spellStart"/>
      <w:r>
        <w:t>gelütert</w:t>
      </w:r>
      <w:proofErr w:type="spellEnd"/>
      <w:r>
        <w:t xml:space="preserve"> und </w:t>
      </w:r>
      <w:proofErr w:type="spellStart"/>
      <w:r>
        <w:t>geledigt</w:t>
      </w:r>
      <w:proofErr w:type="spellEnd"/>
      <w:r>
        <w:t xml:space="preserve">. Auch mag niemand mit </w:t>
      </w:r>
      <w:proofErr w:type="spellStart"/>
      <w:r>
        <w:t>got</w:t>
      </w:r>
      <w:proofErr w:type="spellEnd"/>
      <w:r>
        <w:t xml:space="preserve"> </w:t>
      </w:r>
      <w:proofErr w:type="spellStart"/>
      <w:r>
        <w:t>verainiget</w:t>
      </w:r>
      <w:proofErr w:type="spellEnd"/>
      <w:r>
        <w:t xml:space="preserve"> werden er sey dann vor </w:t>
      </w:r>
      <w:proofErr w:type="spellStart"/>
      <w:r>
        <w:t>erleücht</w:t>
      </w:r>
      <w:proofErr w:type="spellEnd"/>
      <w:r>
        <w:t xml:space="preserve"> / und </w:t>
      </w:r>
      <w:proofErr w:type="spellStart"/>
      <w:r>
        <w:t>darumb</w:t>
      </w:r>
      <w:proofErr w:type="spellEnd"/>
      <w:r>
        <w:t xml:space="preserve"> </w:t>
      </w:r>
      <w:proofErr w:type="spellStart"/>
      <w:r>
        <w:t>seind</w:t>
      </w:r>
      <w:proofErr w:type="spellEnd"/>
      <w:r>
        <w:t xml:space="preserve"> </w:t>
      </w:r>
      <w:proofErr w:type="spellStart"/>
      <w:r>
        <w:t>drey</w:t>
      </w:r>
      <w:proofErr w:type="spellEnd"/>
      <w:r>
        <w:t xml:space="preserve"> weg. Zum ersten die </w:t>
      </w:r>
      <w:proofErr w:type="spellStart"/>
      <w:r>
        <w:t>rainigung</w:t>
      </w:r>
      <w:proofErr w:type="spellEnd"/>
      <w:r>
        <w:t xml:space="preserve">. Zum andern / die </w:t>
      </w:r>
      <w:proofErr w:type="spellStart"/>
      <w:r>
        <w:t>erleüchtung</w:t>
      </w:r>
      <w:proofErr w:type="spellEnd"/>
      <w:r>
        <w:t xml:space="preserve">. Zum dritten die </w:t>
      </w:r>
      <w:proofErr w:type="spellStart"/>
      <w:r>
        <w:t>verainigung</w:t>
      </w:r>
      <w:proofErr w:type="spellEnd"/>
      <w:r>
        <w:t xml:space="preserve">. </w:t>
      </w:r>
    </w:p>
    <w:p w14:paraId="28655FB9" w14:textId="77777777" w:rsidR="00243995" w:rsidRDefault="00243995" w:rsidP="00243995">
      <w:pPr>
        <w:pStyle w:val="berschrift2"/>
      </w:pPr>
      <w:r>
        <w:t xml:space="preserve">Das XIII </w:t>
      </w:r>
      <w:proofErr w:type="spellStart"/>
      <w:r>
        <w:t>Capittel</w:t>
      </w:r>
      <w:proofErr w:type="spellEnd"/>
    </w:p>
    <w:p w14:paraId="5415FB72" w14:textId="77777777" w:rsidR="00243995" w:rsidRDefault="00243995" w:rsidP="00243995">
      <w:pPr>
        <w:pStyle w:val="StandardWeb"/>
      </w:pPr>
      <w:r>
        <w:t xml:space="preserve">Alles das in </w:t>
      </w:r>
      <w:proofErr w:type="spellStart"/>
      <w:r>
        <w:t>Addam</w:t>
      </w:r>
      <w:proofErr w:type="spellEnd"/>
      <w:r>
        <w:t xml:space="preserve"> </w:t>
      </w:r>
      <w:proofErr w:type="spellStart"/>
      <w:r>
        <w:t>undergieng</w:t>
      </w:r>
      <w:proofErr w:type="spellEnd"/>
      <w:r>
        <w:t xml:space="preserve"> und starb / das stund in Christo wider </w:t>
      </w:r>
      <w:proofErr w:type="spellStart"/>
      <w:r>
        <w:t>auff</w:t>
      </w:r>
      <w:proofErr w:type="spellEnd"/>
      <w:r>
        <w:t xml:space="preserve"> und ward lebendig / Alles das in Adam </w:t>
      </w:r>
      <w:proofErr w:type="spellStart"/>
      <w:r>
        <w:t>auffstund</w:t>
      </w:r>
      <w:proofErr w:type="spellEnd"/>
      <w:r>
        <w:t xml:space="preserve"> und lebendig ward / das </w:t>
      </w:r>
      <w:proofErr w:type="spellStart"/>
      <w:r>
        <w:t>gieng</w:t>
      </w:r>
      <w:proofErr w:type="spellEnd"/>
      <w:r>
        <w:t xml:space="preserve"> in Christo </w:t>
      </w:r>
      <w:proofErr w:type="spellStart"/>
      <w:r>
        <w:t>unnder</w:t>
      </w:r>
      <w:proofErr w:type="spellEnd"/>
      <w:r>
        <w:t xml:space="preserve"> und starb. Was was und ist aber das? Ich sprich / </w:t>
      </w:r>
      <w:proofErr w:type="spellStart"/>
      <w:r>
        <w:t>ware</w:t>
      </w:r>
      <w:proofErr w:type="spellEnd"/>
      <w:r>
        <w:t xml:space="preserve"> gehorsam und ungehorsam. Was ist aber </w:t>
      </w:r>
      <w:proofErr w:type="spellStart"/>
      <w:r>
        <w:t>ware</w:t>
      </w:r>
      <w:proofErr w:type="spellEnd"/>
      <w:r>
        <w:t xml:space="preserve"> gehorsam. Ich sprich / der </w:t>
      </w:r>
      <w:proofErr w:type="spellStart"/>
      <w:r>
        <w:t>mensch</w:t>
      </w:r>
      <w:proofErr w:type="spellEnd"/>
      <w:r>
        <w:t xml:space="preserve"> </w:t>
      </w:r>
      <w:proofErr w:type="spellStart"/>
      <w:r>
        <w:t>solt</w:t>
      </w:r>
      <w:proofErr w:type="spellEnd"/>
      <w:r>
        <w:t xml:space="preserve"> also gar on sich </w:t>
      </w:r>
      <w:proofErr w:type="spellStart"/>
      <w:r>
        <w:t>steen</w:t>
      </w:r>
      <w:proofErr w:type="spellEnd"/>
      <w:r>
        <w:t xml:space="preserve"> und sein / das ist </w:t>
      </w:r>
      <w:proofErr w:type="spellStart"/>
      <w:r>
        <w:t>selbhait</w:t>
      </w:r>
      <w:proofErr w:type="spellEnd"/>
      <w:r>
        <w:t xml:space="preserve"> und </w:t>
      </w:r>
      <w:proofErr w:type="spellStart"/>
      <w:r>
        <w:t>ichthait</w:t>
      </w:r>
      <w:proofErr w:type="spellEnd"/>
      <w:r>
        <w:t xml:space="preserve"> / das er sich und das sein als wenig suchte und </w:t>
      </w:r>
      <w:proofErr w:type="spellStart"/>
      <w:r>
        <w:t>mainte</w:t>
      </w:r>
      <w:proofErr w:type="spellEnd"/>
      <w:r>
        <w:t xml:space="preserve"> in allen dingen als ob er </w:t>
      </w:r>
      <w:proofErr w:type="spellStart"/>
      <w:r>
        <w:t>nit</w:t>
      </w:r>
      <w:proofErr w:type="spellEnd"/>
      <w:r>
        <w:t xml:space="preserve"> </w:t>
      </w:r>
      <w:proofErr w:type="spellStart"/>
      <w:r>
        <w:t>waer</w:t>
      </w:r>
      <w:proofErr w:type="spellEnd"/>
      <w:r>
        <w:t xml:space="preserve"> / noch sein </w:t>
      </w:r>
      <w:proofErr w:type="spellStart"/>
      <w:r>
        <w:t>selbs</w:t>
      </w:r>
      <w:proofErr w:type="spellEnd"/>
      <w:r>
        <w:t xml:space="preserve"> als wenig empfinden / noch von </w:t>
      </w:r>
      <w:proofErr w:type="spellStart"/>
      <w:r>
        <w:t>jm</w:t>
      </w:r>
      <w:proofErr w:type="spellEnd"/>
      <w:r>
        <w:t xml:space="preserve"> selber und dem seinen als </w:t>
      </w:r>
      <w:proofErr w:type="spellStart"/>
      <w:r>
        <w:t>klain</w:t>
      </w:r>
      <w:proofErr w:type="spellEnd"/>
      <w:r>
        <w:t xml:space="preserve"> halten als ober </w:t>
      </w:r>
      <w:proofErr w:type="spellStart"/>
      <w:r>
        <w:t>nit</w:t>
      </w:r>
      <w:proofErr w:type="spellEnd"/>
      <w:r>
        <w:t xml:space="preserve"> </w:t>
      </w:r>
      <w:proofErr w:type="spellStart"/>
      <w:r>
        <w:t>waer</w:t>
      </w:r>
      <w:proofErr w:type="spellEnd"/>
      <w:r>
        <w:t xml:space="preserve"> / und als wenig von allen </w:t>
      </w:r>
      <w:proofErr w:type="spellStart"/>
      <w:r>
        <w:t>creaturen</w:t>
      </w:r>
      <w:proofErr w:type="spellEnd"/>
      <w:r>
        <w:t xml:space="preserve">. Was ist dann das / </w:t>
      </w:r>
      <w:proofErr w:type="spellStart"/>
      <w:r>
        <w:t>daz</w:t>
      </w:r>
      <w:proofErr w:type="spellEnd"/>
      <w:r>
        <w:t xml:space="preserve"> da ist und davon zu halten? Ich sprich </w:t>
      </w:r>
      <w:proofErr w:type="spellStart"/>
      <w:r>
        <w:t>allain</w:t>
      </w:r>
      <w:proofErr w:type="spellEnd"/>
      <w:r>
        <w:t xml:space="preserve"> </w:t>
      </w:r>
      <w:proofErr w:type="spellStart"/>
      <w:r>
        <w:t>ains</w:t>
      </w:r>
      <w:proofErr w:type="spellEnd"/>
      <w:r>
        <w:t xml:space="preserve"> das man </w:t>
      </w:r>
      <w:proofErr w:type="spellStart"/>
      <w:r>
        <w:t>got</w:t>
      </w:r>
      <w:proofErr w:type="spellEnd"/>
      <w:r>
        <w:t xml:space="preserve"> nennet / Sich das ist </w:t>
      </w:r>
      <w:proofErr w:type="spellStart"/>
      <w:r>
        <w:t>ware</w:t>
      </w:r>
      <w:proofErr w:type="spellEnd"/>
      <w:r>
        <w:t xml:space="preserve"> gehorsam in der </w:t>
      </w:r>
      <w:proofErr w:type="spellStart"/>
      <w:r>
        <w:t>warhait</w:t>
      </w:r>
      <w:proofErr w:type="spellEnd"/>
      <w:r>
        <w:t xml:space="preserve"> / Und also ist es in der </w:t>
      </w:r>
      <w:proofErr w:type="spellStart"/>
      <w:r>
        <w:t>saeligen</w:t>
      </w:r>
      <w:proofErr w:type="spellEnd"/>
      <w:r>
        <w:t xml:space="preserve"> </w:t>
      </w:r>
      <w:proofErr w:type="spellStart"/>
      <w:r>
        <w:t>ewigkait</w:t>
      </w:r>
      <w:proofErr w:type="spellEnd"/>
      <w:r>
        <w:t xml:space="preserve"> / darinn </w:t>
      </w:r>
      <w:proofErr w:type="spellStart"/>
      <w:r>
        <w:t>wirt</w:t>
      </w:r>
      <w:proofErr w:type="spellEnd"/>
      <w:r>
        <w:t xml:space="preserve"> nicht gesucht / </w:t>
      </w:r>
      <w:proofErr w:type="spellStart"/>
      <w:r>
        <w:t>gemaint</w:t>
      </w:r>
      <w:proofErr w:type="spellEnd"/>
      <w:r>
        <w:t xml:space="preserve"> oder geliebt dann das </w:t>
      </w:r>
      <w:proofErr w:type="spellStart"/>
      <w:r>
        <w:t>ain</w:t>
      </w:r>
      <w:proofErr w:type="spellEnd"/>
      <w:r>
        <w:t xml:space="preserve"> / so </w:t>
      </w:r>
      <w:proofErr w:type="spellStart"/>
      <w:r>
        <w:t>wirt</w:t>
      </w:r>
      <w:proofErr w:type="spellEnd"/>
      <w:r>
        <w:t xml:space="preserve"> auch von nicht gehalten dann von dem </w:t>
      </w:r>
      <w:proofErr w:type="spellStart"/>
      <w:r>
        <w:t>ainen</w:t>
      </w:r>
      <w:proofErr w:type="spellEnd"/>
      <w:r>
        <w:t xml:space="preserve">. </w:t>
      </w:r>
    </w:p>
    <w:p w14:paraId="6A5C29F1" w14:textId="77777777" w:rsidR="00243995" w:rsidRDefault="00243995" w:rsidP="00243995">
      <w:pPr>
        <w:pStyle w:val="StandardWeb"/>
      </w:pPr>
      <w:proofErr w:type="spellStart"/>
      <w:r>
        <w:t>Hiebey</w:t>
      </w:r>
      <w:proofErr w:type="spellEnd"/>
      <w:r>
        <w:t xml:space="preserve"> mag man </w:t>
      </w:r>
      <w:proofErr w:type="spellStart"/>
      <w:r>
        <w:t>mercken</w:t>
      </w:r>
      <w:proofErr w:type="spellEnd"/>
      <w:r>
        <w:t xml:space="preserve"> was ungehorsam sey / das ist / </w:t>
      </w:r>
      <w:proofErr w:type="spellStart"/>
      <w:r>
        <w:t>daz</w:t>
      </w:r>
      <w:proofErr w:type="spellEnd"/>
      <w:r>
        <w:t xml:space="preserve"> der </w:t>
      </w:r>
      <w:proofErr w:type="spellStart"/>
      <w:r>
        <w:t>mensch</w:t>
      </w:r>
      <w:proofErr w:type="spellEnd"/>
      <w:r>
        <w:t xml:space="preserve"> von </w:t>
      </w:r>
      <w:proofErr w:type="spellStart"/>
      <w:r>
        <w:t>jm</w:t>
      </w:r>
      <w:proofErr w:type="spellEnd"/>
      <w:r>
        <w:t xml:space="preserve"> selber etwas </w:t>
      </w:r>
      <w:proofErr w:type="spellStart"/>
      <w:r>
        <w:t>helt</w:t>
      </w:r>
      <w:proofErr w:type="spellEnd"/>
      <w:r>
        <w:t xml:space="preserve"> / und </w:t>
      </w:r>
      <w:proofErr w:type="spellStart"/>
      <w:r>
        <w:t>waenet</w:t>
      </w:r>
      <w:proofErr w:type="spellEnd"/>
      <w:r>
        <w:t xml:space="preserve"> er sey und wisse und </w:t>
      </w:r>
      <w:proofErr w:type="spellStart"/>
      <w:r>
        <w:t>vermüg</w:t>
      </w:r>
      <w:proofErr w:type="spellEnd"/>
      <w:r>
        <w:t xml:space="preserve"> etwas und sich selber / und das sein sucht in den dingen / und sich selber lieb hat / und </w:t>
      </w:r>
      <w:proofErr w:type="spellStart"/>
      <w:r>
        <w:t>disen</w:t>
      </w:r>
      <w:proofErr w:type="spellEnd"/>
      <w:r>
        <w:t xml:space="preserve"> gleich. </w:t>
      </w:r>
    </w:p>
    <w:p w14:paraId="6CC1E11C" w14:textId="77777777" w:rsidR="00243995" w:rsidRDefault="00243995" w:rsidP="00243995">
      <w:pPr>
        <w:pStyle w:val="StandardWeb"/>
      </w:pPr>
      <w:r>
        <w:t xml:space="preserve">Zu der warn gehorsam was und ist der </w:t>
      </w:r>
      <w:proofErr w:type="spellStart"/>
      <w:r>
        <w:t>mensch</w:t>
      </w:r>
      <w:proofErr w:type="spellEnd"/>
      <w:r>
        <w:t xml:space="preserve"> geschaffen / und ist die </w:t>
      </w:r>
      <w:proofErr w:type="spellStart"/>
      <w:r>
        <w:t>got</w:t>
      </w:r>
      <w:proofErr w:type="spellEnd"/>
      <w:r>
        <w:t xml:space="preserve"> schuldig / Und </w:t>
      </w:r>
      <w:proofErr w:type="spellStart"/>
      <w:r>
        <w:t>dise</w:t>
      </w:r>
      <w:proofErr w:type="spellEnd"/>
      <w:r>
        <w:t xml:space="preserve"> gehorsam ist in Adam </w:t>
      </w:r>
      <w:proofErr w:type="spellStart"/>
      <w:r>
        <w:t>undergangen</w:t>
      </w:r>
      <w:proofErr w:type="spellEnd"/>
      <w:r>
        <w:t xml:space="preserve"> und gestorben / und ist in Christo aufgestanden und lebendig worden / </w:t>
      </w:r>
      <w:proofErr w:type="spellStart"/>
      <w:r>
        <w:t>Unnd</w:t>
      </w:r>
      <w:proofErr w:type="spellEnd"/>
      <w:r>
        <w:t xml:space="preserve"> ungehorsame ist in Adam </w:t>
      </w:r>
      <w:proofErr w:type="spellStart"/>
      <w:r>
        <w:t>auffgestanden</w:t>
      </w:r>
      <w:proofErr w:type="spellEnd"/>
      <w:r>
        <w:t xml:space="preserve"> und hat gelebt / und in Christo gestorben. Ja die </w:t>
      </w:r>
      <w:proofErr w:type="spellStart"/>
      <w:r>
        <w:t>menschait</w:t>
      </w:r>
      <w:proofErr w:type="spellEnd"/>
      <w:r>
        <w:t xml:space="preserve"> Christi was und stund also gar on sich selber und on all / als </w:t>
      </w:r>
      <w:proofErr w:type="spellStart"/>
      <w:r>
        <w:t>ye</w:t>
      </w:r>
      <w:proofErr w:type="spellEnd"/>
      <w:r>
        <w:t xml:space="preserve"> </w:t>
      </w:r>
      <w:proofErr w:type="spellStart"/>
      <w:r>
        <w:t>kain</w:t>
      </w:r>
      <w:proofErr w:type="spellEnd"/>
      <w:r>
        <w:t xml:space="preserve"> </w:t>
      </w:r>
      <w:proofErr w:type="spellStart"/>
      <w:r>
        <w:t>creatur</w:t>
      </w:r>
      <w:proofErr w:type="spellEnd"/>
      <w:r>
        <w:t xml:space="preserve"> / und was </w:t>
      </w:r>
      <w:proofErr w:type="spellStart"/>
      <w:r>
        <w:t>nit</w:t>
      </w:r>
      <w:proofErr w:type="spellEnd"/>
      <w:r>
        <w:t xml:space="preserve"> anders dann </w:t>
      </w:r>
      <w:proofErr w:type="spellStart"/>
      <w:r>
        <w:t>ain</w:t>
      </w:r>
      <w:proofErr w:type="spellEnd"/>
      <w:r>
        <w:t xml:space="preserve"> </w:t>
      </w:r>
      <w:proofErr w:type="spellStart"/>
      <w:r>
        <w:t>hauß</w:t>
      </w:r>
      <w:proofErr w:type="spellEnd"/>
      <w:r>
        <w:t xml:space="preserve"> oder </w:t>
      </w:r>
      <w:proofErr w:type="spellStart"/>
      <w:r>
        <w:t>ain</w:t>
      </w:r>
      <w:proofErr w:type="spellEnd"/>
      <w:r>
        <w:t xml:space="preserve"> </w:t>
      </w:r>
      <w:proofErr w:type="spellStart"/>
      <w:r>
        <w:t>wonung</w:t>
      </w:r>
      <w:proofErr w:type="spellEnd"/>
      <w:r>
        <w:t xml:space="preserve"> </w:t>
      </w:r>
      <w:proofErr w:type="spellStart"/>
      <w:r>
        <w:t>gots</w:t>
      </w:r>
      <w:proofErr w:type="spellEnd"/>
      <w:r>
        <w:t xml:space="preserve"> / Und alles das da </w:t>
      </w:r>
      <w:proofErr w:type="spellStart"/>
      <w:r>
        <w:t>got</w:t>
      </w:r>
      <w:proofErr w:type="spellEnd"/>
      <w:r>
        <w:t xml:space="preserve"> </w:t>
      </w:r>
      <w:proofErr w:type="spellStart"/>
      <w:r>
        <w:t>zugehoeret</w:t>
      </w:r>
      <w:proofErr w:type="spellEnd"/>
      <w:r>
        <w:t xml:space="preserve"> / und das </w:t>
      </w:r>
      <w:proofErr w:type="spellStart"/>
      <w:r>
        <w:t>dieselb</w:t>
      </w:r>
      <w:proofErr w:type="spellEnd"/>
      <w:r>
        <w:t xml:space="preserve"> </w:t>
      </w:r>
      <w:proofErr w:type="spellStart"/>
      <w:r>
        <w:t>menschait</w:t>
      </w:r>
      <w:proofErr w:type="spellEnd"/>
      <w:r>
        <w:t xml:space="preserve"> was und lebet / und </w:t>
      </w:r>
      <w:proofErr w:type="spellStart"/>
      <w:r>
        <w:t>ain</w:t>
      </w:r>
      <w:proofErr w:type="spellEnd"/>
      <w:r>
        <w:t xml:space="preserve"> </w:t>
      </w:r>
      <w:proofErr w:type="spellStart"/>
      <w:r>
        <w:t>wonung</w:t>
      </w:r>
      <w:proofErr w:type="spellEnd"/>
      <w:r>
        <w:t xml:space="preserve"> was der </w:t>
      </w:r>
      <w:proofErr w:type="spellStart"/>
      <w:r>
        <w:t>gothait</w:t>
      </w:r>
      <w:proofErr w:type="spellEnd"/>
      <w:r>
        <w:t xml:space="preserve"> / des </w:t>
      </w:r>
      <w:proofErr w:type="spellStart"/>
      <w:r>
        <w:t>nam</w:t>
      </w:r>
      <w:proofErr w:type="spellEnd"/>
      <w:r>
        <w:t xml:space="preserve"> </w:t>
      </w:r>
      <w:proofErr w:type="spellStart"/>
      <w:r>
        <w:t>sy</w:t>
      </w:r>
      <w:proofErr w:type="spellEnd"/>
      <w:r>
        <w:t xml:space="preserve"> sich alles </w:t>
      </w:r>
      <w:proofErr w:type="spellStart"/>
      <w:r>
        <w:t>nit</w:t>
      </w:r>
      <w:proofErr w:type="spellEnd"/>
      <w:r>
        <w:t xml:space="preserve"> an / </w:t>
      </w:r>
      <w:proofErr w:type="spellStart"/>
      <w:r>
        <w:t>Sy</w:t>
      </w:r>
      <w:proofErr w:type="spellEnd"/>
      <w:r>
        <w:t xml:space="preserve"> </w:t>
      </w:r>
      <w:proofErr w:type="spellStart"/>
      <w:r>
        <w:t>nam</w:t>
      </w:r>
      <w:proofErr w:type="spellEnd"/>
      <w:r>
        <w:t xml:space="preserve"> sich auch derselben </w:t>
      </w:r>
      <w:proofErr w:type="spellStart"/>
      <w:r>
        <w:t>gothait</w:t>
      </w:r>
      <w:proofErr w:type="spellEnd"/>
      <w:r>
        <w:t xml:space="preserve"> </w:t>
      </w:r>
      <w:proofErr w:type="spellStart"/>
      <w:r>
        <w:t>nit</w:t>
      </w:r>
      <w:proofErr w:type="spellEnd"/>
      <w:r>
        <w:t xml:space="preserve"> an der </w:t>
      </w:r>
      <w:proofErr w:type="spellStart"/>
      <w:r>
        <w:t>wonung</w:t>
      </w:r>
      <w:proofErr w:type="spellEnd"/>
      <w:r>
        <w:t xml:space="preserve"> </w:t>
      </w:r>
      <w:proofErr w:type="spellStart"/>
      <w:r>
        <w:t>sy</w:t>
      </w:r>
      <w:proofErr w:type="spellEnd"/>
      <w:r>
        <w:t xml:space="preserve"> was / noch alles des das </w:t>
      </w:r>
      <w:proofErr w:type="spellStart"/>
      <w:r>
        <w:t>dieselb</w:t>
      </w:r>
      <w:proofErr w:type="spellEnd"/>
      <w:r>
        <w:t xml:space="preserve"> </w:t>
      </w:r>
      <w:proofErr w:type="spellStart"/>
      <w:r>
        <w:t>gothait</w:t>
      </w:r>
      <w:proofErr w:type="spellEnd"/>
      <w:r>
        <w:t xml:space="preserve"> in </w:t>
      </w:r>
      <w:proofErr w:type="spellStart"/>
      <w:r>
        <w:t>ir</w:t>
      </w:r>
      <w:proofErr w:type="spellEnd"/>
      <w:r>
        <w:t xml:space="preserve"> </w:t>
      </w:r>
      <w:proofErr w:type="spellStart"/>
      <w:r>
        <w:t>wolt</w:t>
      </w:r>
      <w:proofErr w:type="spellEnd"/>
      <w:r>
        <w:t xml:space="preserve"> oder ließ / noch alles des / das in derselben </w:t>
      </w:r>
      <w:proofErr w:type="spellStart"/>
      <w:r>
        <w:t>menschait</w:t>
      </w:r>
      <w:proofErr w:type="spellEnd"/>
      <w:r>
        <w:t xml:space="preserve"> </w:t>
      </w:r>
      <w:proofErr w:type="spellStart"/>
      <w:r>
        <w:t>ye</w:t>
      </w:r>
      <w:proofErr w:type="spellEnd"/>
      <w:r>
        <w:t xml:space="preserve"> </w:t>
      </w:r>
      <w:proofErr w:type="spellStart"/>
      <w:r>
        <w:t>geschach</w:t>
      </w:r>
      <w:proofErr w:type="spellEnd"/>
      <w:r>
        <w:t xml:space="preserve"> </w:t>
      </w:r>
      <w:proofErr w:type="spellStart"/>
      <w:r>
        <w:t>ode</w:t>
      </w:r>
      <w:proofErr w:type="spellEnd"/>
      <w:r>
        <w:t xml:space="preserve"> gelitten ward / sonder in der </w:t>
      </w:r>
      <w:proofErr w:type="spellStart"/>
      <w:r>
        <w:t>menschait</w:t>
      </w:r>
      <w:proofErr w:type="spellEnd"/>
      <w:r>
        <w:t xml:space="preserve"> was weder </w:t>
      </w:r>
      <w:proofErr w:type="spellStart"/>
      <w:r>
        <w:t>annemen</w:t>
      </w:r>
      <w:proofErr w:type="spellEnd"/>
      <w:r>
        <w:t xml:space="preserve"> noch </w:t>
      </w:r>
      <w:proofErr w:type="spellStart"/>
      <w:r>
        <w:t>gesuch</w:t>
      </w:r>
      <w:proofErr w:type="spellEnd"/>
      <w:r>
        <w:t xml:space="preserve"> oder </w:t>
      </w:r>
      <w:proofErr w:type="spellStart"/>
      <w:r>
        <w:t>begird</w:t>
      </w:r>
      <w:proofErr w:type="spellEnd"/>
      <w:r>
        <w:t xml:space="preserve"> / sonder </w:t>
      </w:r>
      <w:proofErr w:type="spellStart"/>
      <w:r>
        <w:t>allain</w:t>
      </w:r>
      <w:proofErr w:type="spellEnd"/>
      <w:r>
        <w:t xml:space="preserve"> </w:t>
      </w:r>
      <w:proofErr w:type="spellStart"/>
      <w:r>
        <w:t>ain</w:t>
      </w:r>
      <w:proofErr w:type="spellEnd"/>
      <w:r>
        <w:t xml:space="preserve"> </w:t>
      </w:r>
      <w:proofErr w:type="spellStart"/>
      <w:r>
        <w:t>gesuch</w:t>
      </w:r>
      <w:proofErr w:type="spellEnd"/>
      <w:r>
        <w:t xml:space="preserve"> und </w:t>
      </w:r>
      <w:proofErr w:type="spellStart"/>
      <w:r>
        <w:t>begird</w:t>
      </w:r>
      <w:proofErr w:type="spellEnd"/>
      <w:r>
        <w:t xml:space="preserve"> wie der </w:t>
      </w:r>
      <w:proofErr w:type="spellStart"/>
      <w:r>
        <w:t>gothait</w:t>
      </w:r>
      <w:proofErr w:type="spellEnd"/>
      <w:r>
        <w:t xml:space="preserve"> gnug </w:t>
      </w:r>
      <w:proofErr w:type="spellStart"/>
      <w:r>
        <w:t>geschaech</w:t>
      </w:r>
      <w:proofErr w:type="spellEnd"/>
      <w:r>
        <w:t xml:space="preserve"> / und desselben </w:t>
      </w:r>
      <w:proofErr w:type="spellStart"/>
      <w:r>
        <w:t>nam</w:t>
      </w:r>
      <w:proofErr w:type="spellEnd"/>
      <w:r>
        <w:t xml:space="preserve"> </w:t>
      </w:r>
      <w:proofErr w:type="spellStart"/>
      <w:r>
        <w:t>sy</w:t>
      </w:r>
      <w:proofErr w:type="spellEnd"/>
      <w:r>
        <w:t xml:space="preserve"> sich </w:t>
      </w:r>
      <w:proofErr w:type="spellStart"/>
      <w:r>
        <w:t>nit</w:t>
      </w:r>
      <w:proofErr w:type="spellEnd"/>
      <w:r>
        <w:t xml:space="preserve"> an. </w:t>
      </w:r>
    </w:p>
    <w:p w14:paraId="64E5D1DA" w14:textId="77777777" w:rsidR="00243995" w:rsidRDefault="00243995" w:rsidP="00243995">
      <w:pPr>
        <w:pStyle w:val="StandardWeb"/>
      </w:pPr>
      <w:r>
        <w:t xml:space="preserve">Von </w:t>
      </w:r>
      <w:proofErr w:type="spellStart"/>
      <w:r>
        <w:t>disem</w:t>
      </w:r>
      <w:proofErr w:type="spellEnd"/>
      <w:r>
        <w:t xml:space="preserve"> </w:t>
      </w:r>
      <w:proofErr w:type="spellStart"/>
      <w:r>
        <w:t>synn</w:t>
      </w:r>
      <w:proofErr w:type="spellEnd"/>
      <w:r>
        <w:t xml:space="preserve"> </w:t>
      </w:r>
      <w:proofErr w:type="spellStart"/>
      <w:r>
        <w:t>kan</w:t>
      </w:r>
      <w:proofErr w:type="spellEnd"/>
      <w:r>
        <w:t xml:space="preserve"> man hie nun </w:t>
      </w:r>
      <w:proofErr w:type="spellStart"/>
      <w:r>
        <w:t>nit</w:t>
      </w:r>
      <w:proofErr w:type="spellEnd"/>
      <w:r>
        <w:t xml:space="preserve"> </w:t>
      </w:r>
      <w:proofErr w:type="spellStart"/>
      <w:r>
        <w:t>meer</w:t>
      </w:r>
      <w:proofErr w:type="spellEnd"/>
      <w:r>
        <w:t xml:space="preserve"> </w:t>
      </w:r>
      <w:proofErr w:type="spellStart"/>
      <w:r>
        <w:t>geschreyben</w:t>
      </w:r>
      <w:proofErr w:type="spellEnd"/>
      <w:r>
        <w:t xml:space="preserve"> oder </w:t>
      </w:r>
      <w:proofErr w:type="spellStart"/>
      <w:r>
        <w:t>gesprechen</w:t>
      </w:r>
      <w:proofErr w:type="spellEnd"/>
      <w:r>
        <w:t xml:space="preserve"> / er ist unaussprechlich / er ward noch nie zu </w:t>
      </w:r>
      <w:proofErr w:type="spellStart"/>
      <w:r>
        <w:t>grund</w:t>
      </w:r>
      <w:proofErr w:type="spellEnd"/>
      <w:r>
        <w:t xml:space="preserve"> / noch </w:t>
      </w:r>
      <w:proofErr w:type="spellStart"/>
      <w:r>
        <w:t>wirt</w:t>
      </w:r>
      <w:proofErr w:type="spellEnd"/>
      <w:r>
        <w:t xml:space="preserve"> </w:t>
      </w:r>
      <w:proofErr w:type="spellStart"/>
      <w:r>
        <w:t>nymmer</w:t>
      </w:r>
      <w:proofErr w:type="spellEnd"/>
      <w:r>
        <w:t xml:space="preserve"> / gar </w:t>
      </w:r>
      <w:proofErr w:type="spellStart"/>
      <w:r>
        <w:t>außgesprochen</w:t>
      </w:r>
      <w:proofErr w:type="spellEnd"/>
      <w:r>
        <w:t xml:space="preserve"> / Wann er will sich weder sprechen noch schreiben lassen / dann von dem der es ist und </w:t>
      </w:r>
      <w:proofErr w:type="spellStart"/>
      <w:r>
        <w:t>waißt</w:t>
      </w:r>
      <w:proofErr w:type="spellEnd"/>
      <w:r>
        <w:t xml:space="preserve">. </w:t>
      </w:r>
    </w:p>
    <w:p w14:paraId="5FB07A93" w14:textId="77777777" w:rsidR="00243995" w:rsidRDefault="00243995" w:rsidP="00243995">
      <w:pPr>
        <w:pStyle w:val="berschrift2"/>
      </w:pPr>
      <w:r>
        <w:t xml:space="preserve">Das </w:t>
      </w:r>
      <w:proofErr w:type="spellStart"/>
      <w:r>
        <w:t>XIIII</w:t>
      </w:r>
      <w:proofErr w:type="spellEnd"/>
      <w:r>
        <w:t xml:space="preserve"> </w:t>
      </w:r>
      <w:proofErr w:type="spellStart"/>
      <w:r>
        <w:t>Capittel</w:t>
      </w:r>
      <w:proofErr w:type="spellEnd"/>
    </w:p>
    <w:p w14:paraId="105B4634" w14:textId="77777777" w:rsidR="00243995" w:rsidRDefault="00243995" w:rsidP="00243995">
      <w:pPr>
        <w:pStyle w:val="StandardWeb"/>
      </w:pPr>
      <w:r>
        <w:t xml:space="preserve">Auch </w:t>
      </w:r>
      <w:proofErr w:type="spellStart"/>
      <w:r>
        <w:t>sol</w:t>
      </w:r>
      <w:proofErr w:type="spellEnd"/>
      <w:r>
        <w:t xml:space="preserve"> man </w:t>
      </w:r>
      <w:proofErr w:type="spellStart"/>
      <w:r>
        <w:t>mercken</w:t>
      </w:r>
      <w:proofErr w:type="spellEnd"/>
      <w:r>
        <w:t xml:space="preserve"> wenn man spricht von </w:t>
      </w:r>
      <w:proofErr w:type="spellStart"/>
      <w:r>
        <w:t>ainem</w:t>
      </w:r>
      <w:proofErr w:type="spellEnd"/>
      <w:r>
        <w:t xml:space="preserve"> </w:t>
      </w:r>
      <w:proofErr w:type="spellStart"/>
      <w:r>
        <w:t>menschen</w:t>
      </w:r>
      <w:proofErr w:type="spellEnd"/>
      <w:r>
        <w:t xml:space="preserve"> der da ist alt / und von </w:t>
      </w:r>
      <w:proofErr w:type="spellStart"/>
      <w:r>
        <w:t>ainem</w:t>
      </w:r>
      <w:proofErr w:type="spellEnd"/>
      <w:r>
        <w:t xml:space="preserve"> </w:t>
      </w:r>
      <w:proofErr w:type="spellStart"/>
      <w:r>
        <w:t>neüwen</w:t>
      </w:r>
      <w:proofErr w:type="spellEnd"/>
      <w:r>
        <w:t xml:space="preserve"> </w:t>
      </w:r>
      <w:proofErr w:type="spellStart"/>
      <w:r>
        <w:t>menschen</w:t>
      </w:r>
      <w:proofErr w:type="spellEnd"/>
      <w:r>
        <w:t xml:space="preserve"> / sich der alt ist Adam / und ungehorsam / </w:t>
      </w:r>
      <w:proofErr w:type="spellStart"/>
      <w:r>
        <w:t>selbhait</w:t>
      </w:r>
      <w:proofErr w:type="spellEnd"/>
      <w:r>
        <w:t xml:space="preserve"> / </w:t>
      </w:r>
      <w:proofErr w:type="spellStart"/>
      <w:r>
        <w:t>ichthait</w:t>
      </w:r>
      <w:proofErr w:type="spellEnd"/>
      <w:r>
        <w:t xml:space="preserve"> / und desgleich / Aber der </w:t>
      </w:r>
      <w:proofErr w:type="spellStart"/>
      <w:r>
        <w:t>new</w:t>
      </w:r>
      <w:proofErr w:type="spellEnd"/>
      <w:r>
        <w:t xml:space="preserve"> </w:t>
      </w:r>
      <w:proofErr w:type="spellStart"/>
      <w:r>
        <w:t>mensch</w:t>
      </w:r>
      <w:proofErr w:type="spellEnd"/>
      <w:r>
        <w:t xml:space="preserve"> ist Christus / und gehorsam. Wenn man auch spricht von sterben und von verderben / und des gleich / so </w:t>
      </w:r>
      <w:proofErr w:type="spellStart"/>
      <w:r>
        <w:t>mainet</w:t>
      </w:r>
      <w:proofErr w:type="spellEnd"/>
      <w:r>
        <w:t xml:space="preserve"> man / das der alt </w:t>
      </w:r>
      <w:proofErr w:type="spellStart"/>
      <w:r>
        <w:t>mensch</w:t>
      </w:r>
      <w:proofErr w:type="spellEnd"/>
      <w:r>
        <w:t xml:space="preserve"> soll zu nicht werden / Und wenn und wo das geschicht in </w:t>
      </w:r>
      <w:proofErr w:type="spellStart"/>
      <w:r>
        <w:t>ainem</w:t>
      </w:r>
      <w:proofErr w:type="spellEnd"/>
      <w:r>
        <w:t xml:space="preserve"> </w:t>
      </w:r>
      <w:proofErr w:type="spellStart"/>
      <w:r>
        <w:t>geotlichen</w:t>
      </w:r>
      <w:proofErr w:type="spellEnd"/>
      <w:r>
        <w:t xml:space="preserve"> </w:t>
      </w:r>
      <w:proofErr w:type="spellStart"/>
      <w:r>
        <w:t>liecht</w:t>
      </w:r>
      <w:proofErr w:type="spellEnd"/>
      <w:r>
        <w:t xml:space="preserve"> / so </w:t>
      </w:r>
      <w:proofErr w:type="spellStart"/>
      <w:r>
        <w:t>wirt</w:t>
      </w:r>
      <w:proofErr w:type="spellEnd"/>
      <w:r>
        <w:t xml:space="preserve"> der </w:t>
      </w:r>
      <w:proofErr w:type="spellStart"/>
      <w:r>
        <w:t>new</w:t>
      </w:r>
      <w:proofErr w:type="spellEnd"/>
      <w:r>
        <w:t xml:space="preserve"> </w:t>
      </w:r>
      <w:proofErr w:type="spellStart"/>
      <w:r>
        <w:t>mensch</w:t>
      </w:r>
      <w:proofErr w:type="spellEnd"/>
      <w:r>
        <w:t xml:space="preserve"> wider geboren. Man spricht doch / der </w:t>
      </w:r>
      <w:proofErr w:type="spellStart"/>
      <w:r>
        <w:t>mensch</w:t>
      </w:r>
      <w:proofErr w:type="spellEnd"/>
      <w:r>
        <w:t xml:space="preserve"> </w:t>
      </w:r>
      <w:proofErr w:type="spellStart"/>
      <w:r>
        <w:t>sol</w:t>
      </w:r>
      <w:proofErr w:type="spellEnd"/>
      <w:r>
        <w:t xml:space="preserve"> an </w:t>
      </w:r>
      <w:proofErr w:type="spellStart"/>
      <w:r>
        <w:t>jm</w:t>
      </w:r>
      <w:proofErr w:type="spellEnd"/>
      <w:r>
        <w:t xml:space="preserve"> selber sterben / das ist / des </w:t>
      </w:r>
      <w:proofErr w:type="spellStart"/>
      <w:r>
        <w:t>menschen</w:t>
      </w:r>
      <w:proofErr w:type="spellEnd"/>
      <w:r>
        <w:t xml:space="preserve"> </w:t>
      </w:r>
      <w:proofErr w:type="spellStart"/>
      <w:r>
        <w:t>selbhait</w:t>
      </w:r>
      <w:proofErr w:type="spellEnd"/>
      <w:r>
        <w:t xml:space="preserve"> und </w:t>
      </w:r>
      <w:proofErr w:type="spellStart"/>
      <w:r>
        <w:t>ichthait</w:t>
      </w:r>
      <w:proofErr w:type="spellEnd"/>
      <w:r>
        <w:t xml:space="preserve"> </w:t>
      </w:r>
      <w:proofErr w:type="spellStart"/>
      <w:r>
        <w:t>sol</w:t>
      </w:r>
      <w:proofErr w:type="spellEnd"/>
      <w:r>
        <w:t xml:space="preserve"> sterben. Hievon spricht sanctus Paulus. legt ab den alten </w:t>
      </w:r>
      <w:proofErr w:type="spellStart"/>
      <w:r>
        <w:t>menschen</w:t>
      </w:r>
      <w:proofErr w:type="spellEnd"/>
      <w:r>
        <w:t xml:space="preserve"> mit seinen </w:t>
      </w:r>
      <w:proofErr w:type="spellStart"/>
      <w:r>
        <w:t>wercken</w:t>
      </w:r>
      <w:proofErr w:type="spellEnd"/>
      <w:r>
        <w:t xml:space="preserve"> / und </w:t>
      </w:r>
      <w:proofErr w:type="spellStart"/>
      <w:r>
        <w:t>ziecht</w:t>
      </w:r>
      <w:proofErr w:type="spellEnd"/>
      <w:r>
        <w:t xml:space="preserve"> an </w:t>
      </w:r>
      <w:proofErr w:type="spellStart"/>
      <w:r>
        <w:t>ainen</w:t>
      </w:r>
      <w:proofErr w:type="spellEnd"/>
      <w:r>
        <w:t xml:space="preserve"> </w:t>
      </w:r>
      <w:proofErr w:type="spellStart"/>
      <w:r>
        <w:t>neüen</w:t>
      </w:r>
      <w:proofErr w:type="spellEnd"/>
      <w:r>
        <w:t xml:space="preserve"> </w:t>
      </w:r>
      <w:proofErr w:type="spellStart"/>
      <w:r>
        <w:t>menschen</w:t>
      </w:r>
      <w:proofErr w:type="spellEnd"/>
      <w:r>
        <w:t xml:space="preserve"> / der nach </w:t>
      </w:r>
      <w:proofErr w:type="spellStart"/>
      <w:r>
        <w:t>got</w:t>
      </w:r>
      <w:proofErr w:type="spellEnd"/>
      <w:r>
        <w:t xml:space="preserve"> geschaffen und gebildet ist. Wer in seiner </w:t>
      </w:r>
      <w:proofErr w:type="spellStart"/>
      <w:r>
        <w:t>selbhait</w:t>
      </w:r>
      <w:proofErr w:type="spellEnd"/>
      <w:r>
        <w:t xml:space="preserve"> und nach dem alten </w:t>
      </w:r>
      <w:proofErr w:type="spellStart"/>
      <w:r>
        <w:t>menschen</w:t>
      </w:r>
      <w:proofErr w:type="spellEnd"/>
      <w:r>
        <w:t xml:space="preserve"> lebt / der </w:t>
      </w:r>
      <w:proofErr w:type="spellStart"/>
      <w:r>
        <w:t>haißt</w:t>
      </w:r>
      <w:proofErr w:type="spellEnd"/>
      <w:r>
        <w:t xml:space="preserve"> </w:t>
      </w:r>
      <w:proofErr w:type="spellStart"/>
      <w:r>
        <w:t>unnd</w:t>
      </w:r>
      <w:proofErr w:type="spellEnd"/>
      <w:r>
        <w:t xml:space="preserve"> ist Adams </w:t>
      </w:r>
      <w:proofErr w:type="spellStart"/>
      <w:r>
        <w:t>kind</w:t>
      </w:r>
      <w:proofErr w:type="spellEnd"/>
      <w:r>
        <w:t xml:space="preserve"> / er mag als </w:t>
      </w:r>
      <w:proofErr w:type="spellStart"/>
      <w:r>
        <w:t>ferr</w:t>
      </w:r>
      <w:proofErr w:type="spellEnd"/>
      <w:r>
        <w:t xml:space="preserve"> und also </w:t>
      </w:r>
      <w:proofErr w:type="spellStart"/>
      <w:r>
        <w:t>wesenlich</w:t>
      </w:r>
      <w:proofErr w:type="spellEnd"/>
      <w:r>
        <w:t xml:space="preserve"> darinn leben / er ist auch des </w:t>
      </w:r>
      <w:proofErr w:type="spellStart"/>
      <w:r>
        <w:t>teüfels</w:t>
      </w:r>
      <w:proofErr w:type="spellEnd"/>
      <w:r>
        <w:t xml:space="preserve"> </w:t>
      </w:r>
      <w:proofErr w:type="spellStart"/>
      <w:r>
        <w:t>kind</w:t>
      </w:r>
      <w:proofErr w:type="spellEnd"/>
      <w:r>
        <w:t xml:space="preserve"> und </w:t>
      </w:r>
      <w:proofErr w:type="spellStart"/>
      <w:r>
        <w:t>bruder</w:t>
      </w:r>
      <w:proofErr w:type="spellEnd"/>
      <w:r>
        <w:t xml:space="preserve">. Wer aber in der gehorsam und in dem </w:t>
      </w:r>
      <w:proofErr w:type="spellStart"/>
      <w:r>
        <w:t>neüwen</w:t>
      </w:r>
      <w:proofErr w:type="spellEnd"/>
      <w:r>
        <w:t xml:space="preserve"> </w:t>
      </w:r>
      <w:proofErr w:type="spellStart"/>
      <w:r>
        <w:t>menschen</w:t>
      </w:r>
      <w:proofErr w:type="spellEnd"/>
      <w:r>
        <w:t xml:space="preserve"> lebt / der ist </w:t>
      </w:r>
      <w:proofErr w:type="spellStart"/>
      <w:r>
        <w:t>ain</w:t>
      </w:r>
      <w:proofErr w:type="spellEnd"/>
      <w:r>
        <w:t xml:space="preserve"> </w:t>
      </w:r>
      <w:proofErr w:type="spellStart"/>
      <w:r>
        <w:t>bruder</w:t>
      </w:r>
      <w:proofErr w:type="spellEnd"/>
      <w:r>
        <w:t xml:space="preserve"> Christi / und </w:t>
      </w:r>
      <w:proofErr w:type="spellStart"/>
      <w:r>
        <w:t>kind</w:t>
      </w:r>
      <w:proofErr w:type="spellEnd"/>
      <w:r>
        <w:t xml:space="preserve"> </w:t>
      </w:r>
      <w:proofErr w:type="spellStart"/>
      <w:r>
        <w:t>gots</w:t>
      </w:r>
      <w:proofErr w:type="spellEnd"/>
      <w:r>
        <w:t xml:space="preserve">. Sich </w:t>
      </w:r>
      <w:proofErr w:type="spellStart"/>
      <w:r>
        <w:t>wa</w:t>
      </w:r>
      <w:proofErr w:type="spellEnd"/>
      <w:r>
        <w:t xml:space="preserve"> der alt </w:t>
      </w:r>
      <w:proofErr w:type="spellStart"/>
      <w:r>
        <w:t>mensch</w:t>
      </w:r>
      <w:proofErr w:type="spellEnd"/>
      <w:r>
        <w:t xml:space="preserve"> stirbt und der </w:t>
      </w:r>
      <w:proofErr w:type="spellStart"/>
      <w:r>
        <w:t>neüw</w:t>
      </w:r>
      <w:proofErr w:type="spellEnd"/>
      <w:r>
        <w:t xml:space="preserve"> geboren </w:t>
      </w:r>
      <w:proofErr w:type="spellStart"/>
      <w:r>
        <w:t>wirt</w:t>
      </w:r>
      <w:proofErr w:type="spellEnd"/>
      <w:r>
        <w:t xml:space="preserve"> / da geschicht die ander </w:t>
      </w:r>
      <w:proofErr w:type="spellStart"/>
      <w:r>
        <w:t>geburt</w:t>
      </w:r>
      <w:proofErr w:type="spellEnd"/>
      <w:r>
        <w:t xml:space="preserve"> / davon Christus sprach </w:t>
      </w:r>
      <w:proofErr w:type="spellStart"/>
      <w:r>
        <w:t>Ir</w:t>
      </w:r>
      <w:proofErr w:type="spellEnd"/>
      <w:r>
        <w:t xml:space="preserve"> werden dann </w:t>
      </w:r>
      <w:proofErr w:type="spellStart"/>
      <w:r>
        <w:t>anderwait</w:t>
      </w:r>
      <w:proofErr w:type="spellEnd"/>
      <w:r>
        <w:t xml:space="preserve"> </w:t>
      </w:r>
      <w:proofErr w:type="spellStart"/>
      <w:r>
        <w:t>geborn</w:t>
      </w:r>
      <w:proofErr w:type="spellEnd"/>
      <w:r>
        <w:t xml:space="preserve"> / so </w:t>
      </w:r>
      <w:proofErr w:type="spellStart"/>
      <w:r>
        <w:t>kumpt</w:t>
      </w:r>
      <w:proofErr w:type="spellEnd"/>
      <w:r>
        <w:t xml:space="preserve"> </w:t>
      </w:r>
      <w:proofErr w:type="spellStart"/>
      <w:r>
        <w:t>ir</w:t>
      </w:r>
      <w:proofErr w:type="spellEnd"/>
      <w:r>
        <w:t xml:space="preserve"> in das reich </w:t>
      </w:r>
      <w:proofErr w:type="spellStart"/>
      <w:r>
        <w:t>gottes</w:t>
      </w:r>
      <w:proofErr w:type="spellEnd"/>
      <w:r>
        <w:t xml:space="preserve"> </w:t>
      </w:r>
      <w:proofErr w:type="spellStart"/>
      <w:r>
        <w:t>nit</w:t>
      </w:r>
      <w:proofErr w:type="spellEnd"/>
      <w:r>
        <w:t xml:space="preserve">. Auch spricht </w:t>
      </w:r>
      <w:proofErr w:type="spellStart"/>
      <w:r>
        <w:t>sant</w:t>
      </w:r>
      <w:proofErr w:type="spellEnd"/>
      <w:r>
        <w:t xml:space="preserve"> Pauls. Als alle </w:t>
      </w:r>
      <w:proofErr w:type="spellStart"/>
      <w:r>
        <w:t>menschen</w:t>
      </w:r>
      <w:proofErr w:type="spellEnd"/>
      <w:r>
        <w:t xml:space="preserve"> in Adam ersterben / also werden </w:t>
      </w:r>
      <w:proofErr w:type="spellStart"/>
      <w:r>
        <w:t>sy</w:t>
      </w:r>
      <w:proofErr w:type="spellEnd"/>
      <w:r>
        <w:t xml:space="preserve"> in Christo alle wider lebendig. das spricht also </w:t>
      </w:r>
      <w:proofErr w:type="spellStart"/>
      <w:r>
        <w:t>vil</w:t>
      </w:r>
      <w:proofErr w:type="spellEnd"/>
      <w:r>
        <w:t xml:space="preserve"> / Alle die Adam </w:t>
      </w:r>
      <w:proofErr w:type="spellStart"/>
      <w:r>
        <w:t>nachvolgen</w:t>
      </w:r>
      <w:proofErr w:type="spellEnd"/>
      <w:r>
        <w:t xml:space="preserve"> in der ungehorsam / die </w:t>
      </w:r>
      <w:proofErr w:type="spellStart"/>
      <w:r>
        <w:t>seind</w:t>
      </w:r>
      <w:proofErr w:type="spellEnd"/>
      <w:r>
        <w:t xml:space="preserve"> </w:t>
      </w:r>
      <w:proofErr w:type="spellStart"/>
      <w:r>
        <w:t>tod</w:t>
      </w:r>
      <w:proofErr w:type="spellEnd"/>
      <w:r>
        <w:t xml:space="preserve"> / und werden </w:t>
      </w:r>
      <w:proofErr w:type="spellStart"/>
      <w:r>
        <w:t>nymmer</w:t>
      </w:r>
      <w:proofErr w:type="spellEnd"/>
      <w:r>
        <w:t xml:space="preserve"> lebendig dann in Christo / das ist / in gehorsam / Das ist </w:t>
      </w:r>
      <w:proofErr w:type="spellStart"/>
      <w:r>
        <w:t>darumb</w:t>
      </w:r>
      <w:proofErr w:type="spellEnd"/>
      <w:r>
        <w:t xml:space="preserve"> / wann alle die weil der </w:t>
      </w:r>
      <w:proofErr w:type="spellStart"/>
      <w:r>
        <w:t>mensch</w:t>
      </w:r>
      <w:proofErr w:type="spellEnd"/>
      <w:r>
        <w:t xml:space="preserve"> Adam ist / oder sein </w:t>
      </w:r>
      <w:proofErr w:type="spellStart"/>
      <w:r>
        <w:t>kind</w:t>
      </w:r>
      <w:proofErr w:type="spellEnd"/>
      <w:r>
        <w:t xml:space="preserve"> / so ist er on </w:t>
      </w:r>
      <w:proofErr w:type="spellStart"/>
      <w:r>
        <w:t>got</w:t>
      </w:r>
      <w:proofErr w:type="spellEnd"/>
      <w:r>
        <w:t xml:space="preserve">. Christus spricht. Wer nicht mit mir ist / der ist wider mich. Wer nun wider </w:t>
      </w:r>
      <w:proofErr w:type="spellStart"/>
      <w:r>
        <w:t>got</w:t>
      </w:r>
      <w:proofErr w:type="spellEnd"/>
      <w:r>
        <w:t xml:space="preserve"> ist / der ist todt vor </w:t>
      </w:r>
      <w:proofErr w:type="spellStart"/>
      <w:r>
        <w:t>got</w:t>
      </w:r>
      <w:proofErr w:type="spellEnd"/>
      <w:r>
        <w:t xml:space="preserve">. Hiernach </w:t>
      </w:r>
      <w:proofErr w:type="spellStart"/>
      <w:r>
        <w:t>volgt</w:t>
      </w:r>
      <w:proofErr w:type="spellEnd"/>
      <w:r>
        <w:t xml:space="preserve"> </w:t>
      </w:r>
      <w:proofErr w:type="spellStart"/>
      <w:r>
        <w:t>daz</w:t>
      </w:r>
      <w:proofErr w:type="spellEnd"/>
      <w:r>
        <w:t xml:space="preserve"> alle Adams </w:t>
      </w:r>
      <w:proofErr w:type="spellStart"/>
      <w:r>
        <w:t>kind</w:t>
      </w:r>
      <w:proofErr w:type="spellEnd"/>
      <w:r>
        <w:t xml:space="preserve"> todt </w:t>
      </w:r>
      <w:proofErr w:type="spellStart"/>
      <w:r>
        <w:t>seind</w:t>
      </w:r>
      <w:proofErr w:type="spellEnd"/>
      <w:r>
        <w:t xml:space="preserve"> vor </w:t>
      </w:r>
      <w:proofErr w:type="spellStart"/>
      <w:r>
        <w:t>got</w:t>
      </w:r>
      <w:proofErr w:type="spellEnd"/>
      <w:r>
        <w:t xml:space="preserve"> / Aber wer mit Christo in der gehorsam ist / der ist mit </w:t>
      </w:r>
      <w:proofErr w:type="spellStart"/>
      <w:r>
        <w:t>got</w:t>
      </w:r>
      <w:proofErr w:type="spellEnd"/>
      <w:r>
        <w:t xml:space="preserve"> / und lebt. Auch ist </w:t>
      </w:r>
      <w:proofErr w:type="spellStart"/>
      <w:r>
        <w:t>geschriben</w:t>
      </w:r>
      <w:proofErr w:type="spellEnd"/>
      <w:r>
        <w:t xml:space="preserve">. </w:t>
      </w:r>
      <w:proofErr w:type="spellStart"/>
      <w:r>
        <w:t>Sünd</w:t>
      </w:r>
      <w:proofErr w:type="spellEnd"/>
      <w:r>
        <w:t xml:space="preserve"> ist / </w:t>
      </w:r>
      <w:proofErr w:type="spellStart"/>
      <w:r>
        <w:t>daz</w:t>
      </w:r>
      <w:proofErr w:type="spellEnd"/>
      <w:r>
        <w:t xml:space="preserve"> sich die </w:t>
      </w:r>
      <w:proofErr w:type="spellStart"/>
      <w:r>
        <w:t>creatur</w:t>
      </w:r>
      <w:proofErr w:type="spellEnd"/>
      <w:r>
        <w:t xml:space="preserve"> </w:t>
      </w:r>
      <w:proofErr w:type="spellStart"/>
      <w:r>
        <w:t>abkert</w:t>
      </w:r>
      <w:proofErr w:type="spellEnd"/>
      <w:r>
        <w:t xml:space="preserve"> von dem </w:t>
      </w:r>
      <w:proofErr w:type="spellStart"/>
      <w:r>
        <w:t>schoepfer</w:t>
      </w:r>
      <w:proofErr w:type="spellEnd"/>
      <w:r>
        <w:t xml:space="preserve"> / das ist aber </w:t>
      </w:r>
      <w:proofErr w:type="spellStart"/>
      <w:r>
        <w:t>disen</w:t>
      </w:r>
      <w:proofErr w:type="spellEnd"/>
      <w:r>
        <w:t xml:space="preserve"> </w:t>
      </w:r>
      <w:proofErr w:type="spellStart"/>
      <w:r>
        <w:t>geleich</w:t>
      </w:r>
      <w:proofErr w:type="spellEnd"/>
      <w:r>
        <w:t xml:space="preserve"> / und ist </w:t>
      </w:r>
      <w:proofErr w:type="spellStart"/>
      <w:r>
        <w:t>dasselb</w:t>
      </w:r>
      <w:proofErr w:type="spellEnd"/>
      <w:r>
        <w:t xml:space="preserve">. Wann wer in ungehorsam ist / der ist in </w:t>
      </w:r>
      <w:proofErr w:type="spellStart"/>
      <w:r>
        <w:t>sünden</w:t>
      </w:r>
      <w:proofErr w:type="spellEnd"/>
      <w:r>
        <w:t xml:space="preserve"> / und die </w:t>
      </w:r>
      <w:proofErr w:type="spellStart"/>
      <w:r>
        <w:t>sünd</w:t>
      </w:r>
      <w:proofErr w:type="spellEnd"/>
      <w:r>
        <w:t xml:space="preserve"> </w:t>
      </w:r>
      <w:proofErr w:type="spellStart"/>
      <w:r>
        <w:t>wirt</w:t>
      </w:r>
      <w:proofErr w:type="spellEnd"/>
      <w:r>
        <w:t xml:space="preserve"> </w:t>
      </w:r>
      <w:proofErr w:type="spellStart"/>
      <w:r>
        <w:t>nymmer</w:t>
      </w:r>
      <w:proofErr w:type="spellEnd"/>
      <w:r>
        <w:t xml:space="preserve"> </w:t>
      </w:r>
      <w:proofErr w:type="spellStart"/>
      <w:r>
        <w:t>gebueßt</w:t>
      </w:r>
      <w:proofErr w:type="spellEnd"/>
      <w:r>
        <w:t xml:space="preserve"> noch gebessert dann mit </w:t>
      </w:r>
      <w:proofErr w:type="spellStart"/>
      <w:r>
        <w:t>aim</w:t>
      </w:r>
      <w:proofErr w:type="spellEnd"/>
      <w:r>
        <w:t xml:space="preserve"> </w:t>
      </w:r>
      <w:proofErr w:type="spellStart"/>
      <w:r>
        <w:t>widerkeren</w:t>
      </w:r>
      <w:proofErr w:type="spellEnd"/>
      <w:r>
        <w:t xml:space="preserve"> in die gehorsam. Und alle die weil der </w:t>
      </w:r>
      <w:proofErr w:type="spellStart"/>
      <w:r>
        <w:t>mensch</w:t>
      </w:r>
      <w:proofErr w:type="spellEnd"/>
      <w:r>
        <w:t xml:space="preserve"> in der ungehorsam ist / so </w:t>
      </w:r>
      <w:proofErr w:type="spellStart"/>
      <w:r>
        <w:t>wirt</w:t>
      </w:r>
      <w:proofErr w:type="spellEnd"/>
      <w:r>
        <w:t xml:space="preserve"> die </w:t>
      </w:r>
      <w:proofErr w:type="spellStart"/>
      <w:r>
        <w:t>sünd</w:t>
      </w:r>
      <w:proofErr w:type="spellEnd"/>
      <w:r>
        <w:t xml:space="preserve"> </w:t>
      </w:r>
      <w:proofErr w:type="spellStart"/>
      <w:r>
        <w:t>nymmer</w:t>
      </w:r>
      <w:proofErr w:type="spellEnd"/>
      <w:r>
        <w:t xml:space="preserve"> </w:t>
      </w:r>
      <w:proofErr w:type="spellStart"/>
      <w:r>
        <w:t>gebueßt</w:t>
      </w:r>
      <w:proofErr w:type="spellEnd"/>
      <w:r>
        <w:t xml:space="preserve"> noch bessert er thu was er </w:t>
      </w:r>
      <w:proofErr w:type="spellStart"/>
      <w:r>
        <w:t>woll</w:t>
      </w:r>
      <w:proofErr w:type="spellEnd"/>
      <w:r>
        <w:t xml:space="preserve">. Das </w:t>
      </w:r>
      <w:proofErr w:type="spellStart"/>
      <w:r>
        <w:t>merck</w:t>
      </w:r>
      <w:proofErr w:type="spellEnd"/>
      <w:r>
        <w:t xml:space="preserve"> / wann die ungehorsam ist selber </w:t>
      </w:r>
      <w:proofErr w:type="spellStart"/>
      <w:r>
        <w:t>sünd</w:t>
      </w:r>
      <w:proofErr w:type="spellEnd"/>
      <w:r>
        <w:t xml:space="preserve"> / und </w:t>
      </w:r>
      <w:proofErr w:type="spellStart"/>
      <w:r>
        <w:t>kumpt</w:t>
      </w:r>
      <w:proofErr w:type="spellEnd"/>
      <w:r>
        <w:t xml:space="preserve"> er wider in die waren gehorsam / so ist es alles gebessert / </w:t>
      </w:r>
      <w:proofErr w:type="spellStart"/>
      <w:r>
        <w:t>gebueßt</w:t>
      </w:r>
      <w:proofErr w:type="spellEnd"/>
      <w:r>
        <w:t xml:space="preserve"> und vergeben / und anders </w:t>
      </w:r>
      <w:proofErr w:type="spellStart"/>
      <w:r>
        <w:t>nit</w:t>
      </w:r>
      <w:proofErr w:type="spellEnd"/>
      <w:r>
        <w:t xml:space="preserve">. Diß ist </w:t>
      </w:r>
      <w:proofErr w:type="spellStart"/>
      <w:r>
        <w:t>mercklich</w:t>
      </w:r>
      <w:proofErr w:type="spellEnd"/>
      <w:r>
        <w:t xml:space="preserve"> / und </w:t>
      </w:r>
      <w:proofErr w:type="spellStart"/>
      <w:r>
        <w:t>moecht</w:t>
      </w:r>
      <w:proofErr w:type="spellEnd"/>
      <w:r>
        <w:t xml:space="preserve"> der </w:t>
      </w:r>
      <w:proofErr w:type="spellStart"/>
      <w:r>
        <w:t>teüfel</w:t>
      </w:r>
      <w:proofErr w:type="spellEnd"/>
      <w:r>
        <w:t xml:space="preserve"> zu der waren gehorsam kommen er </w:t>
      </w:r>
      <w:proofErr w:type="spellStart"/>
      <w:r>
        <w:t>wurd</w:t>
      </w:r>
      <w:proofErr w:type="spellEnd"/>
      <w:r>
        <w:t xml:space="preserve"> </w:t>
      </w:r>
      <w:proofErr w:type="spellStart"/>
      <w:r>
        <w:t>ain</w:t>
      </w:r>
      <w:proofErr w:type="spellEnd"/>
      <w:r>
        <w:t xml:space="preserve"> </w:t>
      </w:r>
      <w:proofErr w:type="spellStart"/>
      <w:r>
        <w:t>engel</w:t>
      </w:r>
      <w:proofErr w:type="spellEnd"/>
      <w:r>
        <w:t xml:space="preserve"> / und all sein </w:t>
      </w:r>
      <w:proofErr w:type="spellStart"/>
      <w:r>
        <w:t>sünd</w:t>
      </w:r>
      <w:proofErr w:type="spellEnd"/>
      <w:r>
        <w:t xml:space="preserve"> und </w:t>
      </w:r>
      <w:proofErr w:type="spellStart"/>
      <w:r>
        <w:t>boßhait</w:t>
      </w:r>
      <w:proofErr w:type="spellEnd"/>
      <w:r>
        <w:t xml:space="preserve"> </w:t>
      </w:r>
      <w:proofErr w:type="spellStart"/>
      <w:r>
        <w:t>waer</w:t>
      </w:r>
      <w:proofErr w:type="spellEnd"/>
      <w:r>
        <w:t xml:space="preserve"> gebessert und </w:t>
      </w:r>
      <w:proofErr w:type="spellStart"/>
      <w:r>
        <w:t>gebueßt</w:t>
      </w:r>
      <w:proofErr w:type="spellEnd"/>
      <w:r>
        <w:t xml:space="preserve"> / und </w:t>
      </w:r>
      <w:proofErr w:type="spellStart"/>
      <w:r>
        <w:t>waer</w:t>
      </w:r>
      <w:proofErr w:type="spellEnd"/>
      <w:r>
        <w:t xml:space="preserve"> zu mal vergeben. und </w:t>
      </w:r>
      <w:proofErr w:type="spellStart"/>
      <w:r>
        <w:t>moecht</w:t>
      </w:r>
      <w:proofErr w:type="spellEnd"/>
      <w:r>
        <w:t xml:space="preserve"> </w:t>
      </w:r>
      <w:proofErr w:type="spellStart"/>
      <w:r>
        <w:t>ain</w:t>
      </w:r>
      <w:proofErr w:type="spellEnd"/>
      <w:r>
        <w:t xml:space="preserve"> </w:t>
      </w:r>
      <w:proofErr w:type="spellStart"/>
      <w:r>
        <w:t>engel</w:t>
      </w:r>
      <w:proofErr w:type="spellEnd"/>
      <w:r>
        <w:t xml:space="preserve"> zu der ungehorsam kommen / er </w:t>
      </w:r>
      <w:proofErr w:type="spellStart"/>
      <w:r>
        <w:t>waer</w:t>
      </w:r>
      <w:proofErr w:type="spellEnd"/>
      <w:r>
        <w:t xml:space="preserve"> als bald </w:t>
      </w:r>
      <w:proofErr w:type="spellStart"/>
      <w:r>
        <w:t>ain</w:t>
      </w:r>
      <w:proofErr w:type="spellEnd"/>
      <w:r>
        <w:t xml:space="preserve"> </w:t>
      </w:r>
      <w:proofErr w:type="spellStart"/>
      <w:r>
        <w:t>teüfel</w:t>
      </w:r>
      <w:proofErr w:type="spellEnd"/>
      <w:r>
        <w:t xml:space="preserve"> / und ob er anders </w:t>
      </w:r>
      <w:proofErr w:type="spellStart"/>
      <w:r>
        <w:t>nit</w:t>
      </w:r>
      <w:proofErr w:type="spellEnd"/>
      <w:r>
        <w:t xml:space="preserve"> mehr </w:t>
      </w:r>
      <w:proofErr w:type="spellStart"/>
      <w:r>
        <w:t>thet</w:t>
      </w:r>
      <w:proofErr w:type="spellEnd"/>
      <w:r>
        <w:t xml:space="preserve">. </w:t>
      </w:r>
      <w:proofErr w:type="spellStart"/>
      <w:r>
        <w:t>Waer</w:t>
      </w:r>
      <w:proofErr w:type="spellEnd"/>
      <w:r>
        <w:t xml:space="preserve"> es </w:t>
      </w:r>
      <w:proofErr w:type="spellStart"/>
      <w:r>
        <w:t>müglich</w:t>
      </w:r>
      <w:proofErr w:type="spellEnd"/>
      <w:r>
        <w:t xml:space="preserve"> </w:t>
      </w:r>
      <w:proofErr w:type="spellStart"/>
      <w:r>
        <w:t>daz</w:t>
      </w:r>
      <w:proofErr w:type="spellEnd"/>
      <w:r>
        <w:t xml:space="preserve"> </w:t>
      </w:r>
      <w:proofErr w:type="spellStart"/>
      <w:r>
        <w:t>ain</w:t>
      </w:r>
      <w:proofErr w:type="spellEnd"/>
      <w:r>
        <w:t xml:space="preserve"> </w:t>
      </w:r>
      <w:proofErr w:type="spellStart"/>
      <w:r>
        <w:t>mensch</w:t>
      </w:r>
      <w:proofErr w:type="spellEnd"/>
      <w:r>
        <w:t xml:space="preserve"> als gar und lauterlich on sich selber / und on alle / in der waren gehorsam </w:t>
      </w:r>
      <w:proofErr w:type="spellStart"/>
      <w:r>
        <w:t>waer</w:t>
      </w:r>
      <w:proofErr w:type="spellEnd"/>
      <w:r>
        <w:t xml:space="preserve"> als Christi </w:t>
      </w:r>
      <w:proofErr w:type="spellStart"/>
      <w:r>
        <w:t>menschait</w:t>
      </w:r>
      <w:proofErr w:type="spellEnd"/>
      <w:r>
        <w:t xml:space="preserve"> was / der </w:t>
      </w:r>
      <w:proofErr w:type="spellStart"/>
      <w:r>
        <w:t>waer</w:t>
      </w:r>
      <w:proofErr w:type="spellEnd"/>
      <w:r>
        <w:t xml:space="preserve"> on </w:t>
      </w:r>
      <w:proofErr w:type="spellStart"/>
      <w:r>
        <w:t>sünd</w:t>
      </w:r>
      <w:proofErr w:type="spellEnd"/>
      <w:r>
        <w:t xml:space="preserve"> und auch </w:t>
      </w:r>
      <w:proofErr w:type="spellStart"/>
      <w:r>
        <w:t>ains</w:t>
      </w:r>
      <w:proofErr w:type="spellEnd"/>
      <w:r>
        <w:t xml:space="preserve"> mit Christo. und </w:t>
      </w:r>
      <w:proofErr w:type="spellStart"/>
      <w:r>
        <w:t>dasselb</w:t>
      </w:r>
      <w:proofErr w:type="spellEnd"/>
      <w:r>
        <w:t xml:space="preserve"> von </w:t>
      </w:r>
      <w:proofErr w:type="spellStart"/>
      <w:r>
        <w:t>genaden</w:t>
      </w:r>
      <w:proofErr w:type="spellEnd"/>
      <w:r>
        <w:t xml:space="preserve"> / das </w:t>
      </w:r>
      <w:proofErr w:type="spellStart"/>
      <w:r>
        <w:t>christus</w:t>
      </w:r>
      <w:proofErr w:type="spellEnd"/>
      <w:r>
        <w:t xml:space="preserve"> was von </w:t>
      </w:r>
      <w:proofErr w:type="spellStart"/>
      <w:r>
        <w:t>natur</w:t>
      </w:r>
      <w:proofErr w:type="spellEnd"/>
      <w:r>
        <w:t xml:space="preserve">. Aber man spricht / es </w:t>
      </w:r>
      <w:proofErr w:type="spellStart"/>
      <w:r>
        <w:t>müg</w:t>
      </w:r>
      <w:proofErr w:type="spellEnd"/>
      <w:r>
        <w:t xml:space="preserve"> </w:t>
      </w:r>
      <w:proofErr w:type="spellStart"/>
      <w:r>
        <w:t>nit</w:t>
      </w:r>
      <w:proofErr w:type="spellEnd"/>
      <w:r>
        <w:t xml:space="preserve"> sein / </w:t>
      </w:r>
      <w:proofErr w:type="spellStart"/>
      <w:r>
        <w:t>darumb</w:t>
      </w:r>
      <w:proofErr w:type="spellEnd"/>
      <w:r>
        <w:t xml:space="preserve"> spricht man auch / </w:t>
      </w:r>
      <w:proofErr w:type="spellStart"/>
      <w:r>
        <w:t>niemandt</w:t>
      </w:r>
      <w:proofErr w:type="spellEnd"/>
      <w:r>
        <w:t xml:space="preserve"> sey on </w:t>
      </w:r>
      <w:proofErr w:type="spellStart"/>
      <w:r>
        <w:t>sünd</w:t>
      </w:r>
      <w:proofErr w:type="spellEnd"/>
      <w:r>
        <w:t xml:space="preserve"> / aber wie das sey / doch ist das war / so man </w:t>
      </w:r>
      <w:proofErr w:type="spellStart"/>
      <w:r>
        <w:t>diser</w:t>
      </w:r>
      <w:proofErr w:type="spellEnd"/>
      <w:r>
        <w:t xml:space="preserve"> gehorsam </w:t>
      </w:r>
      <w:proofErr w:type="spellStart"/>
      <w:r>
        <w:t>naeher</w:t>
      </w:r>
      <w:proofErr w:type="spellEnd"/>
      <w:r>
        <w:t xml:space="preserve"> ist / so </w:t>
      </w:r>
      <w:proofErr w:type="spellStart"/>
      <w:r>
        <w:t>ye</w:t>
      </w:r>
      <w:proofErr w:type="spellEnd"/>
      <w:r>
        <w:t xml:space="preserve"> minder </w:t>
      </w:r>
      <w:proofErr w:type="spellStart"/>
      <w:r>
        <w:t>sünd</w:t>
      </w:r>
      <w:proofErr w:type="spellEnd"/>
      <w:r>
        <w:t xml:space="preserve"> / so man </w:t>
      </w:r>
      <w:proofErr w:type="spellStart"/>
      <w:r>
        <w:t>ye</w:t>
      </w:r>
      <w:proofErr w:type="spellEnd"/>
      <w:r>
        <w:t xml:space="preserve"> </w:t>
      </w:r>
      <w:proofErr w:type="spellStart"/>
      <w:r>
        <w:t>fferrer</w:t>
      </w:r>
      <w:proofErr w:type="spellEnd"/>
      <w:r>
        <w:t xml:space="preserve"> ist / so </w:t>
      </w:r>
      <w:proofErr w:type="spellStart"/>
      <w:r>
        <w:t>meer</w:t>
      </w:r>
      <w:proofErr w:type="spellEnd"/>
      <w:r>
        <w:t xml:space="preserve"> </w:t>
      </w:r>
      <w:proofErr w:type="spellStart"/>
      <w:r>
        <w:t>sünd</w:t>
      </w:r>
      <w:proofErr w:type="spellEnd"/>
      <w:r>
        <w:t xml:space="preserve">. </w:t>
      </w:r>
      <w:proofErr w:type="spellStart"/>
      <w:r>
        <w:t>Kurtzlich</w:t>
      </w:r>
      <w:proofErr w:type="spellEnd"/>
      <w:r>
        <w:t xml:space="preserve"> / ob der </w:t>
      </w:r>
      <w:proofErr w:type="spellStart"/>
      <w:r>
        <w:t>mensch</w:t>
      </w:r>
      <w:proofErr w:type="spellEnd"/>
      <w:r>
        <w:t xml:space="preserve"> gut / besser / oder allerbest sey / </w:t>
      </w:r>
      <w:proofErr w:type="spellStart"/>
      <w:r>
        <w:t>boeß</w:t>
      </w:r>
      <w:proofErr w:type="spellEnd"/>
      <w:r>
        <w:t xml:space="preserve"> / </w:t>
      </w:r>
      <w:proofErr w:type="spellStart"/>
      <w:r>
        <w:t>boeser</w:t>
      </w:r>
      <w:proofErr w:type="spellEnd"/>
      <w:r>
        <w:t xml:space="preserve"> / oder </w:t>
      </w:r>
      <w:proofErr w:type="spellStart"/>
      <w:r>
        <w:t>allerboesest</w:t>
      </w:r>
      <w:proofErr w:type="spellEnd"/>
      <w:r>
        <w:t xml:space="preserve"> sey / sündig oder </w:t>
      </w:r>
      <w:proofErr w:type="spellStart"/>
      <w:r>
        <w:t>saelig</w:t>
      </w:r>
      <w:proofErr w:type="spellEnd"/>
      <w:r>
        <w:t xml:space="preserve"> vor </w:t>
      </w:r>
      <w:proofErr w:type="spellStart"/>
      <w:r>
        <w:t>got</w:t>
      </w:r>
      <w:proofErr w:type="spellEnd"/>
      <w:r>
        <w:t xml:space="preserve"> / das </w:t>
      </w:r>
      <w:proofErr w:type="spellStart"/>
      <w:r>
        <w:t>ligt</w:t>
      </w:r>
      <w:proofErr w:type="spellEnd"/>
      <w:r>
        <w:t xml:space="preserve"> </w:t>
      </w:r>
      <w:proofErr w:type="spellStart"/>
      <w:r>
        <w:t>alls</w:t>
      </w:r>
      <w:proofErr w:type="spellEnd"/>
      <w:r>
        <w:t xml:space="preserve"> zu mal an </w:t>
      </w:r>
      <w:proofErr w:type="spellStart"/>
      <w:r>
        <w:t>diser</w:t>
      </w:r>
      <w:proofErr w:type="spellEnd"/>
      <w:r>
        <w:t xml:space="preserve"> gehorsam und ungehorsam. </w:t>
      </w:r>
      <w:proofErr w:type="spellStart"/>
      <w:r>
        <w:t>Darumb</w:t>
      </w:r>
      <w:proofErr w:type="spellEnd"/>
      <w:r>
        <w:t xml:space="preserve"> ist auch </w:t>
      </w:r>
      <w:proofErr w:type="spellStart"/>
      <w:r>
        <w:t>geschriben</w:t>
      </w:r>
      <w:proofErr w:type="spellEnd"/>
      <w:r>
        <w:t xml:space="preserve">. So </w:t>
      </w:r>
      <w:proofErr w:type="spellStart"/>
      <w:r>
        <w:t>ye</w:t>
      </w:r>
      <w:proofErr w:type="spellEnd"/>
      <w:r>
        <w:t xml:space="preserve"> </w:t>
      </w:r>
      <w:proofErr w:type="spellStart"/>
      <w:r>
        <w:t>meer</w:t>
      </w:r>
      <w:proofErr w:type="spellEnd"/>
      <w:r>
        <w:t xml:space="preserve"> </w:t>
      </w:r>
      <w:proofErr w:type="spellStart"/>
      <w:r>
        <w:t>selbhait</w:t>
      </w:r>
      <w:proofErr w:type="spellEnd"/>
      <w:r>
        <w:t xml:space="preserve"> und </w:t>
      </w:r>
      <w:proofErr w:type="spellStart"/>
      <w:r>
        <w:t>ichthait</w:t>
      </w:r>
      <w:proofErr w:type="spellEnd"/>
      <w:r>
        <w:t xml:space="preserve"> / so </w:t>
      </w:r>
      <w:proofErr w:type="spellStart"/>
      <w:r>
        <w:t>ye</w:t>
      </w:r>
      <w:proofErr w:type="spellEnd"/>
      <w:r>
        <w:t xml:space="preserve"> </w:t>
      </w:r>
      <w:proofErr w:type="spellStart"/>
      <w:r>
        <w:t>meer</w:t>
      </w:r>
      <w:proofErr w:type="spellEnd"/>
      <w:r>
        <w:t xml:space="preserve"> </w:t>
      </w:r>
      <w:proofErr w:type="spellStart"/>
      <w:r>
        <w:t>sünd</w:t>
      </w:r>
      <w:proofErr w:type="spellEnd"/>
      <w:r>
        <w:t xml:space="preserve"> und </w:t>
      </w:r>
      <w:proofErr w:type="spellStart"/>
      <w:r>
        <w:t>boßhait</w:t>
      </w:r>
      <w:proofErr w:type="spellEnd"/>
      <w:r>
        <w:t xml:space="preserve"> / so </w:t>
      </w:r>
      <w:proofErr w:type="spellStart"/>
      <w:r>
        <w:t>dises</w:t>
      </w:r>
      <w:proofErr w:type="spellEnd"/>
      <w:r>
        <w:t xml:space="preserve"> minder / so auch des minder. Auch ist </w:t>
      </w:r>
      <w:proofErr w:type="spellStart"/>
      <w:r>
        <w:t>geschriben</w:t>
      </w:r>
      <w:proofErr w:type="spellEnd"/>
      <w:r>
        <w:t xml:space="preserve">. So mein ich / das ist / </w:t>
      </w:r>
      <w:proofErr w:type="spellStart"/>
      <w:r>
        <w:t>ichthait</w:t>
      </w:r>
      <w:proofErr w:type="spellEnd"/>
      <w:r>
        <w:t xml:space="preserve"> </w:t>
      </w:r>
      <w:proofErr w:type="spellStart"/>
      <w:r>
        <w:t>unnd</w:t>
      </w:r>
      <w:proofErr w:type="spellEnd"/>
      <w:r>
        <w:t xml:space="preserve"> </w:t>
      </w:r>
      <w:proofErr w:type="spellStart"/>
      <w:r>
        <w:t>selbhait</w:t>
      </w:r>
      <w:proofErr w:type="spellEnd"/>
      <w:r>
        <w:t xml:space="preserve"> mehr </w:t>
      </w:r>
      <w:proofErr w:type="spellStart"/>
      <w:r>
        <w:t>abnimpt</w:t>
      </w:r>
      <w:proofErr w:type="spellEnd"/>
      <w:r>
        <w:t xml:space="preserve"> / so </w:t>
      </w:r>
      <w:proofErr w:type="spellStart"/>
      <w:r>
        <w:t>gottes</w:t>
      </w:r>
      <w:proofErr w:type="spellEnd"/>
      <w:r>
        <w:t xml:space="preserve"> ich / das ist / </w:t>
      </w:r>
      <w:proofErr w:type="spellStart"/>
      <w:r>
        <w:t>got</w:t>
      </w:r>
      <w:proofErr w:type="spellEnd"/>
      <w:r>
        <w:t xml:space="preserve"> selber </w:t>
      </w:r>
      <w:proofErr w:type="spellStart"/>
      <w:r>
        <w:t>mer</w:t>
      </w:r>
      <w:proofErr w:type="spellEnd"/>
      <w:r>
        <w:t xml:space="preserve"> </w:t>
      </w:r>
      <w:proofErr w:type="spellStart"/>
      <w:r>
        <w:t>zunimpt</w:t>
      </w:r>
      <w:proofErr w:type="spellEnd"/>
      <w:r>
        <w:t xml:space="preserve"> in mir. </w:t>
      </w:r>
    </w:p>
    <w:p w14:paraId="18A0E27B" w14:textId="77777777" w:rsidR="00243995" w:rsidRDefault="00243995" w:rsidP="00243995">
      <w:pPr>
        <w:pStyle w:val="StandardWeb"/>
      </w:pPr>
      <w:r>
        <w:t xml:space="preserve">Sich / </w:t>
      </w:r>
      <w:proofErr w:type="spellStart"/>
      <w:r>
        <w:t>waern</w:t>
      </w:r>
      <w:proofErr w:type="spellEnd"/>
      <w:r>
        <w:t xml:space="preserve"> all </w:t>
      </w:r>
      <w:proofErr w:type="spellStart"/>
      <w:r>
        <w:t>menschen</w:t>
      </w:r>
      <w:proofErr w:type="spellEnd"/>
      <w:r>
        <w:t xml:space="preserve"> in der warn gehorsam so </w:t>
      </w:r>
      <w:proofErr w:type="spellStart"/>
      <w:r>
        <w:t>waer</w:t>
      </w:r>
      <w:proofErr w:type="spellEnd"/>
      <w:r>
        <w:t xml:space="preserve"> </w:t>
      </w:r>
      <w:proofErr w:type="spellStart"/>
      <w:r>
        <w:t>kain</w:t>
      </w:r>
      <w:proofErr w:type="spellEnd"/>
      <w:r>
        <w:t xml:space="preserve"> </w:t>
      </w:r>
      <w:proofErr w:type="spellStart"/>
      <w:r>
        <w:t>laid</w:t>
      </w:r>
      <w:proofErr w:type="spellEnd"/>
      <w:r>
        <w:t xml:space="preserve"> noch leiden / sonder leichte </w:t>
      </w:r>
      <w:proofErr w:type="spellStart"/>
      <w:r>
        <w:t>synliche</w:t>
      </w:r>
      <w:proofErr w:type="spellEnd"/>
      <w:r>
        <w:t xml:space="preserve"> leiden / das </w:t>
      </w:r>
      <w:proofErr w:type="spellStart"/>
      <w:r>
        <w:t>waer</w:t>
      </w:r>
      <w:proofErr w:type="spellEnd"/>
      <w:r>
        <w:t xml:space="preserve"> aber </w:t>
      </w:r>
      <w:proofErr w:type="spellStart"/>
      <w:r>
        <w:t>nit</w:t>
      </w:r>
      <w:proofErr w:type="spellEnd"/>
      <w:r>
        <w:t xml:space="preserve"> zu klagen / das </w:t>
      </w:r>
      <w:proofErr w:type="spellStart"/>
      <w:r>
        <w:t>merck</w:t>
      </w:r>
      <w:proofErr w:type="spellEnd"/>
      <w:r>
        <w:t xml:space="preserve"> man / Wann </w:t>
      </w:r>
      <w:proofErr w:type="spellStart"/>
      <w:r>
        <w:t>waer</w:t>
      </w:r>
      <w:proofErr w:type="spellEnd"/>
      <w:r>
        <w:t xml:space="preserve"> </w:t>
      </w:r>
      <w:proofErr w:type="spellStart"/>
      <w:r>
        <w:t>jm</w:t>
      </w:r>
      <w:proofErr w:type="spellEnd"/>
      <w:r>
        <w:t xml:space="preserve"> also / so </w:t>
      </w:r>
      <w:proofErr w:type="spellStart"/>
      <w:r>
        <w:t>waern</w:t>
      </w:r>
      <w:proofErr w:type="spellEnd"/>
      <w:r>
        <w:t xml:space="preserve"> all </w:t>
      </w:r>
      <w:proofErr w:type="spellStart"/>
      <w:r>
        <w:t>menschen</w:t>
      </w:r>
      <w:proofErr w:type="spellEnd"/>
      <w:r>
        <w:t xml:space="preserve"> </w:t>
      </w:r>
      <w:proofErr w:type="spellStart"/>
      <w:r>
        <w:t>ains</w:t>
      </w:r>
      <w:proofErr w:type="spellEnd"/>
      <w:r>
        <w:t xml:space="preserve"> / und </w:t>
      </w:r>
      <w:proofErr w:type="spellStart"/>
      <w:r>
        <w:t>niemandt</w:t>
      </w:r>
      <w:proofErr w:type="spellEnd"/>
      <w:r>
        <w:t xml:space="preserve"> </w:t>
      </w:r>
      <w:proofErr w:type="spellStart"/>
      <w:r>
        <w:t>thet</w:t>
      </w:r>
      <w:proofErr w:type="spellEnd"/>
      <w:r>
        <w:t xml:space="preserve"> dem andern </w:t>
      </w:r>
      <w:proofErr w:type="spellStart"/>
      <w:r>
        <w:t>laid</w:t>
      </w:r>
      <w:proofErr w:type="spellEnd"/>
      <w:r>
        <w:t xml:space="preserve"> noch leiden an / so lebte oder </w:t>
      </w:r>
      <w:proofErr w:type="spellStart"/>
      <w:r>
        <w:t>thet</w:t>
      </w:r>
      <w:proofErr w:type="spellEnd"/>
      <w:r>
        <w:t xml:space="preserve"> auch </w:t>
      </w:r>
      <w:proofErr w:type="spellStart"/>
      <w:r>
        <w:t>niemandt</w:t>
      </w:r>
      <w:proofErr w:type="spellEnd"/>
      <w:r>
        <w:t xml:space="preserve"> wider </w:t>
      </w:r>
      <w:proofErr w:type="spellStart"/>
      <w:r>
        <w:t>got</w:t>
      </w:r>
      <w:proofErr w:type="spellEnd"/>
      <w:r>
        <w:t xml:space="preserve">. </w:t>
      </w:r>
      <w:proofErr w:type="spellStart"/>
      <w:r>
        <w:t>wavon</w:t>
      </w:r>
      <w:proofErr w:type="spellEnd"/>
      <w:r>
        <w:t xml:space="preserve"> </w:t>
      </w:r>
      <w:proofErr w:type="spellStart"/>
      <w:r>
        <w:t>solt</w:t>
      </w:r>
      <w:proofErr w:type="spellEnd"/>
      <w:r>
        <w:t xml:space="preserve"> dann </w:t>
      </w:r>
      <w:proofErr w:type="spellStart"/>
      <w:r>
        <w:t>laid</w:t>
      </w:r>
      <w:proofErr w:type="spellEnd"/>
      <w:r>
        <w:t xml:space="preserve"> oder leiden kommen. Aber </w:t>
      </w:r>
      <w:proofErr w:type="spellStart"/>
      <w:r>
        <w:t>nit</w:t>
      </w:r>
      <w:proofErr w:type="spellEnd"/>
      <w:r>
        <w:t xml:space="preserve"> </w:t>
      </w:r>
      <w:proofErr w:type="spellStart"/>
      <w:r>
        <w:t>laider</w:t>
      </w:r>
      <w:proofErr w:type="spellEnd"/>
      <w:r>
        <w:t xml:space="preserve"> </w:t>
      </w:r>
      <w:proofErr w:type="spellStart"/>
      <w:r>
        <w:t>seind</w:t>
      </w:r>
      <w:proofErr w:type="spellEnd"/>
      <w:r>
        <w:t xml:space="preserve"> all </w:t>
      </w:r>
      <w:proofErr w:type="spellStart"/>
      <w:r>
        <w:t>menschen</w:t>
      </w:r>
      <w:proofErr w:type="spellEnd"/>
      <w:r>
        <w:t xml:space="preserve"> und alle die </w:t>
      </w:r>
      <w:proofErr w:type="spellStart"/>
      <w:r>
        <w:t>welt</w:t>
      </w:r>
      <w:proofErr w:type="spellEnd"/>
      <w:r>
        <w:t xml:space="preserve"> in ungehorsam. </w:t>
      </w:r>
      <w:proofErr w:type="spellStart"/>
      <w:r>
        <w:t>Waer</w:t>
      </w:r>
      <w:proofErr w:type="spellEnd"/>
      <w:r>
        <w:t xml:space="preserve"> nun </w:t>
      </w:r>
      <w:proofErr w:type="spellStart"/>
      <w:r>
        <w:t>ain</w:t>
      </w:r>
      <w:proofErr w:type="spellEnd"/>
      <w:r>
        <w:t xml:space="preserve"> </w:t>
      </w:r>
      <w:proofErr w:type="spellStart"/>
      <w:r>
        <w:t>mensch</w:t>
      </w:r>
      <w:proofErr w:type="spellEnd"/>
      <w:r>
        <w:t xml:space="preserve"> </w:t>
      </w:r>
      <w:proofErr w:type="spellStart"/>
      <w:r>
        <w:t>lautterlich</w:t>
      </w:r>
      <w:proofErr w:type="spellEnd"/>
      <w:r>
        <w:t xml:space="preserve"> und </w:t>
      </w:r>
      <w:proofErr w:type="spellStart"/>
      <w:r>
        <w:t>gaentzlich</w:t>
      </w:r>
      <w:proofErr w:type="spellEnd"/>
      <w:r>
        <w:t xml:space="preserve"> in der gehorsam / als wir glauben das Christus </w:t>
      </w:r>
      <w:proofErr w:type="spellStart"/>
      <w:r>
        <w:t>waer</w:t>
      </w:r>
      <w:proofErr w:type="spellEnd"/>
      <w:r>
        <w:t xml:space="preserve"> und auch was / er </w:t>
      </w:r>
      <w:proofErr w:type="spellStart"/>
      <w:r>
        <w:t>waer</w:t>
      </w:r>
      <w:proofErr w:type="spellEnd"/>
      <w:r>
        <w:t xml:space="preserve"> anders </w:t>
      </w:r>
      <w:proofErr w:type="spellStart"/>
      <w:r>
        <w:t>nit</w:t>
      </w:r>
      <w:proofErr w:type="spellEnd"/>
      <w:r>
        <w:t xml:space="preserve"> Christus gewesen / dem </w:t>
      </w:r>
      <w:proofErr w:type="spellStart"/>
      <w:r>
        <w:t>waer</w:t>
      </w:r>
      <w:proofErr w:type="spellEnd"/>
      <w:r>
        <w:t xml:space="preserve"> aller </w:t>
      </w:r>
      <w:proofErr w:type="spellStart"/>
      <w:r>
        <w:t>menschen</w:t>
      </w:r>
      <w:proofErr w:type="spellEnd"/>
      <w:r>
        <w:t xml:space="preserve"> ungehorsam </w:t>
      </w:r>
      <w:proofErr w:type="spellStart"/>
      <w:r>
        <w:t>ain</w:t>
      </w:r>
      <w:proofErr w:type="spellEnd"/>
      <w:r>
        <w:t xml:space="preserve"> </w:t>
      </w:r>
      <w:proofErr w:type="spellStart"/>
      <w:r>
        <w:t>jaemerlich</w:t>
      </w:r>
      <w:proofErr w:type="spellEnd"/>
      <w:r>
        <w:t xml:space="preserve"> bitterlich leiden / Wann all </w:t>
      </w:r>
      <w:proofErr w:type="spellStart"/>
      <w:r>
        <w:t>menschen</w:t>
      </w:r>
      <w:proofErr w:type="spellEnd"/>
      <w:r>
        <w:t xml:space="preserve"> </w:t>
      </w:r>
      <w:proofErr w:type="spellStart"/>
      <w:r>
        <w:t>waern</w:t>
      </w:r>
      <w:proofErr w:type="spellEnd"/>
      <w:r>
        <w:t xml:space="preserve"> wider </w:t>
      </w:r>
      <w:proofErr w:type="spellStart"/>
      <w:r>
        <w:t>jn</w:t>
      </w:r>
      <w:proofErr w:type="spellEnd"/>
      <w:r>
        <w:t xml:space="preserve"> / das </w:t>
      </w:r>
      <w:proofErr w:type="spellStart"/>
      <w:r>
        <w:t>mercket</w:t>
      </w:r>
      <w:proofErr w:type="spellEnd"/>
      <w:r>
        <w:t xml:space="preserve"> man / wann der </w:t>
      </w:r>
      <w:proofErr w:type="spellStart"/>
      <w:r>
        <w:t>mensch</w:t>
      </w:r>
      <w:proofErr w:type="spellEnd"/>
      <w:r>
        <w:t xml:space="preserve"> in </w:t>
      </w:r>
      <w:proofErr w:type="spellStart"/>
      <w:r>
        <w:t>diser</w:t>
      </w:r>
      <w:proofErr w:type="spellEnd"/>
      <w:r>
        <w:t xml:space="preserve"> gehorsam </w:t>
      </w:r>
      <w:proofErr w:type="spellStart"/>
      <w:r>
        <w:t>waer</w:t>
      </w:r>
      <w:proofErr w:type="spellEnd"/>
      <w:r>
        <w:t xml:space="preserve"> </w:t>
      </w:r>
      <w:proofErr w:type="spellStart"/>
      <w:r>
        <w:t>ains</w:t>
      </w:r>
      <w:proofErr w:type="spellEnd"/>
      <w:r>
        <w:t xml:space="preserve"> mit / und </w:t>
      </w:r>
      <w:proofErr w:type="spellStart"/>
      <w:r>
        <w:t>got</w:t>
      </w:r>
      <w:proofErr w:type="spellEnd"/>
      <w:r>
        <w:t xml:space="preserve"> </w:t>
      </w:r>
      <w:proofErr w:type="spellStart"/>
      <w:r>
        <w:t>waer</w:t>
      </w:r>
      <w:proofErr w:type="spellEnd"/>
      <w:r>
        <w:t xml:space="preserve"> auch selber da / der </w:t>
      </w:r>
      <w:proofErr w:type="spellStart"/>
      <w:r>
        <w:t>mensch</w:t>
      </w:r>
      <w:proofErr w:type="spellEnd"/>
      <w:r>
        <w:t xml:space="preserve"> / Sich nun ist alle ungehorsam wider </w:t>
      </w:r>
      <w:proofErr w:type="spellStart"/>
      <w:r>
        <w:t>got</w:t>
      </w:r>
      <w:proofErr w:type="spellEnd"/>
      <w:r>
        <w:t xml:space="preserve"> / und anders nichts / In der </w:t>
      </w:r>
      <w:proofErr w:type="spellStart"/>
      <w:r>
        <w:t>warhait</w:t>
      </w:r>
      <w:proofErr w:type="spellEnd"/>
      <w:r>
        <w:t xml:space="preserve"> </w:t>
      </w:r>
      <w:proofErr w:type="spellStart"/>
      <w:r>
        <w:t>got</w:t>
      </w:r>
      <w:proofErr w:type="spellEnd"/>
      <w:r>
        <w:t xml:space="preserve"> ist nichts wider / noch </w:t>
      </w:r>
      <w:proofErr w:type="spellStart"/>
      <w:r>
        <w:t>kain</w:t>
      </w:r>
      <w:proofErr w:type="spellEnd"/>
      <w:r>
        <w:t xml:space="preserve"> </w:t>
      </w:r>
      <w:proofErr w:type="spellStart"/>
      <w:r>
        <w:t>creatur</w:t>
      </w:r>
      <w:proofErr w:type="spellEnd"/>
      <w:r>
        <w:t xml:space="preserve"> oder </w:t>
      </w:r>
      <w:proofErr w:type="spellStart"/>
      <w:r>
        <w:t>creaturen</w:t>
      </w:r>
      <w:proofErr w:type="spellEnd"/>
      <w:r>
        <w:t xml:space="preserve"> </w:t>
      </w:r>
      <w:proofErr w:type="spellStart"/>
      <w:r>
        <w:t>werck</w:t>
      </w:r>
      <w:proofErr w:type="spellEnd"/>
      <w:r>
        <w:t xml:space="preserve"> / oder alles das man </w:t>
      </w:r>
      <w:proofErr w:type="spellStart"/>
      <w:r>
        <w:t>genennen</w:t>
      </w:r>
      <w:proofErr w:type="spellEnd"/>
      <w:r>
        <w:t xml:space="preserve"> oder </w:t>
      </w:r>
      <w:proofErr w:type="spellStart"/>
      <w:r>
        <w:t>erdencken</w:t>
      </w:r>
      <w:proofErr w:type="spellEnd"/>
      <w:r>
        <w:t xml:space="preserve"> </w:t>
      </w:r>
      <w:proofErr w:type="spellStart"/>
      <w:r>
        <w:t>kan</w:t>
      </w:r>
      <w:proofErr w:type="spellEnd"/>
      <w:r>
        <w:t xml:space="preserve"> ist </w:t>
      </w:r>
      <w:proofErr w:type="spellStart"/>
      <w:r>
        <w:t>nit</w:t>
      </w:r>
      <w:proofErr w:type="spellEnd"/>
      <w:r>
        <w:t xml:space="preserve"> wider </w:t>
      </w:r>
      <w:proofErr w:type="spellStart"/>
      <w:r>
        <w:t>got</w:t>
      </w:r>
      <w:proofErr w:type="spellEnd"/>
      <w:r>
        <w:t xml:space="preserve"> / oder </w:t>
      </w:r>
      <w:proofErr w:type="spellStart"/>
      <w:r>
        <w:t>got</w:t>
      </w:r>
      <w:proofErr w:type="spellEnd"/>
      <w:r>
        <w:t xml:space="preserve"> </w:t>
      </w:r>
      <w:proofErr w:type="spellStart"/>
      <w:r>
        <w:t>unbehaeglich</w:t>
      </w:r>
      <w:proofErr w:type="spellEnd"/>
      <w:r>
        <w:t xml:space="preserve"> / dann </w:t>
      </w:r>
      <w:proofErr w:type="spellStart"/>
      <w:r>
        <w:t>allain</w:t>
      </w:r>
      <w:proofErr w:type="spellEnd"/>
      <w:r>
        <w:t xml:space="preserve"> die ungehorsame / und der ungehorsam </w:t>
      </w:r>
      <w:proofErr w:type="spellStart"/>
      <w:r>
        <w:t>mensch</w:t>
      </w:r>
      <w:proofErr w:type="spellEnd"/>
      <w:r>
        <w:t xml:space="preserve">. </w:t>
      </w:r>
      <w:proofErr w:type="spellStart"/>
      <w:r>
        <w:t>Kurtzlich</w:t>
      </w:r>
      <w:proofErr w:type="spellEnd"/>
      <w:r>
        <w:t xml:space="preserve"> / alles das </w:t>
      </w:r>
      <w:proofErr w:type="spellStart"/>
      <w:r>
        <w:t>dad</w:t>
      </w:r>
      <w:proofErr w:type="spellEnd"/>
      <w:r>
        <w:t xml:space="preserve"> ist / behagt und </w:t>
      </w:r>
      <w:proofErr w:type="spellStart"/>
      <w:r>
        <w:t>gefellt</w:t>
      </w:r>
      <w:proofErr w:type="spellEnd"/>
      <w:r>
        <w:t xml:space="preserve"> </w:t>
      </w:r>
      <w:proofErr w:type="spellStart"/>
      <w:r>
        <w:t>got</w:t>
      </w:r>
      <w:proofErr w:type="spellEnd"/>
      <w:r>
        <w:t xml:space="preserve"> </w:t>
      </w:r>
      <w:proofErr w:type="spellStart"/>
      <w:r>
        <w:t>wol</w:t>
      </w:r>
      <w:proofErr w:type="spellEnd"/>
      <w:r>
        <w:t xml:space="preserve"> / </w:t>
      </w:r>
      <w:proofErr w:type="spellStart"/>
      <w:r>
        <w:t>allain</w:t>
      </w:r>
      <w:proofErr w:type="spellEnd"/>
      <w:r>
        <w:t xml:space="preserve"> die ungehorsam und der </w:t>
      </w:r>
      <w:proofErr w:type="spellStart"/>
      <w:r>
        <w:t>ungehorsm</w:t>
      </w:r>
      <w:proofErr w:type="spellEnd"/>
      <w:r>
        <w:t xml:space="preserve"> </w:t>
      </w:r>
      <w:proofErr w:type="spellStart"/>
      <w:r>
        <w:t>mensch</w:t>
      </w:r>
      <w:proofErr w:type="spellEnd"/>
      <w:r>
        <w:t xml:space="preserve"> behaget </w:t>
      </w:r>
      <w:proofErr w:type="spellStart"/>
      <w:r>
        <w:t>jm</w:t>
      </w:r>
      <w:proofErr w:type="spellEnd"/>
      <w:r>
        <w:t xml:space="preserve"> also übel / und ist </w:t>
      </w:r>
      <w:proofErr w:type="spellStart"/>
      <w:r>
        <w:t>jm</w:t>
      </w:r>
      <w:proofErr w:type="spellEnd"/>
      <w:r>
        <w:t xml:space="preserve"> also gar wider / und klagt als </w:t>
      </w:r>
      <w:proofErr w:type="spellStart"/>
      <w:r>
        <w:t>seer</w:t>
      </w:r>
      <w:proofErr w:type="spellEnd"/>
      <w:r>
        <w:t xml:space="preserve"> </w:t>
      </w:r>
      <w:proofErr w:type="spellStart"/>
      <w:r>
        <w:t>darvon</w:t>
      </w:r>
      <w:proofErr w:type="spellEnd"/>
      <w:r>
        <w:t xml:space="preserve"> / </w:t>
      </w:r>
      <w:proofErr w:type="spellStart"/>
      <w:r>
        <w:t>daz</w:t>
      </w:r>
      <w:proofErr w:type="spellEnd"/>
      <w:r>
        <w:t xml:space="preserve"> er an der </w:t>
      </w:r>
      <w:proofErr w:type="spellStart"/>
      <w:r>
        <w:t>stat</w:t>
      </w:r>
      <w:proofErr w:type="spellEnd"/>
      <w:r>
        <w:t xml:space="preserve"> da der </w:t>
      </w:r>
      <w:proofErr w:type="spellStart"/>
      <w:r>
        <w:t>mensch</w:t>
      </w:r>
      <w:proofErr w:type="spellEnd"/>
      <w:r>
        <w:t xml:space="preserve"> </w:t>
      </w:r>
      <w:proofErr w:type="spellStart"/>
      <w:r>
        <w:t>leidenlich</w:t>
      </w:r>
      <w:proofErr w:type="spellEnd"/>
      <w:r>
        <w:t xml:space="preserve"> und des </w:t>
      </w:r>
      <w:proofErr w:type="spellStart"/>
      <w:r>
        <w:t>empfindtlich</w:t>
      </w:r>
      <w:proofErr w:type="spellEnd"/>
      <w:r>
        <w:t xml:space="preserve"> ist / das </w:t>
      </w:r>
      <w:proofErr w:type="spellStart"/>
      <w:r>
        <w:t>jm</w:t>
      </w:r>
      <w:proofErr w:type="spellEnd"/>
      <w:r>
        <w:t xml:space="preserve"> wider ist / </w:t>
      </w:r>
      <w:proofErr w:type="spellStart"/>
      <w:r>
        <w:t>gerner</w:t>
      </w:r>
      <w:proofErr w:type="spellEnd"/>
      <w:r>
        <w:t xml:space="preserve"> </w:t>
      </w:r>
      <w:proofErr w:type="spellStart"/>
      <w:r>
        <w:t>hunndert</w:t>
      </w:r>
      <w:proofErr w:type="spellEnd"/>
      <w:r>
        <w:t xml:space="preserve"> </w:t>
      </w:r>
      <w:proofErr w:type="spellStart"/>
      <w:r>
        <w:t>tod</w:t>
      </w:r>
      <w:proofErr w:type="spellEnd"/>
      <w:r>
        <w:t xml:space="preserve"> </w:t>
      </w:r>
      <w:proofErr w:type="spellStart"/>
      <w:r>
        <w:t>woelt</w:t>
      </w:r>
      <w:proofErr w:type="spellEnd"/>
      <w:r>
        <w:t xml:space="preserve"> leiden / </w:t>
      </w:r>
      <w:proofErr w:type="spellStart"/>
      <w:r>
        <w:t>auff</w:t>
      </w:r>
      <w:proofErr w:type="spellEnd"/>
      <w:r>
        <w:t xml:space="preserve"> </w:t>
      </w:r>
      <w:proofErr w:type="spellStart"/>
      <w:r>
        <w:t>daz</w:t>
      </w:r>
      <w:proofErr w:type="spellEnd"/>
      <w:r>
        <w:t xml:space="preserve"> er die ungehorsame in </w:t>
      </w:r>
      <w:proofErr w:type="spellStart"/>
      <w:r>
        <w:t>aim</w:t>
      </w:r>
      <w:proofErr w:type="spellEnd"/>
      <w:r>
        <w:t xml:space="preserve"> </w:t>
      </w:r>
      <w:proofErr w:type="spellStart"/>
      <w:r>
        <w:t>menschen</w:t>
      </w:r>
      <w:proofErr w:type="spellEnd"/>
      <w:r>
        <w:t xml:space="preserve"> </w:t>
      </w:r>
      <w:proofErr w:type="spellStart"/>
      <w:r>
        <w:t>ertoedt</w:t>
      </w:r>
      <w:proofErr w:type="spellEnd"/>
      <w:r>
        <w:t xml:space="preserve"> / und sein gehorsam </w:t>
      </w:r>
      <w:proofErr w:type="spellStart"/>
      <w:r>
        <w:t>ddawider</w:t>
      </w:r>
      <w:proofErr w:type="spellEnd"/>
      <w:r>
        <w:t xml:space="preserve"> </w:t>
      </w:r>
      <w:proofErr w:type="spellStart"/>
      <w:r>
        <w:t>gebern</w:t>
      </w:r>
      <w:proofErr w:type="spellEnd"/>
      <w:r>
        <w:t xml:space="preserve"> </w:t>
      </w:r>
      <w:proofErr w:type="spellStart"/>
      <w:r>
        <w:t>moecht</w:t>
      </w:r>
      <w:proofErr w:type="spellEnd"/>
      <w:r>
        <w:t xml:space="preserve"> / Aber wie nun </w:t>
      </w:r>
      <w:proofErr w:type="spellStart"/>
      <w:r>
        <w:t>villeicht</w:t>
      </w:r>
      <w:proofErr w:type="spellEnd"/>
      <w:r>
        <w:t xml:space="preserve"> </w:t>
      </w:r>
      <w:proofErr w:type="spellStart"/>
      <w:r>
        <w:t>kain</w:t>
      </w:r>
      <w:proofErr w:type="spellEnd"/>
      <w:r>
        <w:t xml:space="preserve"> </w:t>
      </w:r>
      <w:proofErr w:type="spellStart"/>
      <w:r>
        <w:t>mensch</w:t>
      </w:r>
      <w:proofErr w:type="spellEnd"/>
      <w:r>
        <w:t xml:space="preserve"> also gar und lauterlich in </w:t>
      </w:r>
      <w:proofErr w:type="spellStart"/>
      <w:r>
        <w:t>diser</w:t>
      </w:r>
      <w:proofErr w:type="spellEnd"/>
      <w:r>
        <w:t xml:space="preserve"> gehorsam ist als Christus was / Nun ist doch </w:t>
      </w:r>
      <w:proofErr w:type="spellStart"/>
      <w:r>
        <w:t>müglich</w:t>
      </w:r>
      <w:proofErr w:type="spellEnd"/>
      <w:r>
        <w:t xml:space="preserve"> </w:t>
      </w:r>
      <w:proofErr w:type="spellStart"/>
      <w:r>
        <w:t>aim</w:t>
      </w:r>
      <w:proofErr w:type="spellEnd"/>
      <w:r>
        <w:t xml:space="preserve"> </w:t>
      </w:r>
      <w:proofErr w:type="spellStart"/>
      <w:r>
        <w:t>menschen</w:t>
      </w:r>
      <w:proofErr w:type="spellEnd"/>
      <w:r>
        <w:t xml:space="preserve"> also nach darzu und bey zu kommen / das er </w:t>
      </w:r>
      <w:proofErr w:type="spellStart"/>
      <w:r>
        <w:t>goetlich</w:t>
      </w:r>
      <w:proofErr w:type="spellEnd"/>
      <w:r>
        <w:t xml:space="preserve"> und vergottet </w:t>
      </w:r>
      <w:proofErr w:type="spellStart"/>
      <w:r>
        <w:t>haißt</w:t>
      </w:r>
      <w:proofErr w:type="spellEnd"/>
      <w:r>
        <w:t xml:space="preserve"> und ist / Und so der </w:t>
      </w:r>
      <w:proofErr w:type="spellStart"/>
      <w:r>
        <w:t>mensch</w:t>
      </w:r>
      <w:proofErr w:type="spellEnd"/>
      <w:r>
        <w:t xml:space="preserve"> </w:t>
      </w:r>
      <w:proofErr w:type="spellStart"/>
      <w:r>
        <w:t>disem</w:t>
      </w:r>
      <w:proofErr w:type="spellEnd"/>
      <w:r>
        <w:t xml:space="preserve"> </w:t>
      </w:r>
      <w:proofErr w:type="spellStart"/>
      <w:r>
        <w:t>ye</w:t>
      </w:r>
      <w:proofErr w:type="spellEnd"/>
      <w:r>
        <w:t xml:space="preserve"> </w:t>
      </w:r>
      <w:proofErr w:type="spellStart"/>
      <w:r>
        <w:t>naeher</w:t>
      </w:r>
      <w:proofErr w:type="spellEnd"/>
      <w:r>
        <w:t xml:space="preserve"> </w:t>
      </w:r>
      <w:proofErr w:type="spellStart"/>
      <w:r>
        <w:t>kumpt</w:t>
      </w:r>
      <w:proofErr w:type="spellEnd"/>
      <w:r>
        <w:t xml:space="preserve"> und </w:t>
      </w:r>
      <w:proofErr w:type="spellStart"/>
      <w:r>
        <w:t>goetlich</w:t>
      </w:r>
      <w:proofErr w:type="spellEnd"/>
      <w:r>
        <w:t xml:space="preserve"> und vergottet </w:t>
      </w:r>
      <w:proofErr w:type="spellStart"/>
      <w:r>
        <w:t>wirt</w:t>
      </w:r>
      <w:proofErr w:type="spellEnd"/>
      <w:r>
        <w:t xml:space="preserve"> / so </w:t>
      </w:r>
      <w:proofErr w:type="spellStart"/>
      <w:r>
        <w:t>jm</w:t>
      </w:r>
      <w:proofErr w:type="spellEnd"/>
      <w:r>
        <w:t xml:space="preserve"> alle ungehorsam / </w:t>
      </w:r>
      <w:proofErr w:type="spellStart"/>
      <w:r>
        <w:t>sünd</w:t>
      </w:r>
      <w:proofErr w:type="spellEnd"/>
      <w:r>
        <w:t xml:space="preserve"> und </w:t>
      </w:r>
      <w:proofErr w:type="spellStart"/>
      <w:r>
        <w:t>ungerechtigkait</w:t>
      </w:r>
      <w:proofErr w:type="spellEnd"/>
      <w:r>
        <w:t xml:space="preserve"> </w:t>
      </w:r>
      <w:proofErr w:type="spellStart"/>
      <w:r>
        <w:t>laid</w:t>
      </w:r>
      <w:proofErr w:type="spellEnd"/>
      <w:r>
        <w:t xml:space="preserve"> ist / und </w:t>
      </w:r>
      <w:proofErr w:type="spellStart"/>
      <w:r>
        <w:t>wirser</w:t>
      </w:r>
      <w:proofErr w:type="spellEnd"/>
      <w:r>
        <w:t xml:space="preserve"> thut und bitterer leiden ist. Ungehorsam und </w:t>
      </w:r>
      <w:proofErr w:type="spellStart"/>
      <w:r>
        <w:t>sünd</w:t>
      </w:r>
      <w:proofErr w:type="spellEnd"/>
      <w:r>
        <w:t xml:space="preserve"> ist </w:t>
      </w:r>
      <w:proofErr w:type="spellStart"/>
      <w:r>
        <w:t>ains</w:t>
      </w:r>
      <w:proofErr w:type="spellEnd"/>
      <w:r>
        <w:t xml:space="preserve"> / es ist </w:t>
      </w:r>
      <w:proofErr w:type="spellStart"/>
      <w:r>
        <w:t>kain</w:t>
      </w:r>
      <w:proofErr w:type="spellEnd"/>
      <w:r>
        <w:t xml:space="preserve"> </w:t>
      </w:r>
      <w:proofErr w:type="spellStart"/>
      <w:r>
        <w:t>sünd</w:t>
      </w:r>
      <w:proofErr w:type="spellEnd"/>
      <w:r>
        <w:t xml:space="preserve"> dann ungehorsam / und was </w:t>
      </w:r>
      <w:proofErr w:type="spellStart"/>
      <w:r>
        <w:t>auß</w:t>
      </w:r>
      <w:proofErr w:type="spellEnd"/>
      <w:r>
        <w:t xml:space="preserve"> der ungehorsam geschicht. </w:t>
      </w:r>
    </w:p>
    <w:p w14:paraId="6F1D34E4" w14:textId="77777777" w:rsidR="00243995" w:rsidRDefault="00243995" w:rsidP="00243995">
      <w:pPr>
        <w:pStyle w:val="berschrift2"/>
      </w:pPr>
      <w:r>
        <w:t>Das XV Capitel</w:t>
      </w:r>
    </w:p>
    <w:p w14:paraId="4E82EF1C" w14:textId="77777777" w:rsidR="00243995" w:rsidRDefault="00243995" w:rsidP="00243995">
      <w:pPr>
        <w:pStyle w:val="StandardWeb"/>
      </w:pPr>
      <w:r>
        <w:t xml:space="preserve">Sich nun sagt man Es seyn </w:t>
      </w:r>
      <w:proofErr w:type="spellStart"/>
      <w:r>
        <w:t>etlich</w:t>
      </w:r>
      <w:proofErr w:type="spellEnd"/>
      <w:r>
        <w:t xml:space="preserve"> </w:t>
      </w:r>
      <w:proofErr w:type="spellStart"/>
      <w:r>
        <w:t>menschen</w:t>
      </w:r>
      <w:proofErr w:type="spellEnd"/>
      <w:r>
        <w:t xml:space="preserve"> die </w:t>
      </w:r>
      <w:proofErr w:type="spellStart"/>
      <w:r>
        <w:t>waenen</w:t>
      </w:r>
      <w:proofErr w:type="spellEnd"/>
      <w:r>
        <w:t xml:space="preserve"> und sprechen </w:t>
      </w:r>
      <w:proofErr w:type="spellStart"/>
      <w:r>
        <w:t>sy</w:t>
      </w:r>
      <w:proofErr w:type="spellEnd"/>
      <w:r>
        <w:t xml:space="preserve"> seyen also gar erstorben / und </w:t>
      </w:r>
      <w:proofErr w:type="spellStart"/>
      <w:r>
        <w:t>ir</w:t>
      </w:r>
      <w:proofErr w:type="spellEnd"/>
      <w:r>
        <w:t xml:space="preserve"> </w:t>
      </w:r>
      <w:proofErr w:type="spellStart"/>
      <w:r>
        <w:t>selbs</w:t>
      </w:r>
      <w:proofErr w:type="spellEnd"/>
      <w:r>
        <w:t xml:space="preserve"> </w:t>
      </w:r>
      <w:proofErr w:type="spellStart"/>
      <w:r>
        <w:t>außgangen</w:t>
      </w:r>
      <w:proofErr w:type="spellEnd"/>
      <w:r>
        <w:t xml:space="preserve"> das </w:t>
      </w:r>
      <w:proofErr w:type="spellStart"/>
      <w:r>
        <w:t>sy</w:t>
      </w:r>
      <w:proofErr w:type="spellEnd"/>
      <w:r>
        <w:t xml:space="preserve"> sollen sein / und leben in </w:t>
      </w:r>
      <w:proofErr w:type="spellStart"/>
      <w:r>
        <w:t>aim</w:t>
      </w:r>
      <w:proofErr w:type="spellEnd"/>
      <w:r>
        <w:t xml:space="preserve"> </w:t>
      </w:r>
      <w:proofErr w:type="spellStart"/>
      <w:r>
        <w:t>unleidend</w:t>
      </w:r>
      <w:proofErr w:type="spellEnd"/>
      <w:r>
        <w:t xml:space="preserve"> / und von nicht </w:t>
      </w:r>
      <w:proofErr w:type="spellStart"/>
      <w:r>
        <w:t>beruert</w:t>
      </w:r>
      <w:proofErr w:type="spellEnd"/>
      <w:r>
        <w:t xml:space="preserve"> werden / recht ob alle </w:t>
      </w:r>
      <w:proofErr w:type="spellStart"/>
      <w:r>
        <w:t>menschen</w:t>
      </w:r>
      <w:proofErr w:type="spellEnd"/>
      <w:r>
        <w:t xml:space="preserve"> in </w:t>
      </w:r>
      <w:proofErr w:type="spellStart"/>
      <w:r>
        <w:t>diser</w:t>
      </w:r>
      <w:proofErr w:type="spellEnd"/>
      <w:r>
        <w:t xml:space="preserve"> gehorsam </w:t>
      </w:r>
      <w:proofErr w:type="spellStart"/>
      <w:r>
        <w:t>waeren</w:t>
      </w:r>
      <w:proofErr w:type="spellEnd"/>
      <w:r>
        <w:t xml:space="preserve"> / oder ob </w:t>
      </w:r>
      <w:proofErr w:type="spellStart"/>
      <w:r>
        <w:t>kain</w:t>
      </w:r>
      <w:proofErr w:type="spellEnd"/>
      <w:r>
        <w:t xml:space="preserve"> </w:t>
      </w:r>
      <w:proofErr w:type="spellStart"/>
      <w:r>
        <w:t>creatur</w:t>
      </w:r>
      <w:proofErr w:type="spellEnd"/>
      <w:r>
        <w:t xml:space="preserve"> </w:t>
      </w:r>
      <w:proofErr w:type="spellStart"/>
      <w:r>
        <w:t>waer</w:t>
      </w:r>
      <w:proofErr w:type="spellEnd"/>
      <w:r>
        <w:t xml:space="preserve"> / und leben also in </w:t>
      </w:r>
      <w:proofErr w:type="spellStart"/>
      <w:r>
        <w:t>ainem</w:t>
      </w:r>
      <w:proofErr w:type="spellEnd"/>
      <w:r>
        <w:t xml:space="preserve"> guten leichten leben und </w:t>
      </w:r>
      <w:proofErr w:type="spellStart"/>
      <w:r>
        <w:t>gemüt</w:t>
      </w:r>
      <w:proofErr w:type="spellEnd"/>
      <w:r>
        <w:t xml:space="preserve"> / und lassen </w:t>
      </w:r>
      <w:proofErr w:type="spellStart"/>
      <w:r>
        <w:t>jn</w:t>
      </w:r>
      <w:proofErr w:type="spellEnd"/>
      <w:r>
        <w:t xml:space="preserve"> mit allen dingen </w:t>
      </w:r>
      <w:proofErr w:type="spellStart"/>
      <w:r>
        <w:t>wol</w:t>
      </w:r>
      <w:proofErr w:type="spellEnd"/>
      <w:r>
        <w:t xml:space="preserve"> sein / es sey diß oder das. Nain zwar </w:t>
      </w:r>
      <w:proofErr w:type="spellStart"/>
      <w:r>
        <w:t>jm</w:t>
      </w:r>
      <w:proofErr w:type="spellEnd"/>
      <w:r>
        <w:t xml:space="preserve"> ist </w:t>
      </w:r>
      <w:proofErr w:type="spellStart"/>
      <w:r>
        <w:t>nit</w:t>
      </w:r>
      <w:proofErr w:type="spellEnd"/>
      <w:r>
        <w:t xml:space="preserve"> also / </w:t>
      </w:r>
      <w:proofErr w:type="spellStart"/>
      <w:r>
        <w:t>jm</w:t>
      </w:r>
      <w:proofErr w:type="spellEnd"/>
      <w:r>
        <w:t xml:space="preserve"> ist also als vor gesprochen ist </w:t>
      </w:r>
      <w:proofErr w:type="spellStart"/>
      <w:r>
        <w:t>jm</w:t>
      </w:r>
      <w:proofErr w:type="spellEnd"/>
      <w:r>
        <w:t xml:space="preserve"> </w:t>
      </w:r>
      <w:proofErr w:type="spellStart"/>
      <w:r>
        <w:t>waer</w:t>
      </w:r>
      <w:proofErr w:type="spellEnd"/>
      <w:r>
        <w:t xml:space="preserve"> also / </w:t>
      </w:r>
      <w:proofErr w:type="spellStart"/>
      <w:r>
        <w:t>waeren</w:t>
      </w:r>
      <w:proofErr w:type="spellEnd"/>
      <w:r>
        <w:t xml:space="preserve"> all </w:t>
      </w:r>
      <w:proofErr w:type="spellStart"/>
      <w:r>
        <w:t>menschen</w:t>
      </w:r>
      <w:proofErr w:type="spellEnd"/>
      <w:r>
        <w:t xml:space="preserve"> in der gehorsam / Aber nun ist es </w:t>
      </w:r>
      <w:proofErr w:type="spellStart"/>
      <w:r>
        <w:t>nit</w:t>
      </w:r>
      <w:proofErr w:type="spellEnd"/>
      <w:r>
        <w:t xml:space="preserve"> also / </w:t>
      </w:r>
      <w:proofErr w:type="spellStart"/>
      <w:r>
        <w:t>darumb</w:t>
      </w:r>
      <w:proofErr w:type="spellEnd"/>
      <w:r>
        <w:t xml:space="preserve"> ist auch diß </w:t>
      </w:r>
      <w:proofErr w:type="spellStart"/>
      <w:r>
        <w:t>nit</w:t>
      </w:r>
      <w:proofErr w:type="spellEnd"/>
      <w:r>
        <w:t xml:space="preserve"> also. </w:t>
      </w:r>
    </w:p>
    <w:p w14:paraId="101BEEC0" w14:textId="77777777" w:rsidR="00243995" w:rsidRDefault="00243995" w:rsidP="00243995">
      <w:pPr>
        <w:pStyle w:val="StandardWeb"/>
      </w:pPr>
      <w:r>
        <w:t xml:space="preserve">Sich nun </w:t>
      </w:r>
      <w:proofErr w:type="spellStart"/>
      <w:r>
        <w:t>moecht</w:t>
      </w:r>
      <w:proofErr w:type="spellEnd"/>
      <w:r>
        <w:t xml:space="preserve"> man sprechen Nun soll doch der </w:t>
      </w:r>
      <w:proofErr w:type="spellStart"/>
      <w:r>
        <w:t>mensch</w:t>
      </w:r>
      <w:proofErr w:type="spellEnd"/>
      <w:r>
        <w:t xml:space="preserve"> alles ledig </w:t>
      </w:r>
      <w:proofErr w:type="spellStart"/>
      <w:r>
        <w:t>steen</w:t>
      </w:r>
      <w:proofErr w:type="spellEnd"/>
      <w:r>
        <w:t xml:space="preserve"> / und sich nichts </w:t>
      </w:r>
      <w:proofErr w:type="spellStart"/>
      <w:r>
        <w:t>annemen</w:t>
      </w:r>
      <w:proofErr w:type="spellEnd"/>
      <w:r>
        <w:t xml:space="preserve"> / weder </w:t>
      </w:r>
      <w:proofErr w:type="spellStart"/>
      <w:r>
        <w:t>boeß</w:t>
      </w:r>
      <w:proofErr w:type="spellEnd"/>
      <w:r>
        <w:t xml:space="preserve"> noch guts. Ich sprich / des </w:t>
      </w:r>
      <w:proofErr w:type="spellStart"/>
      <w:r>
        <w:t>gutten</w:t>
      </w:r>
      <w:proofErr w:type="spellEnd"/>
      <w:r>
        <w:t xml:space="preserve"> soll sich niemand </w:t>
      </w:r>
      <w:proofErr w:type="spellStart"/>
      <w:r>
        <w:t>annemen</w:t>
      </w:r>
      <w:proofErr w:type="spellEnd"/>
      <w:r>
        <w:t xml:space="preserve"> / wann es ist </w:t>
      </w:r>
      <w:proofErr w:type="spellStart"/>
      <w:r>
        <w:t>gots</w:t>
      </w:r>
      <w:proofErr w:type="spellEnd"/>
      <w:r>
        <w:t xml:space="preserve"> und der </w:t>
      </w:r>
      <w:proofErr w:type="spellStart"/>
      <w:r>
        <w:t>guete</w:t>
      </w:r>
      <w:proofErr w:type="spellEnd"/>
      <w:r>
        <w:t xml:space="preserve"> </w:t>
      </w:r>
      <w:proofErr w:type="spellStart"/>
      <w:r>
        <w:t>gots</w:t>
      </w:r>
      <w:proofErr w:type="spellEnd"/>
      <w:r>
        <w:t xml:space="preserve"> / Aber </w:t>
      </w:r>
      <w:proofErr w:type="spellStart"/>
      <w:r>
        <w:t>danck</w:t>
      </w:r>
      <w:proofErr w:type="spellEnd"/>
      <w:r>
        <w:t xml:space="preserve"> hab der </w:t>
      </w:r>
      <w:proofErr w:type="spellStart"/>
      <w:r>
        <w:t>mensch</w:t>
      </w:r>
      <w:proofErr w:type="spellEnd"/>
      <w:r>
        <w:t xml:space="preserve"> und ewigen </w:t>
      </w:r>
      <w:proofErr w:type="spellStart"/>
      <w:r>
        <w:t>lon</w:t>
      </w:r>
      <w:proofErr w:type="spellEnd"/>
      <w:r>
        <w:t xml:space="preserve"> und </w:t>
      </w:r>
      <w:proofErr w:type="spellStart"/>
      <w:r>
        <w:t>saeligkait</w:t>
      </w:r>
      <w:proofErr w:type="spellEnd"/>
      <w:r>
        <w:t xml:space="preserve"> / der darzu tauglich und </w:t>
      </w:r>
      <w:proofErr w:type="spellStart"/>
      <w:r>
        <w:t>berait</w:t>
      </w:r>
      <w:proofErr w:type="spellEnd"/>
      <w:r>
        <w:t xml:space="preserve"> ist / und gestattet das er </w:t>
      </w:r>
      <w:proofErr w:type="spellStart"/>
      <w:r>
        <w:t>ain</w:t>
      </w:r>
      <w:proofErr w:type="spellEnd"/>
      <w:r>
        <w:t xml:space="preserve"> </w:t>
      </w:r>
      <w:proofErr w:type="spellStart"/>
      <w:r>
        <w:t>hauß</w:t>
      </w:r>
      <w:proofErr w:type="spellEnd"/>
      <w:r>
        <w:t xml:space="preserve"> und </w:t>
      </w:r>
      <w:proofErr w:type="spellStart"/>
      <w:r>
        <w:t>ain</w:t>
      </w:r>
      <w:proofErr w:type="spellEnd"/>
      <w:r>
        <w:t xml:space="preserve"> </w:t>
      </w:r>
      <w:proofErr w:type="spellStart"/>
      <w:r>
        <w:t>wonung</w:t>
      </w:r>
      <w:proofErr w:type="spellEnd"/>
      <w:r>
        <w:t xml:space="preserve"> ist der ewigen </w:t>
      </w:r>
      <w:proofErr w:type="spellStart"/>
      <w:r>
        <w:t>guete</w:t>
      </w:r>
      <w:proofErr w:type="spellEnd"/>
      <w:r>
        <w:t xml:space="preserve"> und </w:t>
      </w:r>
      <w:proofErr w:type="spellStart"/>
      <w:r>
        <w:t>gothait</w:t>
      </w:r>
      <w:proofErr w:type="spellEnd"/>
      <w:r>
        <w:t xml:space="preserve"> / </w:t>
      </w:r>
      <w:proofErr w:type="spellStart"/>
      <w:r>
        <w:t>daz</w:t>
      </w:r>
      <w:proofErr w:type="spellEnd"/>
      <w:r>
        <w:t xml:space="preserve"> </w:t>
      </w:r>
      <w:proofErr w:type="spellStart"/>
      <w:r>
        <w:t>sy</w:t>
      </w:r>
      <w:proofErr w:type="spellEnd"/>
      <w:r>
        <w:t xml:space="preserve"> </w:t>
      </w:r>
      <w:proofErr w:type="spellStart"/>
      <w:r>
        <w:t>iren</w:t>
      </w:r>
      <w:proofErr w:type="spellEnd"/>
      <w:r>
        <w:t xml:space="preserve"> </w:t>
      </w:r>
      <w:proofErr w:type="spellStart"/>
      <w:r>
        <w:t>gewalt</w:t>
      </w:r>
      <w:proofErr w:type="spellEnd"/>
      <w:r>
        <w:t xml:space="preserve"> / willen und </w:t>
      </w:r>
      <w:proofErr w:type="spellStart"/>
      <w:r>
        <w:t>werck</w:t>
      </w:r>
      <w:proofErr w:type="spellEnd"/>
      <w:r>
        <w:t xml:space="preserve"> in </w:t>
      </w:r>
      <w:proofErr w:type="spellStart"/>
      <w:r>
        <w:t>jm</w:t>
      </w:r>
      <w:proofErr w:type="spellEnd"/>
      <w:r>
        <w:t xml:space="preserve"> gehaben mag on </w:t>
      </w:r>
      <w:proofErr w:type="spellStart"/>
      <w:r>
        <w:t>hindernuß</w:t>
      </w:r>
      <w:proofErr w:type="spellEnd"/>
      <w:r>
        <w:t xml:space="preserve">. Will man sich dann entschuldigen und des </w:t>
      </w:r>
      <w:proofErr w:type="spellStart"/>
      <w:r>
        <w:t>boesen</w:t>
      </w:r>
      <w:proofErr w:type="spellEnd"/>
      <w:r>
        <w:t xml:space="preserve"> auch </w:t>
      </w:r>
      <w:proofErr w:type="spellStart"/>
      <w:r>
        <w:t>nit</w:t>
      </w:r>
      <w:proofErr w:type="spellEnd"/>
      <w:r>
        <w:t xml:space="preserve"> </w:t>
      </w:r>
      <w:proofErr w:type="spellStart"/>
      <w:r>
        <w:t>annemen</w:t>
      </w:r>
      <w:proofErr w:type="spellEnd"/>
      <w:r>
        <w:t xml:space="preserve"> / und will es dem </w:t>
      </w:r>
      <w:proofErr w:type="spellStart"/>
      <w:r>
        <w:t>teüfel</w:t>
      </w:r>
      <w:proofErr w:type="spellEnd"/>
      <w:r>
        <w:t xml:space="preserve"> und der </w:t>
      </w:r>
      <w:proofErr w:type="spellStart"/>
      <w:r>
        <w:t>boßhait</w:t>
      </w:r>
      <w:proofErr w:type="spellEnd"/>
      <w:r>
        <w:t xml:space="preserve"> </w:t>
      </w:r>
      <w:proofErr w:type="spellStart"/>
      <w:r>
        <w:t>aufftragen</w:t>
      </w:r>
      <w:proofErr w:type="spellEnd"/>
      <w:r>
        <w:t xml:space="preserve">. So sprich ich / </w:t>
      </w:r>
      <w:proofErr w:type="spellStart"/>
      <w:r>
        <w:t>undanck</w:t>
      </w:r>
      <w:proofErr w:type="spellEnd"/>
      <w:r>
        <w:t xml:space="preserve"> / </w:t>
      </w:r>
      <w:proofErr w:type="spellStart"/>
      <w:r>
        <w:t>schand</w:t>
      </w:r>
      <w:proofErr w:type="spellEnd"/>
      <w:r>
        <w:t xml:space="preserve"> / ewig </w:t>
      </w:r>
      <w:proofErr w:type="spellStart"/>
      <w:r>
        <w:t>unglück</w:t>
      </w:r>
      <w:proofErr w:type="spellEnd"/>
      <w:r>
        <w:t xml:space="preserve"> und </w:t>
      </w:r>
      <w:proofErr w:type="spellStart"/>
      <w:r>
        <w:t>verdamnuß</w:t>
      </w:r>
      <w:proofErr w:type="spellEnd"/>
      <w:r>
        <w:t xml:space="preserve"> hab der </w:t>
      </w:r>
      <w:proofErr w:type="spellStart"/>
      <w:r>
        <w:t>mensch</w:t>
      </w:r>
      <w:proofErr w:type="spellEnd"/>
      <w:r>
        <w:t xml:space="preserve"> </w:t>
      </w:r>
      <w:proofErr w:type="spellStart"/>
      <w:r>
        <w:t>daz</w:t>
      </w:r>
      <w:proofErr w:type="spellEnd"/>
      <w:r>
        <w:t xml:space="preserve"> er </w:t>
      </w:r>
      <w:proofErr w:type="spellStart"/>
      <w:r>
        <w:t>dartzu</w:t>
      </w:r>
      <w:proofErr w:type="spellEnd"/>
      <w:r>
        <w:t xml:space="preserve"> tauglich und </w:t>
      </w:r>
      <w:proofErr w:type="spellStart"/>
      <w:r>
        <w:t>berait</w:t>
      </w:r>
      <w:proofErr w:type="spellEnd"/>
      <w:r>
        <w:t xml:space="preserve"> ist / und gestattet / </w:t>
      </w:r>
      <w:proofErr w:type="spellStart"/>
      <w:r>
        <w:t>daz</w:t>
      </w:r>
      <w:proofErr w:type="spellEnd"/>
      <w:r>
        <w:t xml:space="preserve"> der </w:t>
      </w:r>
      <w:proofErr w:type="spellStart"/>
      <w:r>
        <w:t>teüfel</w:t>
      </w:r>
      <w:proofErr w:type="spellEnd"/>
      <w:r>
        <w:t xml:space="preserve"> </w:t>
      </w:r>
      <w:proofErr w:type="spellStart"/>
      <w:r>
        <w:t>falschait</w:t>
      </w:r>
      <w:proofErr w:type="spellEnd"/>
      <w:r>
        <w:t xml:space="preserve"> / lugen / </w:t>
      </w:r>
      <w:proofErr w:type="spellStart"/>
      <w:r>
        <w:t>unwarhait</w:t>
      </w:r>
      <w:proofErr w:type="spellEnd"/>
      <w:r>
        <w:t xml:space="preserve"> / und ander </w:t>
      </w:r>
      <w:proofErr w:type="spellStart"/>
      <w:r>
        <w:t>boßhait</w:t>
      </w:r>
      <w:proofErr w:type="spellEnd"/>
      <w:r>
        <w:t xml:space="preserve"> </w:t>
      </w:r>
      <w:proofErr w:type="spellStart"/>
      <w:r>
        <w:t>iren</w:t>
      </w:r>
      <w:proofErr w:type="spellEnd"/>
      <w:r>
        <w:t xml:space="preserve"> willen / </w:t>
      </w:r>
      <w:proofErr w:type="spellStart"/>
      <w:r>
        <w:t>gewalt</w:t>
      </w:r>
      <w:proofErr w:type="spellEnd"/>
      <w:r>
        <w:t xml:space="preserve"> / </w:t>
      </w:r>
      <w:proofErr w:type="spellStart"/>
      <w:r>
        <w:t>werck</w:t>
      </w:r>
      <w:proofErr w:type="spellEnd"/>
      <w:r>
        <w:t xml:space="preserve"> und </w:t>
      </w:r>
      <w:proofErr w:type="spellStart"/>
      <w:r>
        <w:t>wort</w:t>
      </w:r>
      <w:proofErr w:type="spellEnd"/>
      <w:r>
        <w:t xml:space="preserve"> haben </w:t>
      </w:r>
      <w:proofErr w:type="spellStart"/>
      <w:r>
        <w:t>mügen</w:t>
      </w:r>
      <w:proofErr w:type="spellEnd"/>
      <w:r>
        <w:t xml:space="preserve"> / und </w:t>
      </w:r>
      <w:proofErr w:type="spellStart"/>
      <w:r>
        <w:t>daz</w:t>
      </w:r>
      <w:proofErr w:type="spellEnd"/>
      <w:r>
        <w:t xml:space="preserve"> er </w:t>
      </w:r>
      <w:proofErr w:type="spellStart"/>
      <w:r>
        <w:t>ir</w:t>
      </w:r>
      <w:proofErr w:type="spellEnd"/>
      <w:r>
        <w:t xml:space="preserve"> </w:t>
      </w:r>
      <w:proofErr w:type="spellStart"/>
      <w:r>
        <w:t>hauß</w:t>
      </w:r>
      <w:proofErr w:type="spellEnd"/>
      <w:r>
        <w:t xml:space="preserve"> und </w:t>
      </w:r>
      <w:proofErr w:type="spellStart"/>
      <w:r>
        <w:t>wonung</w:t>
      </w:r>
      <w:proofErr w:type="spellEnd"/>
      <w:r>
        <w:t xml:space="preserve"> ist. </w:t>
      </w:r>
    </w:p>
    <w:p w14:paraId="1AA2EC9B" w14:textId="77777777" w:rsidR="00243995" w:rsidRDefault="00243995" w:rsidP="00243995">
      <w:pPr>
        <w:pStyle w:val="berschrift2"/>
      </w:pPr>
      <w:r>
        <w:t>Das XVI Capitel</w:t>
      </w:r>
    </w:p>
    <w:p w14:paraId="775BBA44" w14:textId="77777777" w:rsidR="00243995" w:rsidRDefault="00243995" w:rsidP="00243995">
      <w:pPr>
        <w:pStyle w:val="StandardWeb"/>
      </w:pPr>
      <w:r>
        <w:t xml:space="preserve">Auch </w:t>
      </w:r>
      <w:proofErr w:type="spellStart"/>
      <w:r>
        <w:t>sol</w:t>
      </w:r>
      <w:proofErr w:type="spellEnd"/>
      <w:r>
        <w:t xml:space="preserve"> man </w:t>
      </w:r>
      <w:proofErr w:type="spellStart"/>
      <w:r>
        <w:t>mercken</w:t>
      </w:r>
      <w:proofErr w:type="spellEnd"/>
      <w:r>
        <w:t xml:space="preserve"> / glauben und wissen / </w:t>
      </w:r>
      <w:proofErr w:type="spellStart"/>
      <w:r>
        <w:t>daz</w:t>
      </w:r>
      <w:proofErr w:type="spellEnd"/>
      <w:r>
        <w:t xml:space="preserve"> </w:t>
      </w:r>
      <w:proofErr w:type="spellStart"/>
      <w:r>
        <w:t>kain</w:t>
      </w:r>
      <w:proofErr w:type="spellEnd"/>
      <w:r>
        <w:t xml:space="preserve"> als </w:t>
      </w:r>
      <w:proofErr w:type="spellStart"/>
      <w:r>
        <w:t>edels</w:t>
      </w:r>
      <w:proofErr w:type="spellEnd"/>
      <w:r>
        <w:t xml:space="preserve"> und guts </w:t>
      </w:r>
      <w:proofErr w:type="spellStart"/>
      <w:r>
        <w:t>nd</w:t>
      </w:r>
      <w:proofErr w:type="spellEnd"/>
      <w:r>
        <w:t xml:space="preserve"> </w:t>
      </w:r>
      <w:proofErr w:type="spellStart"/>
      <w:r>
        <w:t>got</w:t>
      </w:r>
      <w:proofErr w:type="spellEnd"/>
      <w:r>
        <w:t xml:space="preserve"> als lieb leben ist / als das leben Christi / und ist aller </w:t>
      </w:r>
      <w:proofErr w:type="spellStart"/>
      <w:r>
        <w:t>natur</w:t>
      </w:r>
      <w:proofErr w:type="spellEnd"/>
      <w:r>
        <w:t xml:space="preserve"> und aller </w:t>
      </w:r>
      <w:proofErr w:type="spellStart"/>
      <w:r>
        <w:t>selbhait</w:t>
      </w:r>
      <w:proofErr w:type="spellEnd"/>
      <w:r>
        <w:t xml:space="preserve"> das </w:t>
      </w:r>
      <w:proofErr w:type="spellStart"/>
      <w:r>
        <w:t>bitterst</w:t>
      </w:r>
      <w:proofErr w:type="spellEnd"/>
      <w:r>
        <w:t xml:space="preserve"> leben. Aber das </w:t>
      </w:r>
      <w:proofErr w:type="spellStart"/>
      <w:r>
        <w:t>rauchloß</w:t>
      </w:r>
      <w:proofErr w:type="spellEnd"/>
      <w:r>
        <w:t xml:space="preserve"> frey leben ist aller </w:t>
      </w:r>
      <w:proofErr w:type="spellStart"/>
      <w:r>
        <w:t>natur</w:t>
      </w:r>
      <w:proofErr w:type="spellEnd"/>
      <w:r>
        <w:t xml:space="preserve"> </w:t>
      </w:r>
      <w:proofErr w:type="spellStart"/>
      <w:r>
        <w:t>selbhait</w:t>
      </w:r>
      <w:proofErr w:type="spellEnd"/>
      <w:r>
        <w:t xml:space="preserve"> </w:t>
      </w:r>
      <w:proofErr w:type="spellStart"/>
      <w:r>
        <w:t>unnd</w:t>
      </w:r>
      <w:proofErr w:type="spellEnd"/>
      <w:r>
        <w:t xml:space="preserve"> </w:t>
      </w:r>
      <w:proofErr w:type="spellStart"/>
      <w:r>
        <w:t>ichthait</w:t>
      </w:r>
      <w:proofErr w:type="spellEnd"/>
      <w:r>
        <w:t xml:space="preserve"> / das </w:t>
      </w:r>
      <w:proofErr w:type="spellStart"/>
      <w:r>
        <w:t>suessest</w:t>
      </w:r>
      <w:proofErr w:type="spellEnd"/>
      <w:r>
        <w:t xml:space="preserve"> und </w:t>
      </w:r>
      <w:proofErr w:type="spellStart"/>
      <w:r>
        <w:t>lustigest</w:t>
      </w:r>
      <w:proofErr w:type="spellEnd"/>
      <w:r>
        <w:t xml:space="preserve"> leben / es ist aber nicht das </w:t>
      </w:r>
      <w:proofErr w:type="spellStart"/>
      <w:r>
        <w:t>best</w:t>
      </w:r>
      <w:proofErr w:type="spellEnd"/>
      <w:r>
        <w:t xml:space="preserve"> und das </w:t>
      </w:r>
      <w:proofErr w:type="spellStart"/>
      <w:r>
        <w:t>edelst</w:t>
      </w:r>
      <w:proofErr w:type="spellEnd"/>
      <w:r>
        <w:t xml:space="preserve"> / es mag in etlichen </w:t>
      </w:r>
      <w:proofErr w:type="spellStart"/>
      <w:r>
        <w:t>menschen</w:t>
      </w:r>
      <w:proofErr w:type="spellEnd"/>
      <w:r>
        <w:t xml:space="preserve"> das </w:t>
      </w:r>
      <w:proofErr w:type="spellStart"/>
      <w:r>
        <w:t>best</w:t>
      </w:r>
      <w:proofErr w:type="spellEnd"/>
      <w:r>
        <w:t xml:space="preserve"> werden. Aber </w:t>
      </w:r>
      <w:proofErr w:type="spellStart"/>
      <w:r>
        <w:t>wiewol</w:t>
      </w:r>
      <w:proofErr w:type="spellEnd"/>
      <w:r>
        <w:t xml:space="preserve"> Christus leben das </w:t>
      </w:r>
      <w:proofErr w:type="spellStart"/>
      <w:r>
        <w:t>bitterst</w:t>
      </w:r>
      <w:proofErr w:type="spellEnd"/>
      <w:r>
        <w:t xml:space="preserve"> sey / so ist es doch das allerliebst. das </w:t>
      </w:r>
      <w:proofErr w:type="spellStart"/>
      <w:r>
        <w:t>sol</w:t>
      </w:r>
      <w:proofErr w:type="spellEnd"/>
      <w:r>
        <w:t xml:space="preserve"> man dabey </w:t>
      </w:r>
      <w:proofErr w:type="spellStart"/>
      <w:r>
        <w:t>mercken</w:t>
      </w:r>
      <w:proofErr w:type="spellEnd"/>
      <w:r>
        <w:t xml:space="preserve"> / Es ist </w:t>
      </w:r>
      <w:proofErr w:type="spellStart"/>
      <w:r>
        <w:t>ain</w:t>
      </w:r>
      <w:proofErr w:type="spellEnd"/>
      <w:r>
        <w:t xml:space="preserve"> </w:t>
      </w:r>
      <w:proofErr w:type="spellStart"/>
      <w:r>
        <w:t>erkanntnuß</w:t>
      </w:r>
      <w:proofErr w:type="spellEnd"/>
      <w:r>
        <w:t xml:space="preserve"> / davon </w:t>
      </w:r>
      <w:proofErr w:type="spellStart"/>
      <w:r>
        <w:t>wirt</w:t>
      </w:r>
      <w:proofErr w:type="spellEnd"/>
      <w:r>
        <w:t xml:space="preserve"> erkannt das war </w:t>
      </w:r>
      <w:proofErr w:type="spellStart"/>
      <w:r>
        <w:t>ainfaeltig</w:t>
      </w:r>
      <w:proofErr w:type="spellEnd"/>
      <w:r>
        <w:t xml:space="preserve"> gut / und das gut ist weder diß noch das / sonder es ist das davon </w:t>
      </w:r>
      <w:proofErr w:type="spellStart"/>
      <w:r>
        <w:t>sant</w:t>
      </w:r>
      <w:proofErr w:type="spellEnd"/>
      <w:r>
        <w:t xml:space="preserve"> Pauls spricht / Wenn das </w:t>
      </w:r>
      <w:proofErr w:type="spellStart"/>
      <w:r>
        <w:t>volkommen</w:t>
      </w:r>
      <w:proofErr w:type="spellEnd"/>
      <w:r>
        <w:t xml:space="preserve"> und das </w:t>
      </w:r>
      <w:proofErr w:type="spellStart"/>
      <w:r>
        <w:t>gantz</w:t>
      </w:r>
      <w:proofErr w:type="spellEnd"/>
      <w:r>
        <w:t xml:space="preserve"> </w:t>
      </w:r>
      <w:proofErr w:type="spellStart"/>
      <w:r>
        <w:t>kumpt</w:t>
      </w:r>
      <w:proofErr w:type="spellEnd"/>
      <w:r>
        <w:t xml:space="preserve"> so </w:t>
      </w:r>
      <w:proofErr w:type="spellStart"/>
      <w:r>
        <w:t>wirt</w:t>
      </w:r>
      <w:proofErr w:type="spellEnd"/>
      <w:r>
        <w:t xml:space="preserve"> alle </w:t>
      </w:r>
      <w:proofErr w:type="spellStart"/>
      <w:r>
        <w:t>tailung</w:t>
      </w:r>
      <w:proofErr w:type="spellEnd"/>
      <w:r>
        <w:t xml:space="preserve"> und </w:t>
      </w:r>
      <w:proofErr w:type="spellStart"/>
      <w:r>
        <w:t>unvolkommenhait</w:t>
      </w:r>
      <w:proofErr w:type="spellEnd"/>
      <w:r>
        <w:t xml:space="preserve"> zu nicht. das </w:t>
      </w:r>
      <w:proofErr w:type="spellStart"/>
      <w:r>
        <w:t>maint</w:t>
      </w:r>
      <w:proofErr w:type="spellEnd"/>
      <w:r>
        <w:t xml:space="preserve"> also / </w:t>
      </w:r>
      <w:proofErr w:type="spellStart"/>
      <w:r>
        <w:t>daz</w:t>
      </w:r>
      <w:proofErr w:type="spellEnd"/>
      <w:r>
        <w:t xml:space="preserve"> das </w:t>
      </w:r>
      <w:proofErr w:type="spellStart"/>
      <w:r>
        <w:t>gantz</w:t>
      </w:r>
      <w:proofErr w:type="spellEnd"/>
      <w:r>
        <w:t xml:space="preserve"> </w:t>
      </w:r>
      <w:proofErr w:type="spellStart"/>
      <w:r>
        <w:t>volkommen</w:t>
      </w:r>
      <w:proofErr w:type="spellEnd"/>
      <w:r>
        <w:t xml:space="preserve"> alle </w:t>
      </w:r>
      <w:proofErr w:type="spellStart"/>
      <w:r>
        <w:t>tailung</w:t>
      </w:r>
      <w:proofErr w:type="spellEnd"/>
      <w:r>
        <w:t xml:space="preserve"> übertrifft / und alle </w:t>
      </w:r>
      <w:proofErr w:type="spellStart"/>
      <w:r>
        <w:t>tailte</w:t>
      </w:r>
      <w:proofErr w:type="spellEnd"/>
      <w:r>
        <w:t xml:space="preserve"> und </w:t>
      </w:r>
      <w:proofErr w:type="spellStart"/>
      <w:r>
        <w:t>unvolkomne</w:t>
      </w:r>
      <w:proofErr w:type="spellEnd"/>
      <w:r>
        <w:t xml:space="preserve"> nichts </w:t>
      </w:r>
      <w:proofErr w:type="spellStart"/>
      <w:r>
        <w:t>seind</w:t>
      </w:r>
      <w:proofErr w:type="spellEnd"/>
      <w:r>
        <w:t xml:space="preserve"> gegen dem </w:t>
      </w:r>
      <w:proofErr w:type="spellStart"/>
      <w:r>
        <w:t>volkommen</w:t>
      </w:r>
      <w:proofErr w:type="spellEnd"/>
      <w:r>
        <w:t xml:space="preserve"> / also </w:t>
      </w:r>
      <w:proofErr w:type="spellStart"/>
      <w:r>
        <w:t>wirt</w:t>
      </w:r>
      <w:proofErr w:type="spellEnd"/>
      <w:r>
        <w:t xml:space="preserve"> auch alle </w:t>
      </w:r>
      <w:proofErr w:type="spellStart"/>
      <w:r>
        <w:t>erkanntnuß</w:t>
      </w:r>
      <w:proofErr w:type="spellEnd"/>
      <w:r>
        <w:t xml:space="preserve"> der </w:t>
      </w:r>
      <w:proofErr w:type="spellStart"/>
      <w:r>
        <w:t>tailten</w:t>
      </w:r>
      <w:proofErr w:type="spellEnd"/>
      <w:r>
        <w:t xml:space="preserve"> zu nicht. Wenn das </w:t>
      </w:r>
      <w:proofErr w:type="spellStart"/>
      <w:r>
        <w:t>gantz</w:t>
      </w:r>
      <w:proofErr w:type="spellEnd"/>
      <w:r>
        <w:t xml:space="preserve"> erkannt </w:t>
      </w:r>
      <w:proofErr w:type="spellStart"/>
      <w:r>
        <w:t>wirt</w:t>
      </w:r>
      <w:proofErr w:type="spellEnd"/>
      <w:r>
        <w:t xml:space="preserve"> / und </w:t>
      </w:r>
      <w:proofErr w:type="spellStart"/>
      <w:r>
        <w:t>wa</w:t>
      </w:r>
      <w:proofErr w:type="spellEnd"/>
      <w:r>
        <w:t xml:space="preserve"> das </w:t>
      </w:r>
      <w:proofErr w:type="spellStart"/>
      <w:r>
        <w:t>erkant</w:t>
      </w:r>
      <w:proofErr w:type="spellEnd"/>
      <w:r>
        <w:t xml:space="preserve"> </w:t>
      </w:r>
      <w:proofErr w:type="spellStart"/>
      <w:r>
        <w:t>wirt</w:t>
      </w:r>
      <w:proofErr w:type="spellEnd"/>
      <w:r>
        <w:t xml:space="preserve"> da muß es auch geliebt und liebgehabt werden / also </w:t>
      </w:r>
      <w:proofErr w:type="spellStart"/>
      <w:r>
        <w:t>daz</w:t>
      </w:r>
      <w:proofErr w:type="spellEnd"/>
      <w:r>
        <w:t xml:space="preserve"> ander liebe damit der </w:t>
      </w:r>
      <w:proofErr w:type="spellStart"/>
      <w:r>
        <w:t>mensch</w:t>
      </w:r>
      <w:proofErr w:type="spellEnd"/>
      <w:r>
        <w:t xml:space="preserve"> sich selber und ander ding hat liebgehabt zu mal zu nicht </w:t>
      </w:r>
      <w:proofErr w:type="spellStart"/>
      <w:r>
        <w:t>wirt</w:t>
      </w:r>
      <w:proofErr w:type="spellEnd"/>
      <w:r>
        <w:t xml:space="preserve"> / Und die </w:t>
      </w:r>
      <w:proofErr w:type="spellStart"/>
      <w:r>
        <w:t>erkanntnuß</w:t>
      </w:r>
      <w:proofErr w:type="spellEnd"/>
      <w:r>
        <w:t xml:space="preserve"> erkennt auch das </w:t>
      </w:r>
      <w:proofErr w:type="spellStart"/>
      <w:r>
        <w:t>best</w:t>
      </w:r>
      <w:proofErr w:type="spellEnd"/>
      <w:r>
        <w:t xml:space="preserve"> und das </w:t>
      </w:r>
      <w:proofErr w:type="spellStart"/>
      <w:r>
        <w:t>edelst</w:t>
      </w:r>
      <w:proofErr w:type="spellEnd"/>
      <w:r>
        <w:t xml:space="preserve"> in allen dingen / und hat es lieb in dem waren gut / und </w:t>
      </w:r>
      <w:proofErr w:type="spellStart"/>
      <w:r>
        <w:t>nit</w:t>
      </w:r>
      <w:proofErr w:type="spellEnd"/>
      <w:r>
        <w:t xml:space="preserve"> anders dann </w:t>
      </w:r>
      <w:proofErr w:type="spellStart"/>
      <w:r>
        <w:t>umb</w:t>
      </w:r>
      <w:proofErr w:type="spellEnd"/>
      <w:r>
        <w:t xml:space="preserve"> das </w:t>
      </w:r>
      <w:proofErr w:type="spellStart"/>
      <w:r>
        <w:t>wor</w:t>
      </w:r>
      <w:proofErr w:type="spellEnd"/>
      <w:r>
        <w:t xml:space="preserve"> gut. Sich </w:t>
      </w:r>
      <w:proofErr w:type="spellStart"/>
      <w:r>
        <w:t>wa</w:t>
      </w:r>
      <w:proofErr w:type="spellEnd"/>
      <w:r>
        <w:t xml:space="preserve"> die </w:t>
      </w:r>
      <w:proofErr w:type="spellStart"/>
      <w:r>
        <w:t>erkantnuß</w:t>
      </w:r>
      <w:proofErr w:type="spellEnd"/>
      <w:r>
        <w:t xml:space="preserve"> ist / da </w:t>
      </w:r>
      <w:proofErr w:type="spellStart"/>
      <w:r>
        <w:t>wirt</w:t>
      </w:r>
      <w:proofErr w:type="spellEnd"/>
      <w:r>
        <w:t xml:space="preserve"> erkannt das Christus leben das </w:t>
      </w:r>
      <w:proofErr w:type="spellStart"/>
      <w:r>
        <w:t>best</w:t>
      </w:r>
      <w:proofErr w:type="spellEnd"/>
      <w:r>
        <w:t xml:space="preserve"> und </w:t>
      </w:r>
      <w:proofErr w:type="spellStart"/>
      <w:r>
        <w:t>edelst</w:t>
      </w:r>
      <w:proofErr w:type="spellEnd"/>
      <w:r>
        <w:t xml:space="preserve"> ist / und davon ist es auch das allerliebst / und </w:t>
      </w:r>
      <w:proofErr w:type="spellStart"/>
      <w:r>
        <w:t>wirt</w:t>
      </w:r>
      <w:proofErr w:type="spellEnd"/>
      <w:r>
        <w:t xml:space="preserve"> gern gehabt und getragen / und </w:t>
      </w:r>
      <w:proofErr w:type="spellStart"/>
      <w:r>
        <w:t>nit</w:t>
      </w:r>
      <w:proofErr w:type="spellEnd"/>
      <w:r>
        <w:t xml:space="preserve"> gefragt oder </w:t>
      </w:r>
      <w:proofErr w:type="spellStart"/>
      <w:r>
        <w:t>geruecht</w:t>
      </w:r>
      <w:proofErr w:type="spellEnd"/>
      <w:r>
        <w:t xml:space="preserve"> ob es der </w:t>
      </w:r>
      <w:proofErr w:type="spellStart"/>
      <w:r>
        <w:t>natur</w:t>
      </w:r>
      <w:proofErr w:type="spellEnd"/>
      <w:r>
        <w:t xml:space="preserve"> oder auch </w:t>
      </w:r>
      <w:proofErr w:type="spellStart"/>
      <w:r>
        <w:t>yemandt</w:t>
      </w:r>
      <w:proofErr w:type="spellEnd"/>
      <w:r>
        <w:t xml:space="preserve"> </w:t>
      </w:r>
      <w:proofErr w:type="spellStart"/>
      <w:r>
        <w:t>wol</w:t>
      </w:r>
      <w:proofErr w:type="spellEnd"/>
      <w:r>
        <w:t xml:space="preserve"> oder </w:t>
      </w:r>
      <w:proofErr w:type="spellStart"/>
      <w:r>
        <w:t>wee</w:t>
      </w:r>
      <w:proofErr w:type="spellEnd"/>
      <w:r>
        <w:t xml:space="preserve"> thue / lieb oder </w:t>
      </w:r>
      <w:proofErr w:type="spellStart"/>
      <w:r>
        <w:t>laid</w:t>
      </w:r>
      <w:proofErr w:type="spellEnd"/>
      <w:r>
        <w:t xml:space="preserve"> sey. Auch soll man </w:t>
      </w:r>
      <w:proofErr w:type="spellStart"/>
      <w:r>
        <w:t>mercken</w:t>
      </w:r>
      <w:proofErr w:type="spellEnd"/>
      <w:r>
        <w:t xml:space="preserve"> / in </w:t>
      </w:r>
      <w:proofErr w:type="spellStart"/>
      <w:r>
        <w:t>woelchem</w:t>
      </w:r>
      <w:proofErr w:type="spellEnd"/>
      <w:r>
        <w:t xml:space="preserve"> </w:t>
      </w:r>
      <w:proofErr w:type="spellStart"/>
      <w:r>
        <w:t>menschen</w:t>
      </w:r>
      <w:proofErr w:type="spellEnd"/>
      <w:r>
        <w:t xml:space="preserve"> diß war gut erkannt </w:t>
      </w:r>
      <w:proofErr w:type="spellStart"/>
      <w:r>
        <w:t>wirt</w:t>
      </w:r>
      <w:proofErr w:type="spellEnd"/>
      <w:r>
        <w:t xml:space="preserve"> da muß auch das leben Christi sein / und bleiben biß in den leiblichen </w:t>
      </w:r>
      <w:proofErr w:type="spellStart"/>
      <w:r>
        <w:t>tod</w:t>
      </w:r>
      <w:proofErr w:type="spellEnd"/>
      <w:r>
        <w:t xml:space="preserve">. und wer anders </w:t>
      </w:r>
      <w:proofErr w:type="spellStart"/>
      <w:r>
        <w:t>waenet</w:t>
      </w:r>
      <w:proofErr w:type="spellEnd"/>
      <w:r>
        <w:t xml:space="preserve"> der ist betrogen / und wer anders sagt der </w:t>
      </w:r>
      <w:proofErr w:type="spellStart"/>
      <w:r>
        <w:t>leügt</w:t>
      </w:r>
      <w:proofErr w:type="spellEnd"/>
      <w:r>
        <w:t xml:space="preserve">. Und in </w:t>
      </w:r>
      <w:proofErr w:type="spellStart"/>
      <w:r>
        <w:t>woelchem</w:t>
      </w:r>
      <w:proofErr w:type="spellEnd"/>
      <w:r>
        <w:t xml:space="preserve"> </w:t>
      </w:r>
      <w:proofErr w:type="spellStart"/>
      <w:r>
        <w:t>menschen</w:t>
      </w:r>
      <w:proofErr w:type="spellEnd"/>
      <w:r>
        <w:t xml:space="preserve"> das leben Christi </w:t>
      </w:r>
      <w:proofErr w:type="spellStart"/>
      <w:r>
        <w:t>nit</w:t>
      </w:r>
      <w:proofErr w:type="spellEnd"/>
      <w:r>
        <w:t xml:space="preserve"> ist da </w:t>
      </w:r>
      <w:proofErr w:type="spellStart"/>
      <w:r>
        <w:t>wirt</w:t>
      </w:r>
      <w:proofErr w:type="spellEnd"/>
      <w:r>
        <w:t xml:space="preserve"> auch das war gut und die </w:t>
      </w:r>
      <w:proofErr w:type="spellStart"/>
      <w:r>
        <w:t>warhait</w:t>
      </w:r>
      <w:proofErr w:type="spellEnd"/>
      <w:r>
        <w:t xml:space="preserve"> </w:t>
      </w:r>
      <w:proofErr w:type="spellStart"/>
      <w:r>
        <w:t>nit</w:t>
      </w:r>
      <w:proofErr w:type="spellEnd"/>
      <w:r>
        <w:t xml:space="preserve"> erkannt. </w:t>
      </w:r>
    </w:p>
    <w:p w14:paraId="1505B93E" w14:textId="77777777" w:rsidR="00243995" w:rsidRDefault="00243995" w:rsidP="00243995">
      <w:pPr>
        <w:pStyle w:val="berschrift2"/>
      </w:pPr>
      <w:r>
        <w:t>Das XVII Capitel</w:t>
      </w:r>
    </w:p>
    <w:p w14:paraId="17A040CA" w14:textId="77777777" w:rsidR="00243995" w:rsidRDefault="00243995" w:rsidP="00243995">
      <w:pPr>
        <w:pStyle w:val="StandardWeb"/>
      </w:pPr>
      <w:proofErr w:type="spellStart"/>
      <w:r>
        <w:t>Niemant</w:t>
      </w:r>
      <w:proofErr w:type="spellEnd"/>
      <w:r>
        <w:t xml:space="preserve"> </w:t>
      </w:r>
      <w:proofErr w:type="spellStart"/>
      <w:r>
        <w:t>gedenck</w:t>
      </w:r>
      <w:proofErr w:type="spellEnd"/>
      <w:r>
        <w:t xml:space="preserve"> </w:t>
      </w:r>
      <w:proofErr w:type="spellStart"/>
      <w:r>
        <w:t>daz</w:t>
      </w:r>
      <w:proofErr w:type="spellEnd"/>
      <w:r>
        <w:t xml:space="preserve"> er zu </w:t>
      </w:r>
      <w:proofErr w:type="spellStart"/>
      <w:r>
        <w:t>disem</w:t>
      </w:r>
      <w:proofErr w:type="spellEnd"/>
      <w:r>
        <w:t xml:space="preserve"> waren </w:t>
      </w:r>
      <w:proofErr w:type="spellStart"/>
      <w:r>
        <w:t>liecht</w:t>
      </w:r>
      <w:proofErr w:type="spellEnd"/>
      <w:r>
        <w:t xml:space="preserve"> und warn </w:t>
      </w:r>
      <w:proofErr w:type="spellStart"/>
      <w:r>
        <w:t>erkantnuß</w:t>
      </w:r>
      <w:proofErr w:type="spellEnd"/>
      <w:r>
        <w:t xml:space="preserve"> </w:t>
      </w:r>
      <w:proofErr w:type="spellStart"/>
      <w:r>
        <w:t>kumm</w:t>
      </w:r>
      <w:proofErr w:type="spellEnd"/>
      <w:r>
        <w:t xml:space="preserve"> / oder zu Christus leben mit </w:t>
      </w:r>
      <w:proofErr w:type="spellStart"/>
      <w:r>
        <w:t>vil</w:t>
      </w:r>
      <w:proofErr w:type="spellEnd"/>
      <w:r>
        <w:t xml:space="preserve"> fragen oder von </w:t>
      </w:r>
      <w:proofErr w:type="spellStart"/>
      <w:r>
        <w:t>hoern</w:t>
      </w:r>
      <w:proofErr w:type="spellEnd"/>
      <w:r>
        <w:t xml:space="preserve"> sagen / oder mit lesen oder </w:t>
      </w:r>
      <w:proofErr w:type="spellStart"/>
      <w:r>
        <w:t>studiern</w:t>
      </w:r>
      <w:proofErr w:type="spellEnd"/>
      <w:r>
        <w:t xml:space="preserve"> / noch mit grossen hohen </w:t>
      </w:r>
      <w:proofErr w:type="spellStart"/>
      <w:r>
        <w:t>künsten</w:t>
      </w:r>
      <w:proofErr w:type="spellEnd"/>
      <w:r>
        <w:t xml:space="preserve"> und </w:t>
      </w:r>
      <w:proofErr w:type="spellStart"/>
      <w:r>
        <w:t>maisterschafften</w:t>
      </w:r>
      <w:proofErr w:type="spellEnd"/>
      <w:r>
        <w:t xml:space="preserve"> / oder mit hoher natürlicher </w:t>
      </w:r>
      <w:proofErr w:type="spellStart"/>
      <w:r>
        <w:t>vernunfft</w:t>
      </w:r>
      <w:proofErr w:type="spellEnd"/>
      <w:r>
        <w:t xml:space="preserve">. ich sprich ja </w:t>
      </w:r>
      <w:proofErr w:type="spellStart"/>
      <w:r>
        <w:t>meer</w:t>
      </w:r>
      <w:proofErr w:type="spellEnd"/>
      <w:r>
        <w:t xml:space="preserve"> / alle dieweil das der </w:t>
      </w:r>
      <w:proofErr w:type="spellStart"/>
      <w:r>
        <w:t>mensch</w:t>
      </w:r>
      <w:proofErr w:type="spellEnd"/>
      <w:r>
        <w:t xml:space="preserve"> von </w:t>
      </w:r>
      <w:proofErr w:type="spellStart"/>
      <w:r>
        <w:t>icht</w:t>
      </w:r>
      <w:proofErr w:type="spellEnd"/>
      <w:r>
        <w:t xml:space="preserve"> etwas behalt / oder </w:t>
      </w:r>
      <w:proofErr w:type="spellStart"/>
      <w:r>
        <w:t>icht</w:t>
      </w:r>
      <w:proofErr w:type="spellEnd"/>
      <w:r>
        <w:t xml:space="preserve"> in seiner lieb / </w:t>
      </w:r>
      <w:proofErr w:type="spellStart"/>
      <w:r>
        <w:t>mainung</w:t>
      </w:r>
      <w:proofErr w:type="spellEnd"/>
      <w:r>
        <w:t xml:space="preserve"> / </w:t>
      </w:r>
      <w:proofErr w:type="spellStart"/>
      <w:r>
        <w:t>begird</w:t>
      </w:r>
      <w:proofErr w:type="spellEnd"/>
      <w:r>
        <w:t xml:space="preserve"> oder </w:t>
      </w:r>
      <w:proofErr w:type="spellStart"/>
      <w:r>
        <w:t>gesuch</w:t>
      </w:r>
      <w:proofErr w:type="spellEnd"/>
      <w:r>
        <w:t xml:space="preserve"> handelt oder </w:t>
      </w:r>
      <w:proofErr w:type="spellStart"/>
      <w:r>
        <w:t>vorhanben</w:t>
      </w:r>
      <w:proofErr w:type="spellEnd"/>
      <w:r>
        <w:t xml:space="preserve"> hat das diß oder das ist / es sey der </w:t>
      </w:r>
      <w:proofErr w:type="spellStart"/>
      <w:r>
        <w:t>mennsch</w:t>
      </w:r>
      <w:proofErr w:type="spellEnd"/>
      <w:r>
        <w:t xml:space="preserve"> selber / oder sey was das sey / so </w:t>
      </w:r>
      <w:proofErr w:type="spellStart"/>
      <w:r>
        <w:t>kumpt</w:t>
      </w:r>
      <w:proofErr w:type="spellEnd"/>
      <w:r>
        <w:t xml:space="preserve"> er hie zu </w:t>
      </w:r>
      <w:proofErr w:type="spellStart"/>
      <w:r>
        <w:t>nit</w:t>
      </w:r>
      <w:proofErr w:type="spellEnd"/>
      <w:r>
        <w:t xml:space="preserve">. Diß hat Christus selber gesprochen / er spricht Wilt du nach mir kommen so </w:t>
      </w:r>
      <w:proofErr w:type="spellStart"/>
      <w:r>
        <w:t>verzeich</w:t>
      </w:r>
      <w:proofErr w:type="spellEnd"/>
      <w:r>
        <w:t xml:space="preserve"> dich dein </w:t>
      </w:r>
      <w:proofErr w:type="spellStart"/>
      <w:r>
        <w:t>selbs</w:t>
      </w:r>
      <w:proofErr w:type="spellEnd"/>
      <w:r>
        <w:t xml:space="preserve"> und </w:t>
      </w:r>
      <w:proofErr w:type="spellStart"/>
      <w:r>
        <w:t>volg</w:t>
      </w:r>
      <w:proofErr w:type="spellEnd"/>
      <w:r>
        <w:t xml:space="preserve"> mir nach / und wer </w:t>
      </w:r>
      <w:proofErr w:type="spellStart"/>
      <w:r>
        <w:t>nit</w:t>
      </w:r>
      <w:proofErr w:type="spellEnd"/>
      <w:r>
        <w:t xml:space="preserve"> sein </w:t>
      </w:r>
      <w:proofErr w:type="spellStart"/>
      <w:r>
        <w:t>selbs</w:t>
      </w:r>
      <w:proofErr w:type="spellEnd"/>
      <w:r>
        <w:t xml:space="preserve"> </w:t>
      </w:r>
      <w:proofErr w:type="spellStart"/>
      <w:r>
        <w:t>verzeicht</w:t>
      </w:r>
      <w:proofErr w:type="spellEnd"/>
      <w:r>
        <w:t xml:space="preserve"> und verlaßt und </w:t>
      </w:r>
      <w:proofErr w:type="spellStart"/>
      <w:r>
        <w:t>verleürt</w:t>
      </w:r>
      <w:proofErr w:type="spellEnd"/>
      <w:r>
        <w:t xml:space="preserve"> / der ist mein nicht </w:t>
      </w:r>
      <w:proofErr w:type="spellStart"/>
      <w:r>
        <w:t>wirdig</w:t>
      </w:r>
      <w:proofErr w:type="spellEnd"/>
      <w:r>
        <w:t xml:space="preserve"> / noch mag mein junger sein. Diß </w:t>
      </w:r>
      <w:proofErr w:type="spellStart"/>
      <w:r>
        <w:t>maint</w:t>
      </w:r>
      <w:proofErr w:type="spellEnd"/>
      <w:r>
        <w:t xml:space="preserve"> er also / wer </w:t>
      </w:r>
      <w:proofErr w:type="spellStart"/>
      <w:r>
        <w:t>nit</w:t>
      </w:r>
      <w:proofErr w:type="spellEnd"/>
      <w:r>
        <w:t xml:space="preserve"> alle ding laßt und </w:t>
      </w:r>
      <w:proofErr w:type="spellStart"/>
      <w:r>
        <w:t>verleüßt</w:t>
      </w:r>
      <w:proofErr w:type="spellEnd"/>
      <w:r>
        <w:t xml:space="preserve"> der mag mich in </w:t>
      </w:r>
      <w:proofErr w:type="spellStart"/>
      <w:r>
        <w:t>warhait</w:t>
      </w:r>
      <w:proofErr w:type="spellEnd"/>
      <w:r>
        <w:t xml:space="preserve"> nimmer erkennen noch zu meinem leben kommen. Und </w:t>
      </w:r>
      <w:proofErr w:type="spellStart"/>
      <w:r>
        <w:t>waer</w:t>
      </w:r>
      <w:proofErr w:type="spellEnd"/>
      <w:r>
        <w:t xml:space="preserve"> diß durch </w:t>
      </w:r>
      <w:proofErr w:type="spellStart"/>
      <w:r>
        <w:t>menschen</w:t>
      </w:r>
      <w:proofErr w:type="spellEnd"/>
      <w:r>
        <w:t xml:space="preserve"> </w:t>
      </w:r>
      <w:proofErr w:type="spellStart"/>
      <w:r>
        <w:t>mund</w:t>
      </w:r>
      <w:proofErr w:type="spellEnd"/>
      <w:r>
        <w:t xml:space="preserve"> nie gesprochen / so spricht es die </w:t>
      </w:r>
      <w:proofErr w:type="spellStart"/>
      <w:r>
        <w:t>warhait</w:t>
      </w:r>
      <w:proofErr w:type="spellEnd"/>
      <w:r>
        <w:t xml:space="preserve"> in </w:t>
      </w:r>
      <w:proofErr w:type="spellStart"/>
      <w:r>
        <w:t>ir</w:t>
      </w:r>
      <w:proofErr w:type="spellEnd"/>
      <w:r>
        <w:t xml:space="preserve"> selber / wann es ist in der </w:t>
      </w:r>
      <w:proofErr w:type="spellStart"/>
      <w:r>
        <w:t>warhait</w:t>
      </w:r>
      <w:proofErr w:type="spellEnd"/>
      <w:r>
        <w:t xml:space="preserve"> also. Aber dieweil der </w:t>
      </w:r>
      <w:proofErr w:type="spellStart"/>
      <w:r>
        <w:t>mensch</w:t>
      </w:r>
      <w:proofErr w:type="spellEnd"/>
      <w:r>
        <w:t xml:space="preserve"> die </w:t>
      </w:r>
      <w:proofErr w:type="spellStart"/>
      <w:r>
        <w:t>tail</w:t>
      </w:r>
      <w:proofErr w:type="spellEnd"/>
      <w:r>
        <w:t xml:space="preserve"> und die stuck / und allermaist sich selber / lieb hat / und damit </w:t>
      </w:r>
      <w:proofErr w:type="spellStart"/>
      <w:r>
        <w:t>umb</w:t>
      </w:r>
      <w:proofErr w:type="spellEnd"/>
      <w:r>
        <w:t xml:space="preserve"> </w:t>
      </w:r>
      <w:proofErr w:type="spellStart"/>
      <w:r>
        <w:t>geet</w:t>
      </w:r>
      <w:proofErr w:type="spellEnd"/>
      <w:r>
        <w:t xml:space="preserve"> / und davon </w:t>
      </w:r>
      <w:proofErr w:type="spellStart"/>
      <w:r>
        <w:t>helt</w:t>
      </w:r>
      <w:proofErr w:type="spellEnd"/>
      <w:r>
        <w:t xml:space="preserve"> / so ist er und </w:t>
      </w:r>
      <w:proofErr w:type="spellStart"/>
      <w:r>
        <w:t>wirt</w:t>
      </w:r>
      <w:proofErr w:type="spellEnd"/>
      <w:r>
        <w:t xml:space="preserve"> also blind </w:t>
      </w:r>
      <w:proofErr w:type="spellStart"/>
      <w:r>
        <w:t>daz</w:t>
      </w:r>
      <w:proofErr w:type="spellEnd"/>
      <w:r>
        <w:t xml:space="preserve"> er </w:t>
      </w:r>
      <w:proofErr w:type="spellStart"/>
      <w:r>
        <w:t>vonn</w:t>
      </w:r>
      <w:proofErr w:type="spellEnd"/>
      <w:r>
        <w:t xml:space="preserve"> </w:t>
      </w:r>
      <w:proofErr w:type="spellStart"/>
      <w:r>
        <w:t>kainem</w:t>
      </w:r>
      <w:proofErr w:type="spellEnd"/>
      <w:r>
        <w:t xml:space="preserve"> guten </w:t>
      </w:r>
      <w:proofErr w:type="spellStart"/>
      <w:r>
        <w:t>waißt</w:t>
      </w:r>
      <w:proofErr w:type="spellEnd"/>
      <w:r>
        <w:t xml:space="preserve"> / dann das </w:t>
      </w:r>
      <w:proofErr w:type="spellStart"/>
      <w:r>
        <w:t>jm</w:t>
      </w:r>
      <w:proofErr w:type="spellEnd"/>
      <w:r>
        <w:t xml:space="preserve"> zu </w:t>
      </w:r>
      <w:proofErr w:type="spellStart"/>
      <w:r>
        <w:t>jm</w:t>
      </w:r>
      <w:proofErr w:type="spellEnd"/>
      <w:r>
        <w:t xml:space="preserve"> selber und zu dem seinen allernützest / </w:t>
      </w:r>
      <w:proofErr w:type="spellStart"/>
      <w:r>
        <w:t>bequaemest</w:t>
      </w:r>
      <w:proofErr w:type="spellEnd"/>
      <w:r>
        <w:t xml:space="preserve"> und </w:t>
      </w:r>
      <w:proofErr w:type="spellStart"/>
      <w:r>
        <w:t>lustigest</w:t>
      </w:r>
      <w:proofErr w:type="spellEnd"/>
      <w:r>
        <w:t xml:space="preserve"> ist / das hat es für das </w:t>
      </w:r>
      <w:proofErr w:type="spellStart"/>
      <w:r>
        <w:t>best</w:t>
      </w:r>
      <w:proofErr w:type="spellEnd"/>
      <w:r>
        <w:t xml:space="preserve"> / und ist </w:t>
      </w:r>
      <w:proofErr w:type="spellStart"/>
      <w:r>
        <w:t>jm</w:t>
      </w:r>
      <w:proofErr w:type="spellEnd"/>
      <w:r>
        <w:t xml:space="preserve"> das liebst. </w:t>
      </w:r>
    </w:p>
    <w:p w14:paraId="79E240DF" w14:textId="77777777" w:rsidR="00243995" w:rsidRDefault="00243995" w:rsidP="00243995">
      <w:pPr>
        <w:pStyle w:val="berschrift2"/>
      </w:pPr>
      <w:r>
        <w:t>Das XVIII Capitel</w:t>
      </w:r>
    </w:p>
    <w:p w14:paraId="77DFB3C1" w14:textId="77777777" w:rsidR="00243995" w:rsidRDefault="00243995" w:rsidP="00243995">
      <w:pPr>
        <w:pStyle w:val="StandardWeb"/>
      </w:pPr>
      <w:r>
        <w:t xml:space="preserve">Seyd nun das leben Christi aller </w:t>
      </w:r>
      <w:proofErr w:type="spellStart"/>
      <w:r>
        <w:t>natur</w:t>
      </w:r>
      <w:proofErr w:type="spellEnd"/>
      <w:r>
        <w:t xml:space="preserve"> </w:t>
      </w:r>
      <w:proofErr w:type="spellStart"/>
      <w:r>
        <w:t>selbhait</w:t>
      </w:r>
      <w:proofErr w:type="spellEnd"/>
      <w:r>
        <w:t xml:space="preserve"> und </w:t>
      </w:r>
      <w:proofErr w:type="spellStart"/>
      <w:r>
        <w:t>ichthait</w:t>
      </w:r>
      <w:proofErr w:type="spellEnd"/>
      <w:r>
        <w:t xml:space="preserve"> das </w:t>
      </w:r>
      <w:proofErr w:type="spellStart"/>
      <w:r>
        <w:t>bitterst</w:t>
      </w:r>
      <w:proofErr w:type="spellEnd"/>
      <w:r>
        <w:t xml:space="preserve"> ist. wann zu dem waren leben Christi muß alle </w:t>
      </w:r>
      <w:proofErr w:type="spellStart"/>
      <w:r>
        <w:t>selbhait</w:t>
      </w:r>
      <w:proofErr w:type="spellEnd"/>
      <w:r>
        <w:t xml:space="preserve"> und </w:t>
      </w:r>
      <w:proofErr w:type="spellStart"/>
      <w:r>
        <w:t>ichthait</w:t>
      </w:r>
      <w:proofErr w:type="spellEnd"/>
      <w:r>
        <w:t xml:space="preserve"> und </w:t>
      </w:r>
      <w:proofErr w:type="spellStart"/>
      <w:r>
        <w:t>natur</w:t>
      </w:r>
      <w:proofErr w:type="spellEnd"/>
      <w:r>
        <w:t xml:space="preserve"> gelassen und </w:t>
      </w:r>
      <w:proofErr w:type="spellStart"/>
      <w:r>
        <w:t>verlorn</w:t>
      </w:r>
      <w:proofErr w:type="spellEnd"/>
      <w:r>
        <w:t xml:space="preserve"> werden / und sterben. </w:t>
      </w:r>
      <w:proofErr w:type="spellStart"/>
      <w:r>
        <w:t>darumb</w:t>
      </w:r>
      <w:proofErr w:type="spellEnd"/>
      <w:r>
        <w:t xml:space="preserve"> </w:t>
      </w:r>
      <w:proofErr w:type="spellStart"/>
      <w:r>
        <w:t>grawet</w:t>
      </w:r>
      <w:proofErr w:type="spellEnd"/>
      <w:r>
        <w:t xml:space="preserve"> </w:t>
      </w:r>
      <w:proofErr w:type="spellStart"/>
      <w:r>
        <w:t>ainer</w:t>
      </w:r>
      <w:proofErr w:type="spellEnd"/>
      <w:r>
        <w:t xml:space="preserve"> </w:t>
      </w:r>
      <w:proofErr w:type="spellStart"/>
      <w:r>
        <w:t>yegklichen</w:t>
      </w:r>
      <w:proofErr w:type="spellEnd"/>
      <w:r>
        <w:t xml:space="preserve"> </w:t>
      </w:r>
      <w:proofErr w:type="spellStart"/>
      <w:r>
        <w:t>natur</w:t>
      </w:r>
      <w:proofErr w:type="spellEnd"/>
      <w:r>
        <w:t xml:space="preserve"> vor </w:t>
      </w:r>
      <w:proofErr w:type="spellStart"/>
      <w:r>
        <w:t>disem</w:t>
      </w:r>
      <w:proofErr w:type="spellEnd"/>
      <w:r>
        <w:t xml:space="preserve"> leben / und </w:t>
      </w:r>
      <w:proofErr w:type="spellStart"/>
      <w:r>
        <w:t>dunckt</w:t>
      </w:r>
      <w:proofErr w:type="spellEnd"/>
      <w:r>
        <w:t xml:space="preserve"> </w:t>
      </w:r>
      <w:proofErr w:type="spellStart"/>
      <w:r>
        <w:t>sy</w:t>
      </w:r>
      <w:proofErr w:type="spellEnd"/>
      <w:r>
        <w:t xml:space="preserve"> </w:t>
      </w:r>
      <w:proofErr w:type="spellStart"/>
      <w:r>
        <w:t>bieß</w:t>
      </w:r>
      <w:proofErr w:type="spellEnd"/>
      <w:r>
        <w:t xml:space="preserve"> und ungerecht / und </w:t>
      </w:r>
      <w:proofErr w:type="spellStart"/>
      <w:r>
        <w:t>ain</w:t>
      </w:r>
      <w:proofErr w:type="spellEnd"/>
      <w:r>
        <w:t xml:space="preserve"> </w:t>
      </w:r>
      <w:proofErr w:type="spellStart"/>
      <w:r>
        <w:t>torhait</w:t>
      </w:r>
      <w:proofErr w:type="spellEnd"/>
      <w:r>
        <w:t xml:space="preserve"> / und </w:t>
      </w:r>
      <w:proofErr w:type="spellStart"/>
      <w:r>
        <w:t>nimpt</w:t>
      </w:r>
      <w:proofErr w:type="spellEnd"/>
      <w:r>
        <w:t xml:space="preserve"> an sich </w:t>
      </w:r>
      <w:proofErr w:type="spellStart"/>
      <w:r>
        <w:t>ain</w:t>
      </w:r>
      <w:proofErr w:type="spellEnd"/>
      <w:r>
        <w:t xml:space="preserve"> leben das </w:t>
      </w:r>
      <w:proofErr w:type="spellStart"/>
      <w:r>
        <w:t>ir</w:t>
      </w:r>
      <w:proofErr w:type="spellEnd"/>
      <w:r>
        <w:t xml:space="preserve"> </w:t>
      </w:r>
      <w:proofErr w:type="spellStart"/>
      <w:r>
        <w:t>bequaemlich</w:t>
      </w:r>
      <w:proofErr w:type="spellEnd"/>
      <w:r>
        <w:t xml:space="preserve"> und lustig ist / und spricht und </w:t>
      </w:r>
      <w:proofErr w:type="spellStart"/>
      <w:r>
        <w:t>waent</w:t>
      </w:r>
      <w:proofErr w:type="spellEnd"/>
      <w:r>
        <w:t xml:space="preserve"> von </w:t>
      </w:r>
      <w:proofErr w:type="spellStart"/>
      <w:r>
        <w:t>ir</w:t>
      </w:r>
      <w:proofErr w:type="spellEnd"/>
      <w:r>
        <w:t xml:space="preserve"> </w:t>
      </w:r>
      <w:proofErr w:type="spellStart"/>
      <w:r>
        <w:t>blindthait</w:t>
      </w:r>
      <w:proofErr w:type="spellEnd"/>
      <w:r>
        <w:t xml:space="preserve"> es sey das allerbest. Sich nun ist </w:t>
      </w:r>
      <w:proofErr w:type="spellStart"/>
      <w:r>
        <w:t>kain</w:t>
      </w:r>
      <w:proofErr w:type="spellEnd"/>
      <w:r>
        <w:t xml:space="preserve"> leben der </w:t>
      </w:r>
      <w:proofErr w:type="spellStart"/>
      <w:r>
        <w:t>natur</w:t>
      </w:r>
      <w:proofErr w:type="spellEnd"/>
      <w:r>
        <w:t xml:space="preserve"> als </w:t>
      </w:r>
      <w:proofErr w:type="spellStart"/>
      <w:r>
        <w:t>bequaem</w:t>
      </w:r>
      <w:proofErr w:type="spellEnd"/>
      <w:r>
        <w:t xml:space="preserve"> und als lustig als das frey </w:t>
      </w:r>
      <w:proofErr w:type="spellStart"/>
      <w:r>
        <w:t>rauchloß</w:t>
      </w:r>
      <w:proofErr w:type="spellEnd"/>
      <w:r>
        <w:t xml:space="preserve"> leben / </w:t>
      </w:r>
      <w:proofErr w:type="spellStart"/>
      <w:r>
        <w:t>darumb</w:t>
      </w:r>
      <w:proofErr w:type="spellEnd"/>
      <w:r>
        <w:t xml:space="preserve"> </w:t>
      </w:r>
      <w:proofErr w:type="spellStart"/>
      <w:r>
        <w:t>helt</w:t>
      </w:r>
      <w:proofErr w:type="spellEnd"/>
      <w:r>
        <w:t xml:space="preserve"> </w:t>
      </w:r>
      <w:proofErr w:type="spellStart"/>
      <w:r>
        <w:t>sy</w:t>
      </w:r>
      <w:proofErr w:type="spellEnd"/>
      <w:r>
        <w:t xml:space="preserve"> sich an </w:t>
      </w:r>
      <w:proofErr w:type="spellStart"/>
      <w:r>
        <w:t>dasselb</w:t>
      </w:r>
      <w:proofErr w:type="spellEnd"/>
      <w:r>
        <w:t xml:space="preserve"> / und braucht sich </w:t>
      </w:r>
      <w:proofErr w:type="spellStart"/>
      <w:r>
        <w:t>irselbs</w:t>
      </w:r>
      <w:proofErr w:type="spellEnd"/>
      <w:r>
        <w:t xml:space="preserve"> und </w:t>
      </w:r>
      <w:proofErr w:type="spellStart"/>
      <w:r>
        <w:t>ir</w:t>
      </w:r>
      <w:proofErr w:type="spellEnd"/>
      <w:r>
        <w:t xml:space="preserve"> </w:t>
      </w:r>
      <w:proofErr w:type="spellStart"/>
      <w:r>
        <w:t>selbhait</w:t>
      </w:r>
      <w:proofErr w:type="spellEnd"/>
      <w:r>
        <w:t xml:space="preserve"> / und </w:t>
      </w:r>
      <w:proofErr w:type="spellStart"/>
      <w:r>
        <w:t>irs</w:t>
      </w:r>
      <w:proofErr w:type="spellEnd"/>
      <w:r>
        <w:t xml:space="preserve"> </w:t>
      </w:r>
      <w:proofErr w:type="spellStart"/>
      <w:r>
        <w:t>ainigen</w:t>
      </w:r>
      <w:proofErr w:type="spellEnd"/>
      <w:r>
        <w:t xml:space="preserve"> </w:t>
      </w:r>
      <w:proofErr w:type="spellStart"/>
      <w:r>
        <w:t>frids</w:t>
      </w:r>
      <w:proofErr w:type="spellEnd"/>
      <w:r>
        <w:t xml:space="preserve"> und </w:t>
      </w:r>
      <w:proofErr w:type="spellStart"/>
      <w:r>
        <w:t>gemachs</w:t>
      </w:r>
      <w:proofErr w:type="spellEnd"/>
      <w:r>
        <w:t xml:space="preserve"> / und alles des </w:t>
      </w:r>
      <w:proofErr w:type="spellStart"/>
      <w:r>
        <w:t>iren</w:t>
      </w:r>
      <w:proofErr w:type="spellEnd"/>
      <w:r>
        <w:t xml:space="preserve"> allda </w:t>
      </w:r>
      <w:proofErr w:type="spellStart"/>
      <w:r>
        <w:t>selbs</w:t>
      </w:r>
      <w:proofErr w:type="spellEnd"/>
      <w:r>
        <w:t xml:space="preserve">. Und diß geschicht allermaist da hoch natürlich </w:t>
      </w:r>
      <w:proofErr w:type="spellStart"/>
      <w:r>
        <w:t>vernunfft</w:t>
      </w:r>
      <w:proofErr w:type="spellEnd"/>
      <w:r>
        <w:t xml:space="preserve"> ist / wann die steigt also hoch in </w:t>
      </w:r>
      <w:proofErr w:type="spellStart"/>
      <w:r>
        <w:t>irem</w:t>
      </w:r>
      <w:proofErr w:type="spellEnd"/>
      <w:r>
        <w:t xml:space="preserve"> </w:t>
      </w:r>
      <w:proofErr w:type="spellStart"/>
      <w:r>
        <w:t>aigen</w:t>
      </w:r>
      <w:proofErr w:type="spellEnd"/>
      <w:r>
        <w:t xml:space="preserve"> </w:t>
      </w:r>
      <w:proofErr w:type="spellStart"/>
      <w:r>
        <w:t>liecht</w:t>
      </w:r>
      <w:proofErr w:type="spellEnd"/>
      <w:r>
        <w:t xml:space="preserve"> / und in </w:t>
      </w:r>
      <w:proofErr w:type="spellStart"/>
      <w:r>
        <w:t>ir</w:t>
      </w:r>
      <w:proofErr w:type="spellEnd"/>
      <w:r>
        <w:t xml:space="preserve"> selber / </w:t>
      </w:r>
      <w:proofErr w:type="spellStart"/>
      <w:r>
        <w:t>daz</w:t>
      </w:r>
      <w:proofErr w:type="spellEnd"/>
      <w:r>
        <w:t xml:space="preserve"> </w:t>
      </w:r>
      <w:proofErr w:type="spellStart"/>
      <w:r>
        <w:t>sy</w:t>
      </w:r>
      <w:proofErr w:type="spellEnd"/>
      <w:r>
        <w:t xml:space="preserve"> selber </w:t>
      </w:r>
      <w:proofErr w:type="spellStart"/>
      <w:r>
        <w:t>waenet</w:t>
      </w:r>
      <w:proofErr w:type="spellEnd"/>
      <w:r>
        <w:t xml:space="preserve"> </w:t>
      </w:r>
      <w:proofErr w:type="spellStart"/>
      <w:r>
        <w:t>sy</w:t>
      </w:r>
      <w:proofErr w:type="spellEnd"/>
      <w:r>
        <w:t xml:space="preserve"> sey das ewig war </w:t>
      </w:r>
      <w:proofErr w:type="spellStart"/>
      <w:r>
        <w:t>liecht</w:t>
      </w:r>
      <w:proofErr w:type="spellEnd"/>
      <w:r>
        <w:t xml:space="preserve"> / </w:t>
      </w:r>
      <w:proofErr w:type="spellStart"/>
      <w:r>
        <w:t>unnd</w:t>
      </w:r>
      <w:proofErr w:type="spellEnd"/>
      <w:r>
        <w:t xml:space="preserve"> gibt sich da für </w:t>
      </w:r>
      <w:proofErr w:type="spellStart"/>
      <w:r>
        <w:t>dasselb</w:t>
      </w:r>
      <w:proofErr w:type="spellEnd"/>
      <w:r>
        <w:t xml:space="preserve"> / und ist betrogen an </w:t>
      </w:r>
      <w:proofErr w:type="spellStart"/>
      <w:r>
        <w:t>ir</w:t>
      </w:r>
      <w:proofErr w:type="spellEnd"/>
      <w:r>
        <w:t xml:space="preserve"> selber / und </w:t>
      </w:r>
      <w:proofErr w:type="spellStart"/>
      <w:r>
        <w:t>betreügt</w:t>
      </w:r>
      <w:proofErr w:type="spellEnd"/>
      <w:r>
        <w:t xml:space="preserve"> ander mit </w:t>
      </w:r>
      <w:proofErr w:type="spellStart"/>
      <w:r>
        <w:t>ir</w:t>
      </w:r>
      <w:proofErr w:type="spellEnd"/>
      <w:r>
        <w:t xml:space="preserve"> / die </w:t>
      </w:r>
      <w:proofErr w:type="spellStart"/>
      <w:r>
        <w:t>nit</w:t>
      </w:r>
      <w:proofErr w:type="spellEnd"/>
      <w:r>
        <w:t xml:space="preserve"> </w:t>
      </w:r>
      <w:proofErr w:type="spellStart"/>
      <w:r>
        <w:t>bessers</w:t>
      </w:r>
      <w:proofErr w:type="spellEnd"/>
      <w:r>
        <w:t xml:space="preserve"> wissen / und auch </w:t>
      </w:r>
      <w:proofErr w:type="spellStart"/>
      <w:r>
        <w:t>dartzu</w:t>
      </w:r>
      <w:proofErr w:type="spellEnd"/>
      <w:r>
        <w:t xml:space="preserve"> </w:t>
      </w:r>
      <w:proofErr w:type="spellStart"/>
      <w:r>
        <w:t>genaigt</w:t>
      </w:r>
      <w:proofErr w:type="spellEnd"/>
      <w:r>
        <w:t xml:space="preserve"> </w:t>
      </w:r>
      <w:proofErr w:type="spellStart"/>
      <w:r>
        <w:t>seind</w:t>
      </w:r>
      <w:proofErr w:type="spellEnd"/>
      <w:r>
        <w:t xml:space="preserve">. </w:t>
      </w:r>
    </w:p>
    <w:p w14:paraId="5BFFDFFC" w14:textId="77777777" w:rsidR="00243995" w:rsidRDefault="00243995" w:rsidP="00243995">
      <w:pPr>
        <w:pStyle w:val="berschrift2"/>
      </w:pPr>
      <w:r>
        <w:t>Das XIX Capitel</w:t>
      </w:r>
    </w:p>
    <w:p w14:paraId="02409D8B" w14:textId="77777777" w:rsidR="00243995" w:rsidRDefault="00243995" w:rsidP="00243995">
      <w:pPr>
        <w:pStyle w:val="StandardWeb"/>
      </w:pPr>
      <w:r>
        <w:t xml:space="preserve">Nun </w:t>
      </w:r>
      <w:proofErr w:type="spellStart"/>
      <w:r>
        <w:t>moecht</w:t>
      </w:r>
      <w:proofErr w:type="spellEnd"/>
      <w:r>
        <w:t xml:space="preserve"> man fragen / wie </w:t>
      </w:r>
      <w:proofErr w:type="spellStart"/>
      <w:r>
        <w:t>steet</w:t>
      </w:r>
      <w:proofErr w:type="spellEnd"/>
      <w:r>
        <w:t xml:space="preserve"> es </w:t>
      </w:r>
      <w:proofErr w:type="spellStart"/>
      <w:r>
        <w:t>umb</w:t>
      </w:r>
      <w:proofErr w:type="spellEnd"/>
      <w:r>
        <w:t xml:space="preserve"> den </w:t>
      </w:r>
      <w:proofErr w:type="spellStart"/>
      <w:r>
        <w:t>menschen</w:t>
      </w:r>
      <w:proofErr w:type="spellEnd"/>
      <w:r>
        <w:t xml:space="preserve"> der nach </w:t>
      </w:r>
      <w:proofErr w:type="spellStart"/>
      <w:r>
        <w:t>müglichait</w:t>
      </w:r>
      <w:proofErr w:type="spellEnd"/>
      <w:r>
        <w:t xml:space="preserve"> </w:t>
      </w:r>
      <w:proofErr w:type="spellStart"/>
      <w:r>
        <w:t>disem</w:t>
      </w:r>
      <w:proofErr w:type="spellEnd"/>
      <w:r>
        <w:t xml:space="preserve"> warn </w:t>
      </w:r>
      <w:proofErr w:type="spellStart"/>
      <w:r>
        <w:t>liecht</w:t>
      </w:r>
      <w:proofErr w:type="spellEnd"/>
      <w:r>
        <w:t xml:space="preserve"> </w:t>
      </w:r>
      <w:proofErr w:type="spellStart"/>
      <w:r>
        <w:t>etwan</w:t>
      </w:r>
      <w:proofErr w:type="spellEnd"/>
      <w:r>
        <w:t xml:space="preserve"> </w:t>
      </w:r>
      <w:proofErr w:type="spellStart"/>
      <w:r>
        <w:t>nachkumpt</w:t>
      </w:r>
      <w:proofErr w:type="spellEnd"/>
      <w:r>
        <w:t xml:space="preserve">. Ich sprich </w:t>
      </w:r>
      <w:proofErr w:type="spellStart"/>
      <w:r>
        <w:t>warlich</w:t>
      </w:r>
      <w:proofErr w:type="spellEnd"/>
      <w:r>
        <w:t xml:space="preserve"> es </w:t>
      </w:r>
      <w:proofErr w:type="spellStart"/>
      <w:r>
        <w:t>wirt</w:t>
      </w:r>
      <w:proofErr w:type="spellEnd"/>
      <w:r>
        <w:t xml:space="preserve"> </w:t>
      </w:r>
      <w:proofErr w:type="spellStart"/>
      <w:r>
        <w:t>nymmer</w:t>
      </w:r>
      <w:proofErr w:type="spellEnd"/>
      <w:r>
        <w:t xml:space="preserve"> recht gesagt. </w:t>
      </w:r>
      <w:proofErr w:type="spellStart"/>
      <w:r>
        <w:t>warumb</w:t>
      </w:r>
      <w:proofErr w:type="spellEnd"/>
      <w:r>
        <w:t xml:space="preserve"> / der es </w:t>
      </w:r>
      <w:proofErr w:type="spellStart"/>
      <w:r>
        <w:t>nit</w:t>
      </w:r>
      <w:proofErr w:type="spellEnd"/>
      <w:r>
        <w:t xml:space="preserve"> ist / der </w:t>
      </w:r>
      <w:proofErr w:type="spellStart"/>
      <w:r>
        <w:t>kan</w:t>
      </w:r>
      <w:proofErr w:type="spellEnd"/>
      <w:r>
        <w:t xml:space="preserve"> es </w:t>
      </w:r>
      <w:proofErr w:type="spellStart"/>
      <w:r>
        <w:t>nit</w:t>
      </w:r>
      <w:proofErr w:type="spellEnd"/>
      <w:r>
        <w:t xml:space="preserve"> </w:t>
      </w:r>
      <w:proofErr w:type="spellStart"/>
      <w:r>
        <w:t>gesagen</w:t>
      </w:r>
      <w:proofErr w:type="spellEnd"/>
      <w:r>
        <w:t xml:space="preserve">. und der es ist </w:t>
      </w:r>
      <w:proofErr w:type="spellStart"/>
      <w:r>
        <w:t>unnd</w:t>
      </w:r>
      <w:proofErr w:type="spellEnd"/>
      <w:r>
        <w:t xml:space="preserve"> </w:t>
      </w:r>
      <w:proofErr w:type="spellStart"/>
      <w:r>
        <w:t>waißt</w:t>
      </w:r>
      <w:proofErr w:type="spellEnd"/>
      <w:r>
        <w:t xml:space="preserve"> / der </w:t>
      </w:r>
      <w:proofErr w:type="spellStart"/>
      <w:r>
        <w:t>kan</w:t>
      </w:r>
      <w:proofErr w:type="spellEnd"/>
      <w:r>
        <w:t xml:space="preserve"> es auch nicht </w:t>
      </w:r>
      <w:proofErr w:type="spellStart"/>
      <w:r>
        <w:t>gesagen</w:t>
      </w:r>
      <w:proofErr w:type="spellEnd"/>
      <w:r>
        <w:t xml:space="preserve">. wann wer es wissen will / der wart das er es wird. doch glaub ich </w:t>
      </w:r>
      <w:proofErr w:type="spellStart"/>
      <w:r>
        <w:t>daz</w:t>
      </w:r>
      <w:proofErr w:type="spellEnd"/>
      <w:r>
        <w:t xml:space="preserve"> sein </w:t>
      </w:r>
      <w:proofErr w:type="spellStart"/>
      <w:r>
        <w:t>ausserer</w:t>
      </w:r>
      <w:proofErr w:type="spellEnd"/>
      <w:r>
        <w:t xml:space="preserve"> </w:t>
      </w:r>
      <w:proofErr w:type="spellStart"/>
      <w:r>
        <w:t>wandel</w:t>
      </w:r>
      <w:proofErr w:type="spellEnd"/>
      <w:r>
        <w:t xml:space="preserve"> und weiß also </w:t>
      </w:r>
      <w:proofErr w:type="spellStart"/>
      <w:r>
        <w:t>stee</w:t>
      </w:r>
      <w:proofErr w:type="spellEnd"/>
      <w:r>
        <w:t xml:space="preserve"> / Was sein muß und </w:t>
      </w:r>
      <w:proofErr w:type="spellStart"/>
      <w:r>
        <w:t>sol</w:t>
      </w:r>
      <w:proofErr w:type="spellEnd"/>
      <w:r>
        <w:t xml:space="preserve"> sein / das </w:t>
      </w:r>
      <w:proofErr w:type="spellStart"/>
      <w:r>
        <w:t>müg</w:t>
      </w:r>
      <w:proofErr w:type="spellEnd"/>
      <w:r>
        <w:t xml:space="preserve"> </w:t>
      </w:r>
      <w:proofErr w:type="spellStart"/>
      <w:r>
        <w:t>wol</w:t>
      </w:r>
      <w:proofErr w:type="spellEnd"/>
      <w:r>
        <w:t xml:space="preserve"> damit </w:t>
      </w:r>
      <w:proofErr w:type="spellStart"/>
      <w:r>
        <w:t>besteen</w:t>
      </w:r>
      <w:proofErr w:type="spellEnd"/>
      <w:r>
        <w:t xml:space="preserve"> / Aber was </w:t>
      </w:r>
      <w:proofErr w:type="spellStart"/>
      <w:r>
        <w:t>nit</w:t>
      </w:r>
      <w:proofErr w:type="spellEnd"/>
      <w:r>
        <w:t xml:space="preserve"> muß und soll sein / sonder </w:t>
      </w:r>
      <w:proofErr w:type="spellStart"/>
      <w:r>
        <w:t>ain</w:t>
      </w:r>
      <w:proofErr w:type="spellEnd"/>
      <w:r>
        <w:t xml:space="preserve"> lauter </w:t>
      </w:r>
      <w:proofErr w:type="spellStart"/>
      <w:r>
        <w:t>woellen</w:t>
      </w:r>
      <w:proofErr w:type="spellEnd"/>
      <w:r>
        <w:t xml:space="preserve"> sein / das mag damit nicht </w:t>
      </w:r>
      <w:proofErr w:type="spellStart"/>
      <w:r>
        <w:t>besteen</w:t>
      </w:r>
      <w:proofErr w:type="spellEnd"/>
      <w:r>
        <w:t xml:space="preserve">. Aber der </w:t>
      </w:r>
      <w:proofErr w:type="spellStart"/>
      <w:r>
        <w:t>mensch</w:t>
      </w:r>
      <w:proofErr w:type="spellEnd"/>
      <w:r>
        <w:t xml:space="preserve"> macht </w:t>
      </w:r>
      <w:proofErr w:type="spellStart"/>
      <w:r>
        <w:t>jmselber</w:t>
      </w:r>
      <w:proofErr w:type="spellEnd"/>
      <w:r>
        <w:t xml:space="preserve"> </w:t>
      </w:r>
      <w:proofErr w:type="spellStart"/>
      <w:r>
        <w:t>vil</w:t>
      </w:r>
      <w:proofErr w:type="spellEnd"/>
      <w:r>
        <w:t xml:space="preserve"> muß </w:t>
      </w:r>
      <w:proofErr w:type="spellStart"/>
      <w:r>
        <w:t>unnd</w:t>
      </w:r>
      <w:proofErr w:type="spellEnd"/>
      <w:r>
        <w:t xml:space="preserve"> soll sein / das doch falsch ist. Treibt den </w:t>
      </w:r>
      <w:proofErr w:type="spellStart"/>
      <w:r>
        <w:t>menschen</w:t>
      </w:r>
      <w:proofErr w:type="spellEnd"/>
      <w:r>
        <w:t xml:space="preserve"> sein </w:t>
      </w:r>
      <w:proofErr w:type="spellStart"/>
      <w:r>
        <w:t>hochfart</w:t>
      </w:r>
      <w:proofErr w:type="spellEnd"/>
      <w:r>
        <w:t xml:space="preserve"> / </w:t>
      </w:r>
      <w:proofErr w:type="spellStart"/>
      <w:r>
        <w:t>geittigkait</w:t>
      </w:r>
      <w:proofErr w:type="spellEnd"/>
      <w:r>
        <w:t xml:space="preserve"> und ander </w:t>
      </w:r>
      <w:proofErr w:type="spellStart"/>
      <w:r>
        <w:t>untugend</w:t>
      </w:r>
      <w:proofErr w:type="spellEnd"/>
      <w:r>
        <w:t xml:space="preserve"> und </w:t>
      </w:r>
      <w:proofErr w:type="spellStart"/>
      <w:r>
        <w:t>boßhait</w:t>
      </w:r>
      <w:proofErr w:type="spellEnd"/>
      <w:r>
        <w:t xml:space="preserve"> zu thun oder zu lassen / so spricht er / es muß und </w:t>
      </w:r>
      <w:proofErr w:type="spellStart"/>
      <w:r>
        <w:t>sol</w:t>
      </w:r>
      <w:proofErr w:type="spellEnd"/>
      <w:r>
        <w:t xml:space="preserve"> sein. Treibt </w:t>
      </w:r>
      <w:proofErr w:type="spellStart"/>
      <w:r>
        <w:t>jn</w:t>
      </w:r>
      <w:proofErr w:type="spellEnd"/>
      <w:r>
        <w:t xml:space="preserve"> der </w:t>
      </w:r>
      <w:proofErr w:type="spellStart"/>
      <w:r>
        <w:t>leüt</w:t>
      </w:r>
      <w:proofErr w:type="spellEnd"/>
      <w:r>
        <w:t xml:space="preserve"> </w:t>
      </w:r>
      <w:proofErr w:type="spellStart"/>
      <w:r>
        <w:t>gunst</w:t>
      </w:r>
      <w:proofErr w:type="spellEnd"/>
      <w:r>
        <w:t xml:space="preserve"> und </w:t>
      </w:r>
      <w:proofErr w:type="spellStart"/>
      <w:r>
        <w:t>freündtschafft</w:t>
      </w:r>
      <w:proofErr w:type="spellEnd"/>
      <w:r>
        <w:t xml:space="preserve"> oder </w:t>
      </w:r>
      <w:proofErr w:type="spellStart"/>
      <w:r>
        <w:t>seinselbs</w:t>
      </w:r>
      <w:proofErr w:type="spellEnd"/>
      <w:r>
        <w:t xml:space="preserve"> </w:t>
      </w:r>
      <w:proofErr w:type="spellStart"/>
      <w:r>
        <w:t>lust</w:t>
      </w:r>
      <w:proofErr w:type="spellEnd"/>
      <w:r>
        <w:t xml:space="preserve"> </w:t>
      </w:r>
      <w:proofErr w:type="spellStart"/>
      <w:r>
        <w:t>yendert</w:t>
      </w:r>
      <w:proofErr w:type="spellEnd"/>
      <w:r>
        <w:t xml:space="preserve"> zu oder ab / so sagt er / es muß und soll sein. Sich diß ist alles falsch / </w:t>
      </w:r>
      <w:proofErr w:type="spellStart"/>
      <w:r>
        <w:t>het</w:t>
      </w:r>
      <w:proofErr w:type="spellEnd"/>
      <w:r>
        <w:t xml:space="preserve"> der </w:t>
      </w:r>
      <w:proofErr w:type="spellStart"/>
      <w:r>
        <w:t>mensche</w:t>
      </w:r>
      <w:proofErr w:type="spellEnd"/>
      <w:r>
        <w:t xml:space="preserve"> </w:t>
      </w:r>
      <w:proofErr w:type="spellStart"/>
      <w:r>
        <w:t>kain</w:t>
      </w:r>
      <w:proofErr w:type="spellEnd"/>
      <w:r>
        <w:t xml:space="preserve"> ander muß oder </w:t>
      </w:r>
      <w:proofErr w:type="spellStart"/>
      <w:r>
        <w:t>sol</w:t>
      </w:r>
      <w:proofErr w:type="spellEnd"/>
      <w:r>
        <w:t xml:space="preserve"> sein dann darzu </w:t>
      </w:r>
      <w:proofErr w:type="spellStart"/>
      <w:r>
        <w:t>jn</w:t>
      </w:r>
      <w:proofErr w:type="spellEnd"/>
      <w:r>
        <w:t xml:space="preserve"> </w:t>
      </w:r>
      <w:proofErr w:type="spellStart"/>
      <w:r>
        <w:t>got</w:t>
      </w:r>
      <w:proofErr w:type="spellEnd"/>
      <w:r>
        <w:t xml:space="preserve"> und die </w:t>
      </w:r>
      <w:proofErr w:type="spellStart"/>
      <w:r>
        <w:t>warhait</w:t>
      </w:r>
      <w:proofErr w:type="spellEnd"/>
      <w:r>
        <w:t xml:space="preserve"> weißt und treibt / er </w:t>
      </w:r>
      <w:proofErr w:type="spellStart"/>
      <w:r>
        <w:t>het</w:t>
      </w:r>
      <w:proofErr w:type="spellEnd"/>
      <w:r>
        <w:t xml:space="preserve"> </w:t>
      </w:r>
      <w:proofErr w:type="spellStart"/>
      <w:r>
        <w:t>etwan</w:t>
      </w:r>
      <w:proofErr w:type="spellEnd"/>
      <w:r>
        <w:t xml:space="preserve"> </w:t>
      </w:r>
      <w:proofErr w:type="spellStart"/>
      <w:r>
        <w:t>mer</w:t>
      </w:r>
      <w:proofErr w:type="spellEnd"/>
      <w:r>
        <w:t xml:space="preserve"> zu schaffen und zu thun dann nun. </w:t>
      </w:r>
    </w:p>
    <w:p w14:paraId="03E88C8E" w14:textId="77777777" w:rsidR="00243995" w:rsidRDefault="00243995" w:rsidP="00243995">
      <w:pPr>
        <w:pStyle w:val="berschrift2"/>
      </w:pPr>
      <w:r>
        <w:t>Das XX Capitel</w:t>
      </w:r>
    </w:p>
    <w:p w14:paraId="0B64D9C4" w14:textId="77777777" w:rsidR="00243995" w:rsidRDefault="00243995" w:rsidP="00243995">
      <w:pPr>
        <w:pStyle w:val="StandardWeb"/>
      </w:pPr>
      <w:r>
        <w:t xml:space="preserve">Man spricht / der </w:t>
      </w:r>
      <w:proofErr w:type="spellStart"/>
      <w:r>
        <w:t>teüfel</w:t>
      </w:r>
      <w:proofErr w:type="spellEnd"/>
      <w:r>
        <w:t xml:space="preserve"> und sein </w:t>
      </w:r>
      <w:proofErr w:type="spellStart"/>
      <w:r>
        <w:t>gaist</w:t>
      </w:r>
      <w:proofErr w:type="spellEnd"/>
      <w:r>
        <w:t xml:space="preserve"> haben </w:t>
      </w:r>
      <w:proofErr w:type="spellStart"/>
      <w:r>
        <w:t>etwan</w:t>
      </w:r>
      <w:proofErr w:type="spellEnd"/>
      <w:r>
        <w:t xml:space="preserve"> </w:t>
      </w:r>
      <w:proofErr w:type="spellStart"/>
      <w:r>
        <w:t>ainen</w:t>
      </w:r>
      <w:proofErr w:type="spellEnd"/>
      <w:r>
        <w:t xml:space="preserve"> </w:t>
      </w:r>
      <w:proofErr w:type="spellStart"/>
      <w:r>
        <w:t>menschen</w:t>
      </w:r>
      <w:proofErr w:type="spellEnd"/>
      <w:r>
        <w:t xml:space="preserve"> besessen und </w:t>
      </w:r>
      <w:proofErr w:type="spellStart"/>
      <w:r>
        <w:t>behafft</w:t>
      </w:r>
      <w:proofErr w:type="spellEnd"/>
      <w:r>
        <w:t xml:space="preserve"> / </w:t>
      </w:r>
      <w:proofErr w:type="spellStart"/>
      <w:r>
        <w:t>daz</w:t>
      </w:r>
      <w:proofErr w:type="spellEnd"/>
      <w:r>
        <w:t xml:space="preserve"> der </w:t>
      </w:r>
      <w:proofErr w:type="spellStart"/>
      <w:r>
        <w:t>mensch</w:t>
      </w:r>
      <w:proofErr w:type="spellEnd"/>
      <w:r>
        <w:t xml:space="preserve"> </w:t>
      </w:r>
      <w:proofErr w:type="spellStart"/>
      <w:r>
        <w:t>nit</w:t>
      </w:r>
      <w:proofErr w:type="spellEnd"/>
      <w:r>
        <w:t xml:space="preserve"> </w:t>
      </w:r>
      <w:proofErr w:type="spellStart"/>
      <w:r>
        <w:t>waißt</w:t>
      </w:r>
      <w:proofErr w:type="spellEnd"/>
      <w:r>
        <w:t xml:space="preserve"> was er thut oder laßt / und er ist </w:t>
      </w:r>
      <w:proofErr w:type="spellStart"/>
      <w:r>
        <w:t>seinselbs</w:t>
      </w:r>
      <w:proofErr w:type="spellEnd"/>
      <w:r>
        <w:t xml:space="preserve"> </w:t>
      </w:r>
      <w:proofErr w:type="spellStart"/>
      <w:r>
        <w:t>ungwaltig</w:t>
      </w:r>
      <w:proofErr w:type="spellEnd"/>
      <w:r>
        <w:t xml:space="preserve"> / sonder der </w:t>
      </w:r>
      <w:proofErr w:type="spellStart"/>
      <w:r>
        <w:t>boeß</w:t>
      </w:r>
      <w:proofErr w:type="spellEnd"/>
      <w:r>
        <w:t xml:space="preserve"> </w:t>
      </w:r>
      <w:proofErr w:type="spellStart"/>
      <w:r>
        <w:t>gaist</w:t>
      </w:r>
      <w:proofErr w:type="spellEnd"/>
      <w:r>
        <w:t xml:space="preserve"> ist sein gewaltig / und thut und laßt in dem </w:t>
      </w:r>
      <w:proofErr w:type="spellStart"/>
      <w:r>
        <w:t>menschen</w:t>
      </w:r>
      <w:proofErr w:type="spellEnd"/>
      <w:r>
        <w:t xml:space="preserve"> / und mit </w:t>
      </w:r>
      <w:proofErr w:type="spellStart"/>
      <w:r>
        <w:t>jm</w:t>
      </w:r>
      <w:proofErr w:type="spellEnd"/>
      <w:r>
        <w:t xml:space="preserve"> und durch und </w:t>
      </w:r>
      <w:proofErr w:type="spellStart"/>
      <w:r>
        <w:t>auß</w:t>
      </w:r>
      <w:proofErr w:type="spellEnd"/>
      <w:r>
        <w:t xml:space="preserve"> </w:t>
      </w:r>
      <w:proofErr w:type="spellStart"/>
      <w:r>
        <w:t>jm</w:t>
      </w:r>
      <w:proofErr w:type="spellEnd"/>
      <w:r>
        <w:t xml:space="preserve"> was er </w:t>
      </w:r>
      <w:proofErr w:type="spellStart"/>
      <w:r>
        <w:t>wil</w:t>
      </w:r>
      <w:proofErr w:type="spellEnd"/>
      <w:r>
        <w:t xml:space="preserve">. Es ist war in </w:t>
      </w:r>
      <w:proofErr w:type="spellStart"/>
      <w:r>
        <w:t>aim</w:t>
      </w:r>
      <w:proofErr w:type="spellEnd"/>
      <w:r>
        <w:t xml:space="preserve"> </w:t>
      </w:r>
      <w:proofErr w:type="spellStart"/>
      <w:r>
        <w:t>synn</w:t>
      </w:r>
      <w:proofErr w:type="spellEnd"/>
      <w:r>
        <w:t xml:space="preserve"> / </w:t>
      </w:r>
      <w:proofErr w:type="spellStart"/>
      <w:r>
        <w:t>daz</w:t>
      </w:r>
      <w:proofErr w:type="spellEnd"/>
      <w:r>
        <w:t xml:space="preserve"> alle </w:t>
      </w:r>
      <w:proofErr w:type="spellStart"/>
      <w:r>
        <w:t>dise</w:t>
      </w:r>
      <w:proofErr w:type="spellEnd"/>
      <w:r>
        <w:t xml:space="preserve"> </w:t>
      </w:r>
      <w:proofErr w:type="spellStart"/>
      <w:r>
        <w:t>welt</w:t>
      </w:r>
      <w:proofErr w:type="spellEnd"/>
      <w:r>
        <w:t xml:space="preserve"> besessen </w:t>
      </w:r>
      <w:proofErr w:type="spellStart"/>
      <w:r>
        <w:t>unnd</w:t>
      </w:r>
      <w:proofErr w:type="spellEnd"/>
      <w:r>
        <w:t xml:space="preserve"> </w:t>
      </w:r>
      <w:proofErr w:type="spellStart"/>
      <w:r>
        <w:t>behafft</w:t>
      </w:r>
      <w:proofErr w:type="spellEnd"/>
      <w:r>
        <w:t xml:space="preserve"> ist mit dem </w:t>
      </w:r>
      <w:proofErr w:type="spellStart"/>
      <w:r>
        <w:t>teüfel</w:t>
      </w:r>
      <w:proofErr w:type="spellEnd"/>
      <w:r>
        <w:t xml:space="preserve"> / das </w:t>
      </w:r>
      <w:proofErr w:type="spellStart"/>
      <w:r>
        <w:t>maint</w:t>
      </w:r>
      <w:proofErr w:type="spellEnd"/>
      <w:r>
        <w:t xml:space="preserve"> man / mit lugen / </w:t>
      </w:r>
      <w:proofErr w:type="spellStart"/>
      <w:r>
        <w:t>falschait</w:t>
      </w:r>
      <w:proofErr w:type="spellEnd"/>
      <w:r>
        <w:t xml:space="preserve"> / und ander </w:t>
      </w:r>
      <w:proofErr w:type="spellStart"/>
      <w:r>
        <w:t>boßhait</w:t>
      </w:r>
      <w:proofErr w:type="spellEnd"/>
      <w:r>
        <w:t xml:space="preserve"> und </w:t>
      </w:r>
      <w:proofErr w:type="spellStart"/>
      <w:r>
        <w:t>untugend</w:t>
      </w:r>
      <w:proofErr w:type="spellEnd"/>
      <w:r>
        <w:t xml:space="preserve"> / das ist alles </w:t>
      </w:r>
      <w:proofErr w:type="spellStart"/>
      <w:r>
        <w:t>teüfel</w:t>
      </w:r>
      <w:proofErr w:type="spellEnd"/>
      <w:r>
        <w:t xml:space="preserve"> / wie das es auch in </w:t>
      </w:r>
      <w:proofErr w:type="spellStart"/>
      <w:r>
        <w:t>aim</w:t>
      </w:r>
      <w:proofErr w:type="spellEnd"/>
      <w:r>
        <w:t xml:space="preserve"> andern </w:t>
      </w:r>
      <w:proofErr w:type="spellStart"/>
      <w:r>
        <w:t>synn</w:t>
      </w:r>
      <w:proofErr w:type="spellEnd"/>
      <w:r>
        <w:t xml:space="preserve"> sey. Der nun besessen und begriffen </w:t>
      </w:r>
      <w:proofErr w:type="spellStart"/>
      <w:r>
        <w:t>waer</w:t>
      </w:r>
      <w:proofErr w:type="spellEnd"/>
      <w:r>
        <w:t xml:space="preserve"> mit dem </w:t>
      </w:r>
      <w:proofErr w:type="spellStart"/>
      <w:r>
        <w:t>gaist</w:t>
      </w:r>
      <w:proofErr w:type="spellEnd"/>
      <w:r>
        <w:t xml:space="preserve"> </w:t>
      </w:r>
      <w:proofErr w:type="spellStart"/>
      <w:r>
        <w:t>gotes</w:t>
      </w:r>
      <w:proofErr w:type="spellEnd"/>
      <w:r>
        <w:t xml:space="preserve"> das er nicht </w:t>
      </w:r>
      <w:proofErr w:type="spellStart"/>
      <w:r>
        <w:t>wißte</w:t>
      </w:r>
      <w:proofErr w:type="spellEnd"/>
      <w:r>
        <w:t xml:space="preserve"> was er </w:t>
      </w:r>
      <w:proofErr w:type="spellStart"/>
      <w:r>
        <w:t>thaet</w:t>
      </w:r>
      <w:proofErr w:type="spellEnd"/>
      <w:r>
        <w:t xml:space="preserve"> oder ließ / und </w:t>
      </w:r>
      <w:proofErr w:type="spellStart"/>
      <w:r>
        <w:t>seinselbs</w:t>
      </w:r>
      <w:proofErr w:type="spellEnd"/>
      <w:r>
        <w:t xml:space="preserve"> </w:t>
      </w:r>
      <w:proofErr w:type="spellStart"/>
      <w:r>
        <w:t>ungewaltig</w:t>
      </w:r>
      <w:proofErr w:type="spellEnd"/>
      <w:r>
        <w:t xml:space="preserve"> </w:t>
      </w:r>
      <w:proofErr w:type="spellStart"/>
      <w:r>
        <w:t>waere</w:t>
      </w:r>
      <w:proofErr w:type="spellEnd"/>
      <w:r>
        <w:t xml:space="preserve"> / und der will und der </w:t>
      </w:r>
      <w:proofErr w:type="spellStart"/>
      <w:r>
        <w:t>gaist</w:t>
      </w:r>
      <w:proofErr w:type="spellEnd"/>
      <w:r>
        <w:t xml:space="preserve"> </w:t>
      </w:r>
      <w:proofErr w:type="spellStart"/>
      <w:r>
        <w:t>gottes</w:t>
      </w:r>
      <w:proofErr w:type="spellEnd"/>
      <w:r>
        <w:t xml:space="preserve"> </w:t>
      </w:r>
      <w:proofErr w:type="spellStart"/>
      <w:r>
        <w:t>waer</w:t>
      </w:r>
      <w:proofErr w:type="spellEnd"/>
      <w:r>
        <w:t xml:space="preserve"> sein </w:t>
      </w:r>
      <w:proofErr w:type="spellStart"/>
      <w:r>
        <w:t>gewaeltig</w:t>
      </w:r>
      <w:proofErr w:type="spellEnd"/>
      <w:r>
        <w:t xml:space="preserve"> / und </w:t>
      </w:r>
      <w:proofErr w:type="spellStart"/>
      <w:r>
        <w:t>würckte</w:t>
      </w:r>
      <w:proofErr w:type="spellEnd"/>
      <w:r>
        <w:t xml:space="preserve"> / </w:t>
      </w:r>
      <w:proofErr w:type="spellStart"/>
      <w:r>
        <w:t>thaet</w:t>
      </w:r>
      <w:proofErr w:type="spellEnd"/>
      <w:r>
        <w:t xml:space="preserve"> </w:t>
      </w:r>
      <w:proofErr w:type="spellStart"/>
      <w:r>
        <w:t>unnd</w:t>
      </w:r>
      <w:proofErr w:type="spellEnd"/>
      <w:r>
        <w:t xml:space="preserve"> ließ mit </w:t>
      </w:r>
      <w:proofErr w:type="spellStart"/>
      <w:r>
        <w:t>jm</w:t>
      </w:r>
      <w:proofErr w:type="spellEnd"/>
      <w:r>
        <w:t xml:space="preserve"> und </w:t>
      </w:r>
      <w:proofErr w:type="spellStart"/>
      <w:r>
        <w:t>auß</w:t>
      </w:r>
      <w:proofErr w:type="spellEnd"/>
      <w:r>
        <w:t xml:space="preserve"> </w:t>
      </w:r>
      <w:proofErr w:type="spellStart"/>
      <w:r>
        <w:t>jm</w:t>
      </w:r>
      <w:proofErr w:type="spellEnd"/>
      <w:r>
        <w:t xml:space="preserve"> was und wie er </w:t>
      </w:r>
      <w:proofErr w:type="spellStart"/>
      <w:r>
        <w:t>wolte</w:t>
      </w:r>
      <w:proofErr w:type="spellEnd"/>
      <w:r>
        <w:t xml:space="preserve"> / der </w:t>
      </w:r>
      <w:proofErr w:type="spellStart"/>
      <w:r>
        <w:t>waer</w:t>
      </w:r>
      <w:proofErr w:type="spellEnd"/>
      <w:r>
        <w:t xml:space="preserve"> der </w:t>
      </w:r>
      <w:proofErr w:type="spellStart"/>
      <w:r>
        <w:t>menschen</w:t>
      </w:r>
      <w:proofErr w:type="spellEnd"/>
      <w:r>
        <w:t xml:space="preserve"> </w:t>
      </w:r>
      <w:proofErr w:type="spellStart"/>
      <w:r>
        <w:t>ainer</w:t>
      </w:r>
      <w:proofErr w:type="spellEnd"/>
      <w:r>
        <w:t xml:space="preserve"> davon </w:t>
      </w:r>
      <w:proofErr w:type="spellStart"/>
      <w:r>
        <w:t>sant</w:t>
      </w:r>
      <w:proofErr w:type="spellEnd"/>
      <w:r>
        <w:t xml:space="preserve"> Pauls spricht. Die von </w:t>
      </w:r>
      <w:proofErr w:type="spellStart"/>
      <w:r>
        <w:t>gottes</w:t>
      </w:r>
      <w:proofErr w:type="spellEnd"/>
      <w:r>
        <w:t xml:space="preserve"> </w:t>
      </w:r>
      <w:proofErr w:type="spellStart"/>
      <w:r>
        <w:t>gaist</w:t>
      </w:r>
      <w:proofErr w:type="spellEnd"/>
      <w:r>
        <w:t xml:space="preserve"> </w:t>
      </w:r>
      <w:proofErr w:type="spellStart"/>
      <w:r>
        <w:t>gericht</w:t>
      </w:r>
      <w:proofErr w:type="spellEnd"/>
      <w:r>
        <w:t xml:space="preserve"> und </w:t>
      </w:r>
      <w:proofErr w:type="spellStart"/>
      <w:r>
        <w:t>gefuert</w:t>
      </w:r>
      <w:proofErr w:type="spellEnd"/>
      <w:r>
        <w:t xml:space="preserve"> werden / die </w:t>
      </w:r>
      <w:proofErr w:type="spellStart"/>
      <w:r>
        <w:t>seind</w:t>
      </w:r>
      <w:proofErr w:type="spellEnd"/>
      <w:r>
        <w:t xml:space="preserve"> </w:t>
      </w:r>
      <w:proofErr w:type="spellStart"/>
      <w:r>
        <w:t>gotes</w:t>
      </w:r>
      <w:proofErr w:type="spellEnd"/>
      <w:r>
        <w:t xml:space="preserve"> </w:t>
      </w:r>
      <w:proofErr w:type="spellStart"/>
      <w:r>
        <w:t>kinder</w:t>
      </w:r>
      <w:proofErr w:type="spellEnd"/>
      <w:r>
        <w:t xml:space="preserve"> und </w:t>
      </w:r>
      <w:proofErr w:type="spellStart"/>
      <w:r>
        <w:t>seind</w:t>
      </w:r>
      <w:proofErr w:type="spellEnd"/>
      <w:r>
        <w:t xml:space="preserve"> </w:t>
      </w:r>
      <w:proofErr w:type="spellStart"/>
      <w:r>
        <w:t>nit</w:t>
      </w:r>
      <w:proofErr w:type="spellEnd"/>
      <w:r>
        <w:t xml:space="preserve"> </w:t>
      </w:r>
      <w:proofErr w:type="spellStart"/>
      <w:r>
        <w:t>under</w:t>
      </w:r>
      <w:proofErr w:type="spellEnd"/>
      <w:r>
        <w:t xml:space="preserve"> der </w:t>
      </w:r>
      <w:proofErr w:type="spellStart"/>
      <w:r>
        <w:t>Ee</w:t>
      </w:r>
      <w:proofErr w:type="spellEnd"/>
      <w:r>
        <w:t xml:space="preserve">. Und zu den Christus sprach. </w:t>
      </w:r>
      <w:proofErr w:type="spellStart"/>
      <w:r>
        <w:t>Jr</w:t>
      </w:r>
      <w:proofErr w:type="spellEnd"/>
      <w:r>
        <w:t xml:space="preserve"> </w:t>
      </w:r>
      <w:proofErr w:type="spellStart"/>
      <w:r>
        <w:t>seyt</w:t>
      </w:r>
      <w:proofErr w:type="spellEnd"/>
      <w:r>
        <w:t xml:space="preserve"> </w:t>
      </w:r>
      <w:proofErr w:type="spellStart"/>
      <w:r>
        <w:t>nit</w:t>
      </w:r>
      <w:proofErr w:type="spellEnd"/>
      <w:r>
        <w:t xml:space="preserve"> die da reden / sonder der </w:t>
      </w:r>
      <w:proofErr w:type="spellStart"/>
      <w:r>
        <w:t>gaist</w:t>
      </w:r>
      <w:proofErr w:type="spellEnd"/>
      <w:r>
        <w:t xml:space="preserve"> </w:t>
      </w:r>
      <w:proofErr w:type="spellStart"/>
      <w:r>
        <w:t>eüers</w:t>
      </w:r>
      <w:proofErr w:type="spellEnd"/>
      <w:r>
        <w:t xml:space="preserve"> </w:t>
      </w:r>
      <w:proofErr w:type="spellStart"/>
      <w:r>
        <w:t>vatters</w:t>
      </w:r>
      <w:proofErr w:type="spellEnd"/>
      <w:r>
        <w:t xml:space="preserve"> </w:t>
      </w:r>
      <w:proofErr w:type="spellStart"/>
      <w:r>
        <w:t>redt</w:t>
      </w:r>
      <w:proofErr w:type="spellEnd"/>
      <w:r>
        <w:t xml:space="preserve"> in </w:t>
      </w:r>
      <w:proofErr w:type="spellStart"/>
      <w:r>
        <w:t>eüch</w:t>
      </w:r>
      <w:proofErr w:type="spellEnd"/>
      <w:r>
        <w:t xml:space="preserve">. Aber ich </w:t>
      </w:r>
      <w:proofErr w:type="spellStart"/>
      <w:r>
        <w:t>fürcht</w:t>
      </w:r>
      <w:proofErr w:type="spellEnd"/>
      <w:r>
        <w:t xml:space="preserve"> hunderttausend oder </w:t>
      </w:r>
      <w:proofErr w:type="spellStart"/>
      <w:r>
        <w:t>onzal</w:t>
      </w:r>
      <w:proofErr w:type="spellEnd"/>
      <w:r>
        <w:t xml:space="preserve"> seyen mit dem </w:t>
      </w:r>
      <w:proofErr w:type="spellStart"/>
      <w:r>
        <w:t>teüfel</w:t>
      </w:r>
      <w:proofErr w:type="spellEnd"/>
      <w:r>
        <w:t xml:space="preserve"> besessen / da </w:t>
      </w:r>
      <w:proofErr w:type="spellStart"/>
      <w:r>
        <w:t>nit</w:t>
      </w:r>
      <w:proofErr w:type="spellEnd"/>
      <w:r>
        <w:t xml:space="preserve"> </w:t>
      </w:r>
      <w:proofErr w:type="spellStart"/>
      <w:r>
        <w:t>ains</w:t>
      </w:r>
      <w:proofErr w:type="spellEnd"/>
      <w:r>
        <w:t xml:space="preserve"> mit </w:t>
      </w:r>
      <w:proofErr w:type="spellStart"/>
      <w:r>
        <w:t>gots</w:t>
      </w:r>
      <w:proofErr w:type="spellEnd"/>
      <w:r>
        <w:t xml:space="preserve"> </w:t>
      </w:r>
      <w:proofErr w:type="spellStart"/>
      <w:r>
        <w:t>gaist</w:t>
      </w:r>
      <w:proofErr w:type="spellEnd"/>
      <w:r>
        <w:t xml:space="preserve"> besessen ist / das ist davon </w:t>
      </w:r>
      <w:proofErr w:type="spellStart"/>
      <w:r>
        <w:t>daz</w:t>
      </w:r>
      <w:proofErr w:type="spellEnd"/>
      <w:r>
        <w:t xml:space="preserve"> die </w:t>
      </w:r>
      <w:proofErr w:type="spellStart"/>
      <w:r>
        <w:t>menschen</w:t>
      </w:r>
      <w:proofErr w:type="spellEnd"/>
      <w:r>
        <w:t xml:space="preserve"> </w:t>
      </w:r>
      <w:proofErr w:type="spellStart"/>
      <w:r>
        <w:t>hond</w:t>
      </w:r>
      <w:proofErr w:type="spellEnd"/>
      <w:r>
        <w:t xml:space="preserve"> mehr </w:t>
      </w:r>
      <w:proofErr w:type="spellStart"/>
      <w:r>
        <w:t>gleichait</w:t>
      </w:r>
      <w:proofErr w:type="spellEnd"/>
      <w:r>
        <w:t xml:space="preserve"> mit dem </w:t>
      </w:r>
      <w:proofErr w:type="spellStart"/>
      <w:r>
        <w:t>teüfel</w:t>
      </w:r>
      <w:proofErr w:type="spellEnd"/>
      <w:r>
        <w:t xml:space="preserve"> dann mit </w:t>
      </w:r>
      <w:proofErr w:type="spellStart"/>
      <w:r>
        <w:t>got</w:t>
      </w:r>
      <w:proofErr w:type="spellEnd"/>
      <w:r>
        <w:t xml:space="preserve">. </w:t>
      </w:r>
      <w:proofErr w:type="spellStart"/>
      <w:r>
        <w:t>Ichhait</w:t>
      </w:r>
      <w:proofErr w:type="spellEnd"/>
      <w:r>
        <w:t xml:space="preserve"> und </w:t>
      </w:r>
      <w:proofErr w:type="spellStart"/>
      <w:r>
        <w:t>selbhait</w:t>
      </w:r>
      <w:proofErr w:type="spellEnd"/>
      <w:r>
        <w:t xml:space="preserve"> das </w:t>
      </w:r>
      <w:proofErr w:type="spellStart"/>
      <w:r>
        <w:t>gehoert</w:t>
      </w:r>
      <w:proofErr w:type="spellEnd"/>
      <w:r>
        <w:t xml:space="preserve"> alles dem </w:t>
      </w:r>
      <w:proofErr w:type="spellStart"/>
      <w:r>
        <w:t>teüfel</w:t>
      </w:r>
      <w:proofErr w:type="spellEnd"/>
      <w:r>
        <w:t xml:space="preserve"> zu / und deßhalb ist er </w:t>
      </w:r>
      <w:proofErr w:type="spellStart"/>
      <w:r>
        <w:t>ain</w:t>
      </w:r>
      <w:proofErr w:type="spellEnd"/>
      <w:r>
        <w:t xml:space="preserve"> </w:t>
      </w:r>
      <w:proofErr w:type="spellStart"/>
      <w:r>
        <w:t>teüfel</w:t>
      </w:r>
      <w:proofErr w:type="spellEnd"/>
      <w:r>
        <w:t xml:space="preserve"> / Sich </w:t>
      </w:r>
      <w:proofErr w:type="spellStart"/>
      <w:r>
        <w:t>ain</w:t>
      </w:r>
      <w:proofErr w:type="spellEnd"/>
      <w:r>
        <w:t xml:space="preserve"> </w:t>
      </w:r>
      <w:proofErr w:type="spellStart"/>
      <w:r>
        <w:t>ainiges</w:t>
      </w:r>
      <w:proofErr w:type="spellEnd"/>
      <w:r>
        <w:t xml:space="preserve"> </w:t>
      </w:r>
      <w:proofErr w:type="spellStart"/>
      <w:r>
        <w:t>wort</w:t>
      </w:r>
      <w:proofErr w:type="spellEnd"/>
      <w:r>
        <w:t xml:space="preserve"> oder </w:t>
      </w:r>
      <w:proofErr w:type="spellStart"/>
      <w:r>
        <w:t>zway</w:t>
      </w:r>
      <w:proofErr w:type="spellEnd"/>
      <w:r>
        <w:t xml:space="preserve"> sprechen alles / das diese </w:t>
      </w:r>
      <w:proofErr w:type="spellStart"/>
      <w:r>
        <w:t>vil</w:t>
      </w:r>
      <w:proofErr w:type="spellEnd"/>
      <w:r>
        <w:t xml:space="preserve"> </w:t>
      </w:r>
      <w:proofErr w:type="spellStart"/>
      <w:r>
        <w:t>wort</w:t>
      </w:r>
      <w:proofErr w:type="spellEnd"/>
      <w:r>
        <w:t xml:space="preserve"> sprechen / das ist / biß lauterlich und </w:t>
      </w:r>
      <w:proofErr w:type="spellStart"/>
      <w:r>
        <w:t>gaentzlich</w:t>
      </w:r>
      <w:proofErr w:type="spellEnd"/>
      <w:r>
        <w:t xml:space="preserve"> on dich </w:t>
      </w:r>
      <w:proofErr w:type="spellStart"/>
      <w:r>
        <w:t>selbs</w:t>
      </w:r>
      <w:proofErr w:type="spellEnd"/>
      <w:r>
        <w:t xml:space="preserve"> / Aber diese </w:t>
      </w:r>
      <w:proofErr w:type="spellStart"/>
      <w:r>
        <w:t>vil</w:t>
      </w:r>
      <w:proofErr w:type="spellEnd"/>
      <w:r>
        <w:t xml:space="preserve"> </w:t>
      </w:r>
      <w:proofErr w:type="spellStart"/>
      <w:r>
        <w:t>wort</w:t>
      </w:r>
      <w:proofErr w:type="spellEnd"/>
      <w:r>
        <w:t xml:space="preserve"> haben es </w:t>
      </w:r>
      <w:proofErr w:type="spellStart"/>
      <w:r>
        <w:t>meer</w:t>
      </w:r>
      <w:proofErr w:type="spellEnd"/>
      <w:r>
        <w:t xml:space="preserve"> und </w:t>
      </w:r>
      <w:proofErr w:type="spellStart"/>
      <w:r>
        <w:t>baß</w:t>
      </w:r>
      <w:proofErr w:type="spellEnd"/>
      <w:r>
        <w:t xml:space="preserve"> </w:t>
      </w:r>
      <w:proofErr w:type="spellStart"/>
      <w:r>
        <w:t>erklaert</w:t>
      </w:r>
      <w:proofErr w:type="spellEnd"/>
      <w:r>
        <w:t xml:space="preserve"> / </w:t>
      </w:r>
      <w:proofErr w:type="spellStart"/>
      <w:r>
        <w:t>bewaert</w:t>
      </w:r>
      <w:proofErr w:type="spellEnd"/>
      <w:r>
        <w:t xml:space="preserve"> und </w:t>
      </w:r>
      <w:proofErr w:type="spellStart"/>
      <w:r>
        <w:t>underschaiden</w:t>
      </w:r>
      <w:proofErr w:type="spellEnd"/>
      <w:r>
        <w:t xml:space="preserve">. Nun spricht man / ich bin zu </w:t>
      </w:r>
      <w:proofErr w:type="spellStart"/>
      <w:r>
        <w:t>disem</w:t>
      </w:r>
      <w:proofErr w:type="spellEnd"/>
      <w:r>
        <w:t xml:space="preserve"> allem </w:t>
      </w:r>
      <w:proofErr w:type="spellStart"/>
      <w:r>
        <w:t>sampt</w:t>
      </w:r>
      <w:proofErr w:type="spellEnd"/>
      <w:r>
        <w:t xml:space="preserve"> </w:t>
      </w:r>
      <w:proofErr w:type="spellStart"/>
      <w:r>
        <w:t>nit</w:t>
      </w:r>
      <w:proofErr w:type="spellEnd"/>
      <w:r>
        <w:t xml:space="preserve"> </w:t>
      </w:r>
      <w:proofErr w:type="spellStart"/>
      <w:r>
        <w:t>berait</w:t>
      </w:r>
      <w:proofErr w:type="spellEnd"/>
      <w:r>
        <w:t xml:space="preserve"> / </w:t>
      </w:r>
      <w:proofErr w:type="spellStart"/>
      <w:r>
        <w:t>darumb</w:t>
      </w:r>
      <w:proofErr w:type="spellEnd"/>
      <w:r>
        <w:t xml:space="preserve"> mag es in mir </w:t>
      </w:r>
      <w:proofErr w:type="spellStart"/>
      <w:r>
        <w:t>nit</w:t>
      </w:r>
      <w:proofErr w:type="spellEnd"/>
      <w:r>
        <w:t xml:space="preserve"> geschehen / und also gewinnt und findt man </w:t>
      </w:r>
      <w:proofErr w:type="spellStart"/>
      <w:r>
        <w:t>ain</w:t>
      </w:r>
      <w:proofErr w:type="spellEnd"/>
      <w:r>
        <w:t xml:space="preserve"> </w:t>
      </w:r>
      <w:proofErr w:type="spellStart"/>
      <w:r>
        <w:t>entschuldigung</w:t>
      </w:r>
      <w:proofErr w:type="spellEnd"/>
      <w:r>
        <w:t xml:space="preserve">. So </w:t>
      </w:r>
      <w:proofErr w:type="spellStart"/>
      <w:r>
        <w:t>antwort</w:t>
      </w:r>
      <w:proofErr w:type="spellEnd"/>
      <w:r>
        <w:t xml:space="preserve"> man denn und spricht / </w:t>
      </w:r>
      <w:proofErr w:type="spellStart"/>
      <w:r>
        <w:t>daz</w:t>
      </w:r>
      <w:proofErr w:type="spellEnd"/>
      <w:r>
        <w:t xml:space="preserve"> der </w:t>
      </w:r>
      <w:proofErr w:type="spellStart"/>
      <w:r>
        <w:t>mensch</w:t>
      </w:r>
      <w:proofErr w:type="spellEnd"/>
      <w:r>
        <w:t xml:space="preserve"> </w:t>
      </w:r>
      <w:proofErr w:type="spellStart"/>
      <w:r>
        <w:t>nit</w:t>
      </w:r>
      <w:proofErr w:type="spellEnd"/>
      <w:r>
        <w:t xml:space="preserve"> </w:t>
      </w:r>
      <w:proofErr w:type="spellStart"/>
      <w:r>
        <w:t>berait</w:t>
      </w:r>
      <w:proofErr w:type="spellEnd"/>
      <w:r>
        <w:t xml:space="preserve"> ist oder </w:t>
      </w:r>
      <w:proofErr w:type="spellStart"/>
      <w:r>
        <w:t>wirt</w:t>
      </w:r>
      <w:proofErr w:type="spellEnd"/>
      <w:r>
        <w:t xml:space="preserve"> / das ist </w:t>
      </w:r>
      <w:proofErr w:type="spellStart"/>
      <w:r>
        <w:t>warlich</w:t>
      </w:r>
      <w:proofErr w:type="spellEnd"/>
      <w:r>
        <w:t xml:space="preserve"> sein schuld. Wann </w:t>
      </w:r>
      <w:proofErr w:type="spellStart"/>
      <w:r>
        <w:t>het</w:t>
      </w:r>
      <w:proofErr w:type="spellEnd"/>
      <w:r>
        <w:t xml:space="preserve"> der </w:t>
      </w:r>
      <w:proofErr w:type="spellStart"/>
      <w:r>
        <w:t>mensch</w:t>
      </w:r>
      <w:proofErr w:type="spellEnd"/>
      <w:r>
        <w:t xml:space="preserve"> anders </w:t>
      </w:r>
      <w:proofErr w:type="spellStart"/>
      <w:r>
        <w:t>nit</w:t>
      </w:r>
      <w:proofErr w:type="spellEnd"/>
      <w:r>
        <w:t xml:space="preserve"> zu warten oder zu schaffen dann das er der </w:t>
      </w:r>
      <w:proofErr w:type="spellStart"/>
      <w:r>
        <w:t>beraitung</w:t>
      </w:r>
      <w:proofErr w:type="spellEnd"/>
      <w:r>
        <w:t xml:space="preserve"> </w:t>
      </w:r>
      <w:proofErr w:type="spellStart"/>
      <w:r>
        <w:t>warnaem</w:t>
      </w:r>
      <w:proofErr w:type="spellEnd"/>
      <w:r>
        <w:t xml:space="preserve"> in allen dingen / und wie er </w:t>
      </w:r>
      <w:proofErr w:type="spellStart"/>
      <w:r>
        <w:t>berait</w:t>
      </w:r>
      <w:proofErr w:type="spellEnd"/>
      <w:r>
        <w:t xml:space="preserve"> </w:t>
      </w:r>
      <w:proofErr w:type="spellStart"/>
      <w:r>
        <w:t>wurd</w:t>
      </w:r>
      <w:proofErr w:type="spellEnd"/>
      <w:r>
        <w:t xml:space="preserve"> / in der </w:t>
      </w:r>
      <w:proofErr w:type="spellStart"/>
      <w:r>
        <w:t>warhait</w:t>
      </w:r>
      <w:proofErr w:type="spellEnd"/>
      <w:r>
        <w:t xml:space="preserve"> / </w:t>
      </w:r>
      <w:proofErr w:type="spellStart"/>
      <w:r>
        <w:t>got</w:t>
      </w:r>
      <w:proofErr w:type="spellEnd"/>
      <w:r>
        <w:t xml:space="preserve"> </w:t>
      </w:r>
      <w:proofErr w:type="spellStart"/>
      <w:r>
        <w:t>solt</w:t>
      </w:r>
      <w:proofErr w:type="spellEnd"/>
      <w:r>
        <w:t xml:space="preserve"> </w:t>
      </w:r>
      <w:proofErr w:type="spellStart"/>
      <w:r>
        <w:t>jn</w:t>
      </w:r>
      <w:proofErr w:type="spellEnd"/>
      <w:r>
        <w:t xml:space="preserve"> </w:t>
      </w:r>
      <w:proofErr w:type="spellStart"/>
      <w:r>
        <w:t>wol</w:t>
      </w:r>
      <w:proofErr w:type="spellEnd"/>
      <w:r>
        <w:t xml:space="preserve"> </w:t>
      </w:r>
      <w:proofErr w:type="spellStart"/>
      <w:r>
        <w:t>beraiten</w:t>
      </w:r>
      <w:proofErr w:type="spellEnd"/>
      <w:r>
        <w:t xml:space="preserve"> / und </w:t>
      </w:r>
      <w:proofErr w:type="spellStart"/>
      <w:r>
        <w:t>got</w:t>
      </w:r>
      <w:proofErr w:type="spellEnd"/>
      <w:r>
        <w:t xml:space="preserve"> hat als grossen </w:t>
      </w:r>
      <w:proofErr w:type="spellStart"/>
      <w:r>
        <w:t>fleiß</w:t>
      </w:r>
      <w:proofErr w:type="spellEnd"/>
      <w:r>
        <w:t xml:space="preserve"> / lieb und ernst zu der </w:t>
      </w:r>
      <w:proofErr w:type="spellStart"/>
      <w:r>
        <w:t>beraitung</w:t>
      </w:r>
      <w:proofErr w:type="spellEnd"/>
      <w:r>
        <w:t xml:space="preserve"> als zu dem </w:t>
      </w:r>
      <w:proofErr w:type="spellStart"/>
      <w:r>
        <w:t>eingiessen</w:t>
      </w:r>
      <w:proofErr w:type="spellEnd"/>
      <w:r>
        <w:t xml:space="preserve"> wenn er </w:t>
      </w:r>
      <w:proofErr w:type="spellStart"/>
      <w:r>
        <w:t>berait</w:t>
      </w:r>
      <w:proofErr w:type="spellEnd"/>
      <w:r>
        <w:t xml:space="preserve"> </w:t>
      </w:r>
      <w:proofErr w:type="spellStart"/>
      <w:r>
        <w:t>waer</w:t>
      </w:r>
      <w:proofErr w:type="spellEnd"/>
      <w:r>
        <w:t xml:space="preserve">. Doch </w:t>
      </w:r>
      <w:proofErr w:type="spellStart"/>
      <w:r>
        <w:t>seind</w:t>
      </w:r>
      <w:proofErr w:type="spellEnd"/>
      <w:r>
        <w:t xml:space="preserve"> </w:t>
      </w:r>
      <w:proofErr w:type="spellStart"/>
      <w:r>
        <w:t>etlich</w:t>
      </w:r>
      <w:proofErr w:type="spellEnd"/>
      <w:r>
        <w:t xml:space="preserve"> </w:t>
      </w:r>
      <w:proofErr w:type="spellStart"/>
      <w:r>
        <w:t>werck</w:t>
      </w:r>
      <w:proofErr w:type="spellEnd"/>
      <w:r>
        <w:t xml:space="preserve"> hie zu als man spricht. Wer </w:t>
      </w:r>
      <w:proofErr w:type="spellStart"/>
      <w:r>
        <w:t>ain</w:t>
      </w:r>
      <w:proofErr w:type="spellEnd"/>
      <w:r>
        <w:t xml:space="preserve"> </w:t>
      </w:r>
      <w:proofErr w:type="spellStart"/>
      <w:r>
        <w:t>kunst</w:t>
      </w:r>
      <w:proofErr w:type="spellEnd"/>
      <w:r>
        <w:t xml:space="preserve"> lernen will die er </w:t>
      </w:r>
      <w:proofErr w:type="spellStart"/>
      <w:r>
        <w:t>nit</w:t>
      </w:r>
      <w:proofErr w:type="spellEnd"/>
      <w:r>
        <w:t xml:space="preserve"> </w:t>
      </w:r>
      <w:proofErr w:type="spellStart"/>
      <w:r>
        <w:t>kan</w:t>
      </w:r>
      <w:proofErr w:type="spellEnd"/>
      <w:r>
        <w:t xml:space="preserve"> / da </w:t>
      </w:r>
      <w:proofErr w:type="spellStart"/>
      <w:r>
        <w:t>gehoern</w:t>
      </w:r>
      <w:proofErr w:type="spellEnd"/>
      <w:r>
        <w:t xml:space="preserve"> vier ding zu. Das erst / </w:t>
      </w:r>
      <w:proofErr w:type="spellStart"/>
      <w:r>
        <w:t>daz</w:t>
      </w:r>
      <w:proofErr w:type="spellEnd"/>
      <w:r>
        <w:t xml:space="preserve"> </w:t>
      </w:r>
      <w:proofErr w:type="spellStart"/>
      <w:r>
        <w:t>allernotest</w:t>
      </w:r>
      <w:proofErr w:type="spellEnd"/>
      <w:r>
        <w:t xml:space="preserve"> ist / das ist groß </w:t>
      </w:r>
      <w:proofErr w:type="spellStart"/>
      <w:r>
        <w:t>begird</w:t>
      </w:r>
      <w:proofErr w:type="spellEnd"/>
      <w:r>
        <w:t xml:space="preserve"> und </w:t>
      </w:r>
      <w:proofErr w:type="spellStart"/>
      <w:r>
        <w:t>fleiß</w:t>
      </w:r>
      <w:proofErr w:type="spellEnd"/>
      <w:r>
        <w:t xml:space="preserve"> und </w:t>
      </w:r>
      <w:proofErr w:type="spellStart"/>
      <w:r>
        <w:t>staeter</w:t>
      </w:r>
      <w:proofErr w:type="spellEnd"/>
      <w:r>
        <w:t xml:space="preserve"> ernst wie diß </w:t>
      </w:r>
      <w:proofErr w:type="spellStart"/>
      <w:r>
        <w:t>geschech</w:t>
      </w:r>
      <w:proofErr w:type="spellEnd"/>
      <w:r>
        <w:t xml:space="preserve"> / und </w:t>
      </w:r>
      <w:proofErr w:type="spellStart"/>
      <w:r>
        <w:t>wa</w:t>
      </w:r>
      <w:proofErr w:type="spellEnd"/>
      <w:r>
        <w:t xml:space="preserve"> diß </w:t>
      </w:r>
      <w:proofErr w:type="spellStart"/>
      <w:r>
        <w:t>nit</w:t>
      </w:r>
      <w:proofErr w:type="spellEnd"/>
      <w:r>
        <w:t xml:space="preserve"> ist da geschicht es </w:t>
      </w:r>
      <w:proofErr w:type="spellStart"/>
      <w:r>
        <w:t>nymmer</w:t>
      </w:r>
      <w:proofErr w:type="spellEnd"/>
      <w:r>
        <w:t xml:space="preserve">. Das ander / </w:t>
      </w:r>
      <w:proofErr w:type="spellStart"/>
      <w:r>
        <w:t>daz</w:t>
      </w:r>
      <w:proofErr w:type="spellEnd"/>
      <w:r>
        <w:t xml:space="preserve"> man etwas hab daran man </w:t>
      </w:r>
      <w:proofErr w:type="spellStart"/>
      <w:r>
        <w:t>gelernen</w:t>
      </w:r>
      <w:proofErr w:type="spellEnd"/>
      <w:r>
        <w:t xml:space="preserve"> mag. Das </w:t>
      </w:r>
      <w:proofErr w:type="spellStart"/>
      <w:r>
        <w:t>drit</w:t>
      </w:r>
      <w:proofErr w:type="spellEnd"/>
      <w:r>
        <w:t xml:space="preserve"> / </w:t>
      </w:r>
      <w:proofErr w:type="spellStart"/>
      <w:r>
        <w:t>daz</w:t>
      </w:r>
      <w:proofErr w:type="spellEnd"/>
      <w:r>
        <w:t xml:space="preserve"> man dem </w:t>
      </w:r>
      <w:proofErr w:type="spellStart"/>
      <w:r>
        <w:t>lerer</w:t>
      </w:r>
      <w:proofErr w:type="spellEnd"/>
      <w:r>
        <w:t xml:space="preserve"> eben und </w:t>
      </w:r>
      <w:proofErr w:type="spellStart"/>
      <w:r>
        <w:t>wol</w:t>
      </w:r>
      <w:proofErr w:type="spellEnd"/>
      <w:r>
        <w:t xml:space="preserve"> zusehen und </w:t>
      </w:r>
      <w:proofErr w:type="spellStart"/>
      <w:r>
        <w:t>zuwart</w:t>
      </w:r>
      <w:proofErr w:type="spellEnd"/>
      <w:r>
        <w:t xml:space="preserve"> / und </w:t>
      </w:r>
      <w:proofErr w:type="spellStart"/>
      <w:r>
        <w:t>jm</w:t>
      </w:r>
      <w:proofErr w:type="spellEnd"/>
      <w:r>
        <w:t xml:space="preserve"> glaub und gehorsam sey / und </w:t>
      </w:r>
      <w:proofErr w:type="spellStart"/>
      <w:r>
        <w:t>jm</w:t>
      </w:r>
      <w:proofErr w:type="spellEnd"/>
      <w:r>
        <w:t xml:space="preserve"> </w:t>
      </w:r>
      <w:proofErr w:type="spellStart"/>
      <w:r>
        <w:t>nachvolg</w:t>
      </w:r>
      <w:proofErr w:type="spellEnd"/>
      <w:r>
        <w:t xml:space="preserve">. Das </w:t>
      </w:r>
      <w:proofErr w:type="spellStart"/>
      <w:r>
        <w:t>vierd</w:t>
      </w:r>
      <w:proofErr w:type="spellEnd"/>
      <w:r>
        <w:t xml:space="preserve"> das man es </w:t>
      </w:r>
      <w:proofErr w:type="spellStart"/>
      <w:r>
        <w:t>angreiff</w:t>
      </w:r>
      <w:proofErr w:type="spellEnd"/>
      <w:r>
        <w:t xml:space="preserve"> und </w:t>
      </w:r>
      <w:proofErr w:type="spellStart"/>
      <w:r>
        <w:t>uebe</w:t>
      </w:r>
      <w:proofErr w:type="spellEnd"/>
      <w:r>
        <w:t xml:space="preserve"> / </w:t>
      </w:r>
      <w:proofErr w:type="spellStart"/>
      <w:r>
        <w:t>wa</w:t>
      </w:r>
      <w:proofErr w:type="spellEnd"/>
      <w:r>
        <w:t xml:space="preserve"> </w:t>
      </w:r>
      <w:proofErr w:type="spellStart"/>
      <w:r>
        <w:t>diser</w:t>
      </w:r>
      <w:proofErr w:type="spellEnd"/>
      <w:r>
        <w:t xml:space="preserve"> </w:t>
      </w:r>
      <w:proofErr w:type="spellStart"/>
      <w:r>
        <w:t>ains</w:t>
      </w:r>
      <w:proofErr w:type="spellEnd"/>
      <w:r>
        <w:t xml:space="preserve"> gebricht </w:t>
      </w:r>
      <w:proofErr w:type="spellStart"/>
      <w:r>
        <w:t>dda</w:t>
      </w:r>
      <w:proofErr w:type="spellEnd"/>
      <w:r>
        <w:t xml:space="preserve"> </w:t>
      </w:r>
      <w:proofErr w:type="spellStart"/>
      <w:r>
        <w:t>wirt</w:t>
      </w:r>
      <w:proofErr w:type="spellEnd"/>
      <w:r>
        <w:t xml:space="preserve"> die </w:t>
      </w:r>
      <w:proofErr w:type="spellStart"/>
      <w:r>
        <w:t>kunst</w:t>
      </w:r>
      <w:proofErr w:type="spellEnd"/>
      <w:r>
        <w:t xml:space="preserve"> </w:t>
      </w:r>
      <w:proofErr w:type="spellStart"/>
      <w:r>
        <w:t>nymmer</w:t>
      </w:r>
      <w:proofErr w:type="spellEnd"/>
      <w:r>
        <w:t xml:space="preserve"> </w:t>
      </w:r>
      <w:proofErr w:type="spellStart"/>
      <w:r>
        <w:t>geleernet</w:t>
      </w:r>
      <w:proofErr w:type="spellEnd"/>
      <w:r>
        <w:t xml:space="preserve"> oder überkommen. Sich also ist es auch in </w:t>
      </w:r>
      <w:proofErr w:type="spellStart"/>
      <w:r>
        <w:t>diser</w:t>
      </w:r>
      <w:proofErr w:type="spellEnd"/>
      <w:r>
        <w:t xml:space="preserve"> </w:t>
      </w:r>
      <w:proofErr w:type="spellStart"/>
      <w:r>
        <w:t>beraitung</w:t>
      </w:r>
      <w:proofErr w:type="spellEnd"/>
      <w:r>
        <w:t xml:space="preserve"> / </w:t>
      </w:r>
      <w:proofErr w:type="spellStart"/>
      <w:r>
        <w:t>unnd</w:t>
      </w:r>
      <w:proofErr w:type="spellEnd"/>
      <w:r>
        <w:t xml:space="preserve"> wer das erst hat / das ist </w:t>
      </w:r>
      <w:proofErr w:type="spellStart"/>
      <w:r>
        <w:t>fleiß</w:t>
      </w:r>
      <w:proofErr w:type="spellEnd"/>
      <w:r>
        <w:t xml:space="preserve"> und </w:t>
      </w:r>
      <w:proofErr w:type="spellStart"/>
      <w:r>
        <w:t>staete</w:t>
      </w:r>
      <w:proofErr w:type="spellEnd"/>
      <w:r>
        <w:t xml:space="preserve"> ernstliche </w:t>
      </w:r>
      <w:proofErr w:type="spellStart"/>
      <w:r>
        <w:t>begird</w:t>
      </w:r>
      <w:proofErr w:type="spellEnd"/>
      <w:r>
        <w:t xml:space="preserve"> zu dem </w:t>
      </w:r>
      <w:proofErr w:type="spellStart"/>
      <w:r>
        <w:t>ennd</w:t>
      </w:r>
      <w:proofErr w:type="spellEnd"/>
      <w:r>
        <w:t xml:space="preserve"> / der sucht und findt alles das </w:t>
      </w:r>
      <w:proofErr w:type="spellStart"/>
      <w:r>
        <w:t>daz</w:t>
      </w:r>
      <w:proofErr w:type="spellEnd"/>
      <w:r>
        <w:t xml:space="preserve"> </w:t>
      </w:r>
      <w:proofErr w:type="spellStart"/>
      <w:r>
        <w:t>dartzu</w:t>
      </w:r>
      <w:proofErr w:type="spellEnd"/>
      <w:r>
        <w:t xml:space="preserve"> </w:t>
      </w:r>
      <w:proofErr w:type="spellStart"/>
      <w:r>
        <w:t>gehoert</w:t>
      </w:r>
      <w:proofErr w:type="spellEnd"/>
      <w:r>
        <w:t xml:space="preserve"> / und </w:t>
      </w:r>
      <w:proofErr w:type="spellStart"/>
      <w:r>
        <w:t>dartzu</w:t>
      </w:r>
      <w:proofErr w:type="spellEnd"/>
      <w:r>
        <w:t xml:space="preserve"> dienet und nütz ist. Wer aber den ernst / lieb </w:t>
      </w:r>
      <w:proofErr w:type="spellStart"/>
      <w:r>
        <w:t>ung</w:t>
      </w:r>
      <w:proofErr w:type="spellEnd"/>
      <w:r>
        <w:t xml:space="preserve"> </w:t>
      </w:r>
      <w:proofErr w:type="spellStart"/>
      <w:r>
        <w:t>begir</w:t>
      </w:r>
      <w:proofErr w:type="spellEnd"/>
      <w:r>
        <w:t xml:space="preserve"> </w:t>
      </w:r>
      <w:proofErr w:type="spellStart"/>
      <w:r>
        <w:t>nit</w:t>
      </w:r>
      <w:proofErr w:type="spellEnd"/>
      <w:r>
        <w:t xml:space="preserve"> </w:t>
      </w:r>
      <w:proofErr w:type="spellStart"/>
      <w:r>
        <w:t>hatt</w:t>
      </w:r>
      <w:proofErr w:type="spellEnd"/>
      <w:r>
        <w:t xml:space="preserve"> / der sucht auch </w:t>
      </w:r>
      <w:proofErr w:type="spellStart"/>
      <w:r>
        <w:t>nit</w:t>
      </w:r>
      <w:proofErr w:type="spellEnd"/>
      <w:r>
        <w:t xml:space="preserve"> / so findt er auch </w:t>
      </w:r>
      <w:proofErr w:type="spellStart"/>
      <w:r>
        <w:t>nit</w:t>
      </w:r>
      <w:proofErr w:type="spellEnd"/>
      <w:r>
        <w:t xml:space="preserve"> / und beleibt </w:t>
      </w:r>
      <w:proofErr w:type="spellStart"/>
      <w:r>
        <w:t>unberait</w:t>
      </w:r>
      <w:proofErr w:type="spellEnd"/>
      <w:r>
        <w:t xml:space="preserve"> / und </w:t>
      </w:r>
      <w:proofErr w:type="spellStart"/>
      <w:r>
        <w:t>kumpt</w:t>
      </w:r>
      <w:proofErr w:type="spellEnd"/>
      <w:r>
        <w:t xml:space="preserve"> </w:t>
      </w:r>
      <w:proofErr w:type="spellStart"/>
      <w:r>
        <w:t>nymmer</w:t>
      </w:r>
      <w:proofErr w:type="spellEnd"/>
      <w:r>
        <w:t xml:space="preserve"> zu dem end. </w:t>
      </w:r>
    </w:p>
    <w:p w14:paraId="3702E4D3" w14:textId="77777777" w:rsidR="00243995" w:rsidRDefault="00243995" w:rsidP="00243995">
      <w:pPr>
        <w:pStyle w:val="berschrift2"/>
      </w:pPr>
      <w:r>
        <w:t>Das XXI Capitel</w:t>
      </w:r>
    </w:p>
    <w:p w14:paraId="051138D1" w14:textId="77777777" w:rsidR="00243995" w:rsidRDefault="00243995" w:rsidP="00243995">
      <w:pPr>
        <w:pStyle w:val="StandardWeb"/>
      </w:pPr>
      <w:r>
        <w:t xml:space="preserve">Auch sagt man von etlichen wegen und </w:t>
      </w:r>
      <w:proofErr w:type="spellStart"/>
      <w:r>
        <w:t>beraitungen</w:t>
      </w:r>
      <w:proofErr w:type="spellEnd"/>
      <w:r>
        <w:t xml:space="preserve"> </w:t>
      </w:r>
      <w:proofErr w:type="spellStart"/>
      <w:r>
        <w:t>hyezu</w:t>
      </w:r>
      <w:proofErr w:type="spellEnd"/>
      <w:r>
        <w:t xml:space="preserve"> / und spricht / man </w:t>
      </w:r>
      <w:proofErr w:type="spellStart"/>
      <w:r>
        <w:t>sol</w:t>
      </w:r>
      <w:proofErr w:type="spellEnd"/>
      <w:r>
        <w:t xml:space="preserve"> </w:t>
      </w:r>
      <w:proofErr w:type="spellStart"/>
      <w:r>
        <w:t>got</w:t>
      </w:r>
      <w:proofErr w:type="spellEnd"/>
      <w:r>
        <w:t xml:space="preserve"> leiden / </w:t>
      </w:r>
      <w:proofErr w:type="spellStart"/>
      <w:r>
        <w:t>jm</w:t>
      </w:r>
      <w:proofErr w:type="spellEnd"/>
      <w:r>
        <w:t xml:space="preserve"> gehorsam / gelassen / und </w:t>
      </w:r>
      <w:proofErr w:type="spellStart"/>
      <w:r>
        <w:t>underthon</w:t>
      </w:r>
      <w:proofErr w:type="spellEnd"/>
      <w:r>
        <w:t xml:space="preserve"> sein / das ist war. Wann wer zu dem end kam </w:t>
      </w:r>
      <w:proofErr w:type="spellStart"/>
      <w:r>
        <w:t>daz</w:t>
      </w:r>
      <w:proofErr w:type="spellEnd"/>
      <w:r>
        <w:t xml:space="preserve"> man in der zeit gehaben und überkommen mag / in demselben </w:t>
      </w:r>
      <w:proofErr w:type="spellStart"/>
      <w:r>
        <w:t>waer</w:t>
      </w:r>
      <w:proofErr w:type="spellEnd"/>
      <w:r>
        <w:t xml:space="preserve"> diß alles in rechter </w:t>
      </w:r>
      <w:proofErr w:type="spellStart"/>
      <w:r>
        <w:t>volkommenhait</w:t>
      </w:r>
      <w:proofErr w:type="spellEnd"/>
      <w:r>
        <w:t xml:space="preserve">. Aber wer </w:t>
      </w:r>
      <w:proofErr w:type="spellStart"/>
      <w:r>
        <w:t>got</w:t>
      </w:r>
      <w:proofErr w:type="spellEnd"/>
      <w:r>
        <w:t xml:space="preserve"> leiden </w:t>
      </w:r>
      <w:proofErr w:type="spellStart"/>
      <w:r>
        <w:t>sol</w:t>
      </w:r>
      <w:proofErr w:type="spellEnd"/>
      <w:r>
        <w:t xml:space="preserve"> und </w:t>
      </w:r>
      <w:proofErr w:type="spellStart"/>
      <w:r>
        <w:t>wil</w:t>
      </w:r>
      <w:proofErr w:type="spellEnd"/>
      <w:r>
        <w:t xml:space="preserve"> / der muß und </w:t>
      </w:r>
      <w:proofErr w:type="spellStart"/>
      <w:r>
        <w:t>sol</w:t>
      </w:r>
      <w:proofErr w:type="spellEnd"/>
      <w:r>
        <w:t xml:space="preserve"> alles leiden / das ist / </w:t>
      </w:r>
      <w:proofErr w:type="spellStart"/>
      <w:r>
        <w:t>got</w:t>
      </w:r>
      <w:proofErr w:type="spellEnd"/>
      <w:r>
        <w:t xml:space="preserve"> und </w:t>
      </w:r>
      <w:proofErr w:type="spellStart"/>
      <w:r>
        <w:t>sichselber</w:t>
      </w:r>
      <w:proofErr w:type="spellEnd"/>
      <w:r>
        <w:t xml:space="preserve"> / und all </w:t>
      </w:r>
      <w:proofErr w:type="spellStart"/>
      <w:r>
        <w:t>creaturn</w:t>
      </w:r>
      <w:proofErr w:type="spellEnd"/>
      <w:r>
        <w:t xml:space="preserve"> / nichts </w:t>
      </w:r>
      <w:proofErr w:type="spellStart"/>
      <w:r>
        <w:t>außgenommen</w:t>
      </w:r>
      <w:proofErr w:type="spellEnd"/>
      <w:r>
        <w:t xml:space="preserve">.. Und wer </w:t>
      </w:r>
      <w:proofErr w:type="spellStart"/>
      <w:r>
        <w:t>got</w:t>
      </w:r>
      <w:proofErr w:type="spellEnd"/>
      <w:r>
        <w:t xml:space="preserve"> gehorsam / gelassen / und </w:t>
      </w:r>
      <w:proofErr w:type="spellStart"/>
      <w:r>
        <w:t>underthon</w:t>
      </w:r>
      <w:proofErr w:type="spellEnd"/>
      <w:r>
        <w:t xml:space="preserve"> </w:t>
      </w:r>
      <w:proofErr w:type="spellStart"/>
      <w:r>
        <w:t>sol</w:t>
      </w:r>
      <w:proofErr w:type="spellEnd"/>
      <w:r>
        <w:t xml:space="preserve"> und </w:t>
      </w:r>
      <w:proofErr w:type="spellStart"/>
      <w:r>
        <w:t>wil</w:t>
      </w:r>
      <w:proofErr w:type="spellEnd"/>
      <w:r>
        <w:t xml:space="preserve"> sein der muß und </w:t>
      </w:r>
      <w:proofErr w:type="spellStart"/>
      <w:r>
        <w:t>sol</w:t>
      </w:r>
      <w:proofErr w:type="spellEnd"/>
      <w:r>
        <w:t xml:space="preserve"> </w:t>
      </w:r>
      <w:proofErr w:type="spellStart"/>
      <w:r>
        <w:t>allain</w:t>
      </w:r>
      <w:proofErr w:type="spellEnd"/>
      <w:r>
        <w:t xml:space="preserve"> gelassen / gehorsam und </w:t>
      </w:r>
      <w:proofErr w:type="spellStart"/>
      <w:r>
        <w:t>underthon</w:t>
      </w:r>
      <w:proofErr w:type="spellEnd"/>
      <w:r>
        <w:t xml:space="preserve"> sein in leidender weiß / und </w:t>
      </w:r>
      <w:proofErr w:type="spellStart"/>
      <w:r>
        <w:t>nit</w:t>
      </w:r>
      <w:proofErr w:type="spellEnd"/>
      <w:r>
        <w:t xml:space="preserve"> in </w:t>
      </w:r>
      <w:proofErr w:type="spellStart"/>
      <w:r>
        <w:t>thuender</w:t>
      </w:r>
      <w:proofErr w:type="spellEnd"/>
      <w:r>
        <w:t xml:space="preserve"> weiß / und diß zu mal in </w:t>
      </w:r>
      <w:proofErr w:type="spellStart"/>
      <w:r>
        <w:t>aim</w:t>
      </w:r>
      <w:proofErr w:type="spellEnd"/>
      <w:r>
        <w:t xml:space="preserve"> schweigenden innbeleiben in </w:t>
      </w:r>
      <w:proofErr w:type="spellStart"/>
      <w:r>
        <w:t>seim</w:t>
      </w:r>
      <w:proofErr w:type="spellEnd"/>
      <w:r>
        <w:t xml:space="preserve"> </w:t>
      </w:r>
      <w:proofErr w:type="spellStart"/>
      <w:r>
        <w:t>grund</w:t>
      </w:r>
      <w:proofErr w:type="spellEnd"/>
      <w:r>
        <w:t xml:space="preserve"> seiner </w:t>
      </w:r>
      <w:proofErr w:type="spellStart"/>
      <w:r>
        <w:t>seel</w:t>
      </w:r>
      <w:proofErr w:type="spellEnd"/>
      <w:r>
        <w:t xml:space="preserve"> / </w:t>
      </w:r>
      <w:proofErr w:type="spellStart"/>
      <w:r>
        <w:t>unnd</w:t>
      </w:r>
      <w:proofErr w:type="spellEnd"/>
      <w:r>
        <w:t xml:space="preserve"> in </w:t>
      </w:r>
      <w:proofErr w:type="spellStart"/>
      <w:r>
        <w:t>aim</w:t>
      </w:r>
      <w:proofErr w:type="spellEnd"/>
      <w:r>
        <w:t xml:space="preserve"> </w:t>
      </w:r>
      <w:proofErr w:type="spellStart"/>
      <w:r>
        <w:t>haimtlichen</w:t>
      </w:r>
      <w:proofErr w:type="spellEnd"/>
      <w:r>
        <w:t xml:space="preserve"> verborgen leiden / alles zu tragen und zu leiden / und in allem </w:t>
      </w:r>
      <w:proofErr w:type="spellStart"/>
      <w:r>
        <w:t>disem</w:t>
      </w:r>
      <w:proofErr w:type="spellEnd"/>
      <w:r>
        <w:t xml:space="preserve"> </w:t>
      </w:r>
      <w:proofErr w:type="spellStart"/>
      <w:r>
        <w:t>kain</w:t>
      </w:r>
      <w:proofErr w:type="spellEnd"/>
      <w:r>
        <w:t xml:space="preserve"> </w:t>
      </w:r>
      <w:proofErr w:type="spellStart"/>
      <w:r>
        <w:t>behelffung</w:t>
      </w:r>
      <w:proofErr w:type="spellEnd"/>
      <w:r>
        <w:t xml:space="preserve"> noch </w:t>
      </w:r>
      <w:proofErr w:type="spellStart"/>
      <w:r>
        <w:t>entschuldigung</w:t>
      </w:r>
      <w:proofErr w:type="spellEnd"/>
      <w:r>
        <w:t xml:space="preserve"> / noch </w:t>
      </w:r>
      <w:proofErr w:type="spellStart"/>
      <w:r>
        <w:t>widerred</w:t>
      </w:r>
      <w:proofErr w:type="spellEnd"/>
      <w:r>
        <w:t xml:space="preserve"> / noch </w:t>
      </w:r>
      <w:proofErr w:type="spellStart"/>
      <w:r>
        <w:t>rachung</w:t>
      </w:r>
      <w:proofErr w:type="spellEnd"/>
      <w:r>
        <w:t xml:space="preserve"> zu thun oder zu </w:t>
      </w:r>
      <w:proofErr w:type="spellStart"/>
      <w:r>
        <w:t>begern</w:t>
      </w:r>
      <w:proofErr w:type="spellEnd"/>
      <w:r>
        <w:t xml:space="preserve"> / sonder in allem in </w:t>
      </w:r>
      <w:proofErr w:type="spellStart"/>
      <w:r>
        <w:t>ainer</w:t>
      </w:r>
      <w:proofErr w:type="spellEnd"/>
      <w:r>
        <w:t xml:space="preserve"> liebhabenden </w:t>
      </w:r>
      <w:proofErr w:type="spellStart"/>
      <w:r>
        <w:t>demuetigen</w:t>
      </w:r>
      <w:proofErr w:type="spellEnd"/>
      <w:r>
        <w:t xml:space="preserve"> </w:t>
      </w:r>
      <w:proofErr w:type="spellStart"/>
      <w:r>
        <w:t>erbarmung</w:t>
      </w:r>
      <w:proofErr w:type="spellEnd"/>
      <w:r>
        <w:t xml:space="preserve"> sprechen / Vatter vergib </w:t>
      </w:r>
      <w:proofErr w:type="spellStart"/>
      <w:r>
        <w:t>jn</w:t>
      </w:r>
      <w:proofErr w:type="spellEnd"/>
      <w:r>
        <w:t xml:space="preserve"> / wann </w:t>
      </w:r>
      <w:proofErr w:type="spellStart"/>
      <w:r>
        <w:t>sy</w:t>
      </w:r>
      <w:proofErr w:type="spellEnd"/>
      <w:r>
        <w:t xml:space="preserve"> wissen </w:t>
      </w:r>
      <w:proofErr w:type="spellStart"/>
      <w:r>
        <w:t>nit</w:t>
      </w:r>
      <w:proofErr w:type="spellEnd"/>
      <w:r>
        <w:t xml:space="preserve"> was </w:t>
      </w:r>
      <w:proofErr w:type="spellStart"/>
      <w:r>
        <w:t>sy</w:t>
      </w:r>
      <w:proofErr w:type="spellEnd"/>
      <w:r>
        <w:t xml:space="preserve"> </w:t>
      </w:r>
      <w:proofErr w:type="spellStart"/>
      <w:r>
        <w:t>thund</w:t>
      </w:r>
      <w:proofErr w:type="spellEnd"/>
      <w:r>
        <w:t xml:space="preserve">. Sich diß </w:t>
      </w:r>
      <w:proofErr w:type="spellStart"/>
      <w:r>
        <w:t>waer</w:t>
      </w:r>
      <w:proofErr w:type="spellEnd"/>
      <w:r>
        <w:t xml:space="preserve"> </w:t>
      </w:r>
      <w:proofErr w:type="spellStart"/>
      <w:r>
        <w:t>ain</w:t>
      </w:r>
      <w:proofErr w:type="spellEnd"/>
      <w:r>
        <w:t xml:space="preserve"> </w:t>
      </w:r>
      <w:proofErr w:type="spellStart"/>
      <w:r>
        <w:t>gutter</w:t>
      </w:r>
      <w:proofErr w:type="spellEnd"/>
      <w:r>
        <w:t xml:space="preserve"> weg zu dem besten / und </w:t>
      </w:r>
      <w:proofErr w:type="spellStart"/>
      <w:r>
        <w:t>beraitung</w:t>
      </w:r>
      <w:proofErr w:type="spellEnd"/>
      <w:r>
        <w:t xml:space="preserve"> zu dem </w:t>
      </w:r>
      <w:proofErr w:type="spellStart"/>
      <w:r>
        <w:t>letsten</w:t>
      </w:r>
      <w:proofErr w:type="spellEnd"/>
      <w:r>
        <w:t xml:space="preserve"> end das der </w:t>
      </w:r>
      <w:proofErr w:type="spellStart"/>
      <w:r>
        <w:t>mensch</w:t>
      </w:r>
      <w:proofErr w:type="spellEnd"/>
      <w:r>
        <w:t xml:space="preserve"> in der zeit überkommen mag / das ist das lieblich leben Christi. Wann in dem leben Christi </w:t>
      </w:r>
      <w:proofErr w:type="spellStart"/>
      <w:r>
        <w:t>seind</w:t>
      </w:r>
      <w:proofErr w:type="spellEnd"/>
      <w:r>
        <w:t xml:space="preserve"> und werden die </w:t>
      </w:r>
      <w:proofErr w:type="spellStart"/>
      <w:r>
        <w:t>vorgenanten</w:t>
      </w:r>
      <w:proofErr w:type="spellEnd"/>
      <w:r>
        <w:t xml:space="preserve"> weg behalten </w:t>
      </w:r>
      <w:proofErr w:type="spellStart"/>
      <w:r>
        <w:t>voelliglich</w:t>
      </w:r>
      <w:proofErr w:type="spellEnd"/>
      <w:r>
        <w:t xml:space="preserve"> und </w:t>
      </w:r>
      <w:proofErr w:type="spellStart"/>
      <w:r>
        <w:t>gaentzlich</w:t>
      </w:r>
      <w:proofErr w:type="spellEnd"/>
      <w:r>
        <w:t xml:space="preserve"> biß in das end des leiblichen </w:t>
      </w:r>
      <w:proofErr w:type="spellStart"/>
      <w:r>
        <w:t>lebens</w:t>
      </w:r>
      <w:proofErr w:type="spellEnd"/>
      <w:r>
        <w:t xml:space="preserve"> / </w:t>
      </w:r>
      <w:proofErr w:type="spellStart"/>
      <w:r>
        <w:t>Darumb</w:t>
      </w:r>
      <w:proofErr w:type="spellEnd"/>
      <w:r>
        <w:t xml:space="preserve"> zu dem lieblichen leben Jesu </w:t>
      </w:r>
      <w:proofErr w:type="spellStart"/>
      <w:r>
        <w:t>christi</w:t>
      </w:r>
      <w:proofErr w:type="spellEnd"/>
      <w:r>
        <w:t xml:space="preserve"> ist </w:t>
      </w:r>
      <w:proofErr w:type="spellStart"/>
      <w:r>
        <w:t>kain</w:t>
      </w:r>
      <w:proofErr w:type="spellEnd"/>
      <w:r>
        <w:t xml:space="preserve"> anderer / besserer weg und </w:t>
      </w:r>
      <w:proofErr w:type="spellStart"/>
      <w:r>
        <w:t>beraitung</w:t>
      </w:r>
      <w:proofErr w:type="spellEnd"/>
      <w:r>
        <w:t xml:space="preserve"> dann </w:t>
      </w:r>
      <w:proofErr w:type="spellStart"/>
      <w:r>
        <w:t>dasselb</w:t>
      </w:r>
      <w:proofErr w:type="spellEnd"/>
      <w:r>
        <w:t xml:space="preserve"> leben / und sich darinn </w:t>
      </w:r>
      <w:proofErr w:type="spellStart"/>
      <w:r>
        <w:t>geuebt</w:t>
      </w:r>
      <w:proofErr w:type="spellEnd"/>
      <w:r>
        <w:t xml:space="preserve"> als </w:t>
      </w:r>
      <w:proofErr w:type="spellStart"/>
      <w:r>
        <w:t>vil</w:t>
      </w:r>
      <w:proofErr w:type="spellEnd"/>
      <w:r>
        <w:t xml:space="preserve"> es </w:t>
      </w:r>
      <w:proofErr w:type="spellStart"/>
      <w:r>
        <w:t>müglich</w:t>
      </w:r>
      <w:proofErr w:type="spellEnd"/>
      <w:r>
        <w:t xml:space="preserve"> ist. Und was </w:t>
      </w:r>
      <w:proofErr w:type="spellStart"/>
      <w:r>
        <w:t>dartzu</w:t>
      </w:r>
      <w:proofErr w:type="spellEnd"/>
      <w:r>
        <w:t xml:space="preserve"> </w:t>
      </w:r>
      <w:proofErr w:type="spellStart"/>
      <w:r>
        <w:t>gehoert</w:t>
      </w:r>
      <w:proofErr w:type="spellEnd"/>
      <w:r>
        <w:t xml:space="preserve"> / davon ist etwas vor gesagt. und alles das / </w:t>
      </w:r>
      <w:proofErr w:type="spellStart"/>
      <w:r>
        <w:t>daz</w:t>
      </w:r>
      <w:proofErr w:type="spellEnd"/>
      <w:r>
        <w:t xml:space="preserve"> hie und </w:t>
      </w:r>
      <w:proofErr w:type="spellStart"/>
      <w:r>
        <w:t>anderßwo</w:t>
      </w:r>
      <w:proofErr w:type="spellEnd"/>
      <w:r>
        <w:t xml:space="preserve"> gesprochen ist / das ist alles weg oder </w:t>
      </w:r>
      <w:proofErr w:type="spellStart"/>
      <w:r>
        <w:t>wegweiß</w:t>
      </w:r>
      <w:proofErr w:type="spellEnd"/>
      <w:r>
        <w:t xml:space="preserve"> zu dem waren end. Aber was das end sey / da </w:t>
      </w:r>
      <w:proofErr w:type="spellStart"/>
      <w:r>
        <w:t>waißt</w:t>
      </w:r>
      <w:proofErr w:type="spellEnd"/>
      <w:r>
        <w:t xml:space="preserve"> </w:t>
      </w:r>
      <w:proofErr w:type="spellStart"/>
      <w:r>
        <w:t>niemandt</w:t>
      </w:r>
      <w:proofErr w:type="spellEnd"/>
      <w:r>
        <w:t xml:space="preserve"> von zu sagen / Aber wer es </w:t>
      </w:r>
      <w:proofErr w:type="spellStart"/>
      <w:r>
        <w:t>geren</w:t>
      </w:r>
      <w:proofErr w:type="spellEnd"/>
      <w:r>
        <w:t xml:space="preserve"> </w:t>
      </w:r>
      <w:proofErr w:type="spellStart"/>
      <w:r>
        <w:t>wißte</w:t>
      </w:r>
      <w:proofErr w:type="spellEnd"/>
      <w:r>
        <w:t xml:space="preserve"> / der </w:t>
      </w:r>
      <w:proofErr w:type="spellStart"/>
      <w:r>
        <w:t>gee</w:t>
      </w:r>
      <w:proofErr w:type="spellEnd"/>
      <w:r>
        <w:t xml:space="preserve"> den rechten weg </w:t>
      </w:r>
      <w:proofErr w:type="spellStart"/>
      <w:r>
        <w:t>dartzu</w:t>
      </w:r>
      <w:proofErr w:type="spellEnd"/>
      <w:r>
        <w:t xml:space="preserve"> / das ist diß leben. </w:t>
      </w:r>
    </w:p>
    <w:p w14:paraId="00BD656C" w14:textId="77777777" w:rsidR="00243995" w:rsidRDefault="00243995" w:rsidP="00243995">
      <w:pPr>
        <w:pStyle w:val="berschrift2"/>
      </w:pPr>
      <w:r>
        <w:t>Das XXII Capitel</w:t>
      </w:r>
    </w:p>
    <w:p w14:paraId="7CE89C40" w14:textId="77777777" w:rsidR="00243995" w:rsidRDefault="00243995" w:rsidP="00243995">
      <w:pPr>
        <w:pStyle w:val="StandardWeb"/>
      </w:pPr>
      <w:r>
        <w:t xml:space="preserve">Aber doch </w:t>
      </w:r>
      <w:proofErr w:type="spellStart"/>
      <w:r>
        <w:t>seind</w:t>
      </w:r>
      <w:proofErr w:type="spellEnd"/>
      <w:r>
        <w:t xml:space="preserve"> auch weg zu dem leben Christi / als vorgesagt ist / wenn und wo </w:t>
      </w:r>
      <w:proofErr w:type="spellStart"/>
      <w:r>
        <w:t>got</w:t>
      </w:r>
      <w:proofErr w:type="spellEnd"/>
      <w:r>
        <w:t xml:space="preserve"> und </w:t>
      </w:r>
      <w:proofErr w:type="spellStart"/>
      <w:r>
        <w:t>mensch</w:t>
      </w:r>
      <w:proofErr w:type="spellEnd"/>
      <w:r>
        <w:t xml:space="preserve"> </w:t>
      </w:r>
      <w:proofErr w:type="spellStart"/>
      <w:r>
        <w:t>verainet</w:t>
      </w:r>
      <w:proofErr w:type="spellEnd"/>
      <w:r>
        <w:t xml:space="preserve"> worden </w:t>
      </w:r>
      <w:proofErr w:type="spellStart"/>
      <w:r>
        <w:t>seind</w:t>
      </w:r>
      <w:proofErr w:type="spellEnd"/>
      <w:r>
        <w:t xml:space="preserve"> also </w:t>
      </w:r>
      <w:proofErr w:type="spellStart"/>
      <w:r>
        <w:t>daz</w:t>
      </w:r>
      <w:proofErr w:type="spellEnd"/>
      <w:r>
        <w:t xml:space="preserve"> man in der </w:t>
      </w:r>
      <w:proofErr w:type="spellStart"/>
      <w:r>
        <w:t>warhait</w:t>
      </w:r>
      <w:proofErr w:type="spellEnd"/>
      <w:r>
        <w:t xml:space="preserve"> spricht / und die </w:t>
      </w:r>
      <w:proofErr w:type="spellStart"/>
      <w:r>
        <w:t>warhait</w:t>
      </w:r>
      <w:proofErr w:type="spellEnd"/>
      <w:r>
        <w:t xml:space="preserve"> bekennet sein / </w:t>
      </w:r>
      <w:proofErr w:type="spellStart"/>
      <w:r>
        <w:t>daz</w:t>
      </w:r>
      <w:proofErr w:type="spellEnd"/>
      <w:r>
        <w:t xml:space="preserve"> </w:t>
      </w:r>
      <w:proofErr w:type="spellStart"/>
      <w:r>
        <w:t>ains</w:t>
      </w:r>
      <w:proofErr w:type="spellEnd"/>
      <w:r>
        <w:t xml:space="preserve"> ist war </w:t>
      </w:r>
      <w:proofErr w:type="spellStart"/>
      <w:r>
        <w:t>volkommen</w:t>
      </w:r>
      <w:proofErr w:type="spellEnd"/>
      <w:r>
        <w:t xml:space="preserve"> </w:t>
      </w:r>
      <w:proofErr w:type="spellStart"/>
      <w:r>
        <w:t>got</w:t>
      </w:r>
      <w:proofErr w:type="spellEnd"/>
      <w:r>
        <w:t xml:space="preserve"> und war </w:t>
      </w:r>
      <w:proofErr w:type="spellStart"/>
      <w:r>
        <w:t>volkommen</w:t>
      </w:r>
      <w:proofErr w:type="spellEnd"/>
      <w:r>
        <w:t xml:space="preserve"> </w:t>
      </w:r>
      <w:proofErr w:type="spellStart"/>
      <w:r>
        <w:t>mensch</w:t>
      </w:r>
      <w:proofErr w:type="spellEnd"/>
      <w:r>
        <w:t xml:space="preserve"> / und doch der </w:t>
      </w:r>
      <w:proofErr w:type="spellStart"/>
      <w:r>
        <w:t>mensch</w:t>
      </w:r>
      <w:proofErr w:type="spellEnd"/>
      <w:r>
        <w:t xml:space="preserve"> </w:t>
      </w:r>
      <w:proofErr w:type="spellStart"/>
      <w:r>
        <w:t>got</w:t>
      </w:r>
      <w:proofErr w:type="spellEnd"/>
      <w:r>
        <w:t xml:space="preserve"> als gar entweicht </w:t>
      </w:r>
      <w:proofErr w:type="spellStart"/>
      <w:r>
        <w:t>daz</w:t>
      </w:r>
      <w:proofErr w:type="spellEnd"/>
      <w:r>
        <w:t xml:space="preserve"> </w:t>
      </w:r>
      <w:proofErr w:type="spellStart"/>
      <w:r>
        <w:t>got</w:t>
      </w:r>
      <w:proofErr w:type="spellEnd"/>
      <w:r>
        <w:t xml:space="preserve"> allda selber ist der </w:t>
      </w:r>
      <w:proofErr w:type="spellStart"/>
      <w:r>
        <w:t>mensch</w:t>
      </w:r>
      <w:proofErr w:type="spellEnd"/>
      <w:r>
        <w:t xml:space="preserve"> / und </w:t>
      </w:r>
      <w:proofErr w:type="spellStart"/>
      <w:r>
        <w:t>got</w:t>
      </w:r>
      <w:proofErr w:type="spellEnd"/>
      <w:r>
        <w:t xml:space="preserve"> ist auch allda </w:t>
      </w:r>
      <w:proofErr w:type="spellStart"/>
      <w:r>
        <w:t>selbs</w:t>
      </w:r>
      <w:proofErr w:type="spellEnd"/>
      <w:r>
        <w:t xml:space="preserve"> / und </w:t>
      </w:r>
      <w:proofErr w:type="spellStart"/>
      <w:r>
        <w:t>dasselb</w:t>
      </w:r>
      <w:proofErr w:type="spellEnd"/>
      <w:r>
        <w:t xml:space="preserve"> </w:t>
      </w:r>
      <w:proofErr w:type="spellStart"/>
      <w:r>
        <w:t>ain</w:t>
      </w:r>
      <w:proofErr w:type="spellEnd"/>
      <w:r>
        <w:t xml:space="preserve"> </w:t>
      </w:r>
      <w:proofErr w:type="spellStart"/>
      <w:r>
        <w:t>staeriglich</w:t>
      </w:r>
      <w:proofErr w:type="spellEnd"/>
      <w:r>
        <w:t xml:space="preserve"> </w:t>
      </w:r>
      <w:proofErr w:type="spellStart"/>
      <w:r>
        <w:t>würckt</w:t>
      </w:r>
      <w:proofErr w:type="spellEnd"/>
      <w:r>
        <w:t xml:space="preserve"> / und thut / und laßt / on alles ich / mir / und mein und </w:t>
      </w:r>
      <w:proofErr w:type="spellStart"/>
      <w:r>
        <w:t>dergleich</w:t>
      </w:r>
      <w:proofErr w:type="spellEnd"/>
      <w:r>
        <w:t xml:space="preserve">. Sich da ist war Christus und anders </w:t>
      </w:r>
      <w:proofErr w:type="spellStart"/>
      <w:r>
        <w:t>niendert</w:t>
      </w:r>
      <w:proofErr w:type="spellEnd"/>
      <w:r>
        <w:t xml:space="preserve">. </w:t>
      </w:r>
      <w:proofErr w:type="spellStart"/>
      <w:r>
        <w:t>Seyt</w:t>
      </w:r>
      <w:proofErr w:type="spellEnd"/>
      <w:r>
        <w:t xml:space="preserve"> nun hie </w:t>
      </w:r>
      <w:proofErr w:type="spellStart"/>
      <w:r>
        <w:t>warer</w:t>
      </w:r>
      <w:proofErr w:type="spellEnd"/>
      <w:r>
        <w:t xml:space="preserve"> </w:t>
      </w:r>
      <w:proofErr w:type="spellStart"/>
      <w:r>
        <w:t>volkomner</w:t>
      </w:r>
      <w:proofErr w:type="spellEnd"/>
      <w:r>
        <w:t xml:space="preserve"> </w:t>
      </w:r>
      <w:proofErr w:type="spellStart"/>
      <w:r>
        <w:t>mensche</w:t>
      </w:r>
      <w:proofErr w:type="spellEnd"/>
      <w:r>
        <w:t xml:space="preserve"> ist / so ist hie auch </w:t>
      </w:r>
      <w:proofErr w:type="spellStart"/>
      <w:r>
        <w:t>volkomens</w:t>
      </w:r>
      <w:proofErr w:type="spellEnd"/>
      <w:r>
        <w:t xml:space="preserve"> empfinden </w:t>
      </w:r>
      <w:proofErr w:type="spellStart"/>
      <w:r>
        <w:t>wol</w:t>
      </w:r>
      <w:proofErr w:type="spellEnd"/>
      <w:r>
        <w:t xml:space="preserve"> und </w:t>
      </w:r>
      <w:proofErr w:type="spellStart"/>
      <w:r>
        <w:t>wee</w:t>
      </w:r>
      <w:proofErr w:type="spellEnd"/>
      <w:r>
        <w:t xml:space="preserve"> / lieb und </w:t>
      </w:r>
      <w:proofErr w:type="spellStart"/>
      <w:r>
        <w:t>laid</w:t>
      </w:r>
      <w:proofErr w:type="spellEnd"/>
      <w:r>
        <w:t xml:space="preserve"> / und alles das </w:t>
      </w:r>
      <w:proofErr w:type="spellStart"/>
      <w:r>
        <w:t>daz</w:t>
      </w:r>
      <w:proofErr w:type="spellEnd"/>
      <w:r>
        <w:t xml:space="preserve"> empfunden und </w:t>
      </w:r>
      <w:proofErr w:type="spellStart"/>
      <w:r>
        <w:t>erfarn</w:t>
      </w:r>
      <w:proofErr w:type="spellEnd"/>
      <w:r>
        <w:t xml:space="preserve"> werden mag / von aussen und von innen. Und </w:t>
      </w:r>
      <w:proofErr w:type="spellStart"/>
      <w:r>
        <w:t>seyt</w:t>
      </w:r>
      <w:proofErr w:type="spellEnd"/>
      <w:r>
        <w:t xml:space="preserve"> dann </w:t>
      </w:r>
      <w:proofErr w:type="spellStart"/>
      <w:r>
        <w:t>got</w:t>
      </w:r>
      <w:proofErr w:type="spellEnd"/>
      <w:r>
        <w:t xml:space="preserve"> allda </w:t>
      </w:r>
      <w:proofErr w:type="spellStart"/>
      <w:r>
        <w:t>derselb</w:t>
      </w:r>
      <w:proofErr w:type="spellEnd"/>
      <w:r>
        <w:t xml:space="preserve"> </w:t>
      </w:r>
      <w:proofErr w:type="spellStart"/>
      <w:r>
        <w:t>mensch</w:t>
      </w:r>
      <w:proofErr w:type="spellEnd"/>
      <w:r>
        <w:t xml:space="preserve"> ist / so ist er auch </w:t>
      </w:r>
      <w:proofErr w:type="spellStart"/>
      <w:r>
        <w:t>empfindtlich</w:t>
      </w:r>
      <w:proofErr w:type="spellEnd"/>
      <w:r>
        <w:t xml:space="preserve"> und </w:t>
      </w:r>
      <w:proofErr w:type="spellStart"/>
      <w:r>
        <w:t>erkentlich</w:t>
      </w:r>
      <w:proofErr w:type="spellEnd"/>
      <w:r>
        <w:t xml:space="preserve"> </w:t>
      </w:r>
      <w:proofErr w:type="spellStart"/>
      <w:r>
        <w:t>liebs</w:t>
      </w:r>
      <w:proofErr w:type="spellEnd"/>
      <w:r>
        <w:t xml:space="preserve"> und </w:t>
      </w:r>
      <w:proofErr w:type="spellStart"/>
      <w:r>
        <w:t>laids</w:t>
      </w:r>
      <w:proofErr w:type="spellEnd"/>
      <w:r>
        <w:t xml:space="preserve"> / und deß </w:t>
      </w:r>
      <w:proofErr w:type="spellStart"/>
      <w:r>
        <w:t>geleich</w:t>
      </w:r>
      <w:proofErr w:type="spellEnd"/>
      <w:r>
        <w:t xml:space="preserve"> / als </w:t>
      </w:r>
      <w:proofErr w:type="spellStart"/>
      <w:r>
        <w:t>ain</w:t>
      </w:r>
      <w:proofErr w:type="spellEnd"/>
      <w:r>
        <w:t xml:space="preserve"> </w:t>
      </w:r>
      <w:proofErr w:type="spellStart"/>
      <w:r>
        <w:t>mensch</w:t>
      </w:r>
      <w:proofErr w:type="spellEnd"/>
      <w:r>
        <w:t xml:space="preserve"> der </w:t>
      </w:r>
      <w:proofErr w:type="spellStart"/>
      <w:r>
        <w:t>nit</w:t>
      </w:r>
      <w:proofErr w:type="spellEnd"/>
      <w:r>
        <w:t xml:space="preserve"> </w:t>
      </w:r>
      <w:proofErr w:type="spellStart"/>
      <w:r>
        <w:t>got</w:t>
      </w:r>
      <w:proofErr w:type="spellEnd"/>
      <w:r>
        <w:t xml:space="preserve"> ist </w:t>
      </w:r>
      <w:proofErr w:type="spellStart"/>
      <w:r>
        <w:t>befindt</w:t>
      </w:r>
      <w:proofErr w:type="spellEnd"/>
      <w:r>
        <w:t xml:space="preserve"> und erkennt alles das </w:t>
      </w:r>
      <w:proofErr w:type="spellStart"/>
      <w:r>
        <w:t>daz</w:t>
      </w:r>
      <w:proofErr w:type="spellEnd"/>
      <w:r>
        <w:t xml:space="preserve"> dem </w:t>
      </w:r>
      <w:proofErr w:type="spellStart"/>
      <w:r>
        <w:t>menschen</w:t>
      </w:r>
      <w:proofErr w:type="spellEnd"/>
      <w:r>
        <w:t xml:space="preserve"> </w:t>
      </w:r>
      <w:proofErr w:type="spellStart"/>
      <w:r>
        <w:t>wol</w:t>
      </w:r>
      <w:proofErr w:type="spellEnd"/>
      <w:r>
        <w:t xml:space="preserve"> und </w:t>
      </w:r>
      <w:proofErr w:type="spellStart"/>
      <w:r>
        <w:t>wee</w:t>
      </w:r>
      <w:proofErr w:type="spellEnd"/>
      <w:r>
        <w:t xml:space="preserve"> thut / und besser das </w:t>
      </w:r>
      <w:proofErr w:type="spellStart"/>
      <w:r>
        <w:t>jm</w:t>
      </w:r>
      <w:proofErr w:type="spellEnd"/>
      <w:r>
        <w:t xml:space="preserve"> wider ist. Also ist es auch da </w:t>
      </w:r>
      <w:proofErr w:type="spellStart"/>
      <w:r>
        <w:t>got</w:t>
      </w:r>
      <w:proofErr w:type="spellEnd"/>
      <w:r>
        <w:t xml:space="preserve"> und </w:t>
      </w:r>
      <w:proofErr w:type="spellStart"/>
      <w:r>
        <w:t>mensch</w:t>
      </w:r>
      <w:proofErr w:type="spellEnd"/>
      <w:r>
        <w:t xml:space="preserve"> </w:t>
      </w:r>
      <w:proofErr w:type="spellStart"/>
      <w:r>
        <w:t>ains</w:t>
      </w:r>
      <w:proofErr w:type="spellEnd"/>
      <w:r>
        <w:t xml:space="preserve"> ist / und doch </w:t>
      </w:r>
      <w:proofErr w:type="spellStart"/>
      <w:r>
        <w:t>got</w:t>
      </w:r>
      <w:proofErr w:type="spellEnd"/>
      <w:r>
        <w:t xml:space="preserve"> der </w:t>
      </w:r>
      <w:proofErr w:type="spellStart"/>
      <w:r>
        <w:t>mensch</w:t>
      </w:r>
      <w:proofErr w:type="spellEnd"/>
      <w:r>
        <w:t xml:space="preserve"> ist / da </w:t>
      </w:r>
      <w:proofErr w:type="spellStart"/>
      <w:r>
        <w:t>wirt</w:t>
      </w:r>
      <w:proofErr w:type="spellEnd"/>
      <w:r>
        <w:t xml:space="preserve"> alles </w:t>
      </w:r>
      <w:proofErr w:type="spellStart"/>
      <w:r>
        <w:t>dads</w:t>
      </w:r>
      <w:proofErr w:type="spellEnd"/>
      <w:r>
        <w:t xml:space="preserve"> empfunden das </w:t>
      </w:r>
      <w:proofErr w:type="spellStart"/>
      <w:r>
        <w:t>got</w:t>
      </w:r>
      <w:proofErr w:type="spellEnd"/>
      <w:r>
        <w:t xml:space="preserve"> und </w:t>
      </w:r>
      <w:proofErr w:type="spellStart"/>
      <w:r>
        <w:t>mennsche</w:t>
      </w:r>
      <w:proofErr w:type="spellEnd"/>
      <w:r>
        <w:t xml:space="preserve"> wider ist. Und als daselbst der </w:t>
      </w:r>
      <w:proofErr w:type="spellStart"/>
      <w:r>
        <w:t>mensch</w:t>
      </w:r>
      <w:proofErr w:type="spellEnd"/>
      <w:r>
        <w:t xml:space="preserve"> zu nicht </w:t>
      </w:r>
      <w:proofErr w:type="spellStart"/>
      <w:r>
        <w:t>werd</w:t>
      </w:r>
      <w:proofErr w:type="spellEnd"/>
      <w:r>
        <w:t xml:space="preserve"> / und </w:t>
      </w:r>
      <w:proofErr w:type="spellStart"/>
      <w:r>
        <w:t>got</w:t>
      </w:r>
      <w:proofErr w:type="spellEnd"/>
      <w:r>
        <w:t xml:space="preserve"> alles ist also </w:t>
      </w:r>
      <w:proofErr w:type="spellStart"/>
      <w:r>
        <w:t>wirt</w:t>
      </w:r>
      <w:proofErr w:type="spellEnd"/>
      <w:r>
        <w:t xml:space="preserve"> es auch </w:t>
      </w:r>
      <w:proofErr w:type="spellStart"/>
      <w:r>
        <w:t>umb</w:t>
      </w:r>
      <w:proofErr w:type="spellEnd"/>
      <w:r>
        <w:t xml:space="preserve"> das </w:t>
      </w:r>
      <w:proofErr w:type="spellStart"/>
      <w:r>
        <w:t>daz</w:t>
      </w:r>
      <w:proofErr w:type="spellEnd"/>
      <w:r>
        <w:t xml:space="preserve"> dem </w:t>
      </w:r>
      <w:proofErr w:type="spellStart"/>
      <w:r>
        <w:t>menschen</w:t>
      </w:r>
      <w:proofErr w:type="spellEnd"/>
      <w:r>
        <w:t xml:space="preserve"> wider ist / und sein leiden </w:t>
      </w:r>
      <w:proofErr w:type="spellStart"/>
      <w:r>
        <w:t>wirt</w:t>
      </w:r>
      <w:proofErr w:type="spellEnd"/>
      <w:r>
        <w:t xml:space="preserve"> gar zu nicht gegen dem / das </w:t>
      </w:r>
      <w:proofErr w:type="spellStart"/>
      <w:r>
        <w:t>got</w:t>
      </w:r>
      <w:proofErr w:type="spellEnd"/>
      <w:r>
        <w:t xml:space="preserve"> wider ist / und sein leiden ist / und diß muß </w:t>
      </w:r>
      <w:proofErr w:type="spellStart"/>
      <w:r>
        <w:t>weren</w:t>
      </w:r>
      <w:proofErr w:type="spellEnd"/>
      <w:r>
        <w:t xml:space="preserve"> von </w:t>
      </w:r>
      <w:proofErr w:type="spellStart"/>
      <w:r>
        <w:t>got</w:t>
      </w:r>
      <w:proofErr w:type="spellEnd"/>
      <w:r>
        <w:t xml:space="preserve"> alle die weil </w:t>
      </w:r>
      <w:proofErr w:type="spellStart"/>
      <w:r>
        <w:t>dads</w:t>
      </w:r>
      <w:proofErr w:type="spellEnd"/>
      <w:r>
        <w:t xml:space="preserve"> leiblich und </w:t>
      </w:r>
      <w:proofErr w:type="spellStart"/>
      <w:r>
        <w:t>wesenlich</w:t>
      </w:r>
      <w:proofErr w:type="spellEnd"/>
      <w:r>
        <w:t xml:space="preserve"> leben wert und ist. Auch </w:t>
      </w:r>
      <w:proofErr w:type="spellStart"/>
      <w:r>
        <w:t>sol</w:t>
      </w:r>
      <w:proofErr w:type="spellEnd"/>
      <w:r>
        <w:t xml:space="preserve"> man </w:t>
      </w:r>
      <w:proofErr w:type="spellStart"/>
      <w:r>
        <w:t>mercken</w:t>
      </w:r>
      <w:proofErr w:type="spellEnd"/>
      <w:r>
        <w:t xml:space="preserve"> </w:t>
      </w:r>
      <w:proofErr w:type="spellStart"/>
      <w:r>
        <w:t>daz</w:t>
      </w:r>
      <w:proofErr w:type="spellEnd"/>
      <w:r>
        <w:t xml:space="preserve"> das </w:t>
      </w:r>
      <w:proofErr w:type="spellStart"/>
      <w:r>
        <w:t>ain</w:t>
      </w:r>
      <w:proofErr w:type="spellEnd"/>
      <w:r>
        <w:t xml:space="preserve"> / da </w:t>
      </w:r>
      <w:proofErr w:type="spellStart"/>
      <w:r>
        <w:t>got</w:t>
      </w:r>
      <w:proofErr w:type="spellEnd"/>
      <w:r>
        <w:t xml:space="preserve"> und </w:t>
      </w:r>
      <w:proofErr w:type="spellStart"/>
      <w:r>
        <w:t>mensch</w:t>
      </w:r>
      <w:proofErr w:type="spellEnd"/>
      <w:r>
        <w:t xml:space="preserve"> </w:t>
      </w:r>
      <w:proofErr w:type="spellStart"/>
      <w:r>
        <w:t>verainet</w:t>
      </w:r>
      <w:proofErr w:type="spellEnd"/>
      <w:r>
        <w:t xml:space="preserve"> </w:t>
      </w:r>
      <w:proofErr w:type="spellStart"/>
      <w:r>
        <w:t>seind</w:t>
      </w:r>
      <w:proofErr w:type="spellEnd"/>
      <w:r>
        <w:t xml:space="preserve"> / on sich selber und on all / und alles ledig </w:t>
      </w:r>
      <w:proofErr w:type="spellStart"/>
      <w:r>
        <w:t>steet</w:t>
      </w:r>
      <w:proofErr w:type="spellEnd"/>
      <w:r>
        <w:t xml:space="preserve"> und ist / das ist </w:t>
      </w:r>
      <w:proofErr w:type="spellStart"/>
      <w:r>
        <w:t>gotes</w:t>
      </w:r>
      <w:proofErr w:type="spellEnd"/>
      <w:r>
        <w:t xml:space="preserve"> halben / und </w:t>
      </w:r>
      <w:proofErr w:type="spellStart"/>
      <w:r>
        <w:t>nit</w:t>
      </w:r>
      <w:proofErr w:type="spellEnd"/>
      <w:r>
        <w:t xml:space="preserve"> des </w:t>
      </w:r>
      <w:proofErr w:type="spellStart"/>
      <w:r>
        <w:t>menschen</w:t>
      </w:r>
      <w:proofErr w:type="spellEnd"/>
      <w:r>
        <w:t xml:space="preserve"> oder der </w:t>
      </w:r>
      <w:proofErr w:type="spellStart"/>
      <w:r>
        <w:t>creaturn</w:t>
      </w:r>
      <w:proofErr w:type="spellEnd"/>
      <w:r>
        <w:t xml:space="preserve"> halben. Wann </w:t>
      </w:r>
      <w:proofErr w:type="spellStart"/>
      <w:r>
        <w:t>gots</w:t>
      </w:r>
      <w:proofErr w:type="spellEnd"/>
      <w:r>
        <w:t xml:space="preserve"> </w:t>
      </w:r>
      <w:proofErr w:type="spellStart"/>
      <w:r>
        <w:t>aigen</w:t>
      </w:r>
      <w:proofErr w:type="spellEnd"/>
      <w:r>
        <w:t xml:space="preserve"> ist on diß und das / und on </w:t>
      </w:r>
      <w:proofErr w:type="spellStart"/>
      <w:r>
        <w:t>selbhait</w:t>
      </w:r>
      <w:proofErr w:type="spellEnd"/>
      <w:r>
        <w:t xml:space="preserve"> und </w:t>
      </w:r>
      <w:proofErr w:type="spellStart"/>
      <w:r>
        <w:t>ichait</w:t>
      </w:r>
      <w:proofErr w:type="spellEnd"/>
      <w:r>
        <w:t xml:space="preserve"> / und dem es gleich </w:t>
      </w:r>
      <w:proofErr w:type="spellStart"/>
      <w:r>
        <w:t>stee</w:t>
      </w:r>
      <w:proofErr w:type="spellEnd"/>
      <w:r>
        <w:t xml:space="preserve"> und sey. Aber </w:t>
      </w:r>
      <w:proofErr w:type="spellStart"/>
      <w:r>
        <w:t>creaturn</w:t>
      </w:r>
      <w:proofErr w:type="spellEnd"/>
      <w:r>
        <w:t xml:space="preserve"> und </w:t>
      </w:r>
      <w:proofErr w:type="spellStart"/>
      <w:r>
        <w:t>naturn</w:t>
      </w:r>
      <w:proofErr w:type="spellEnd"/>
      <w:r>
        <w:t xml:space="preserve"> </w:t>
      </w:r>
      <w:proofErr w:type="spellStart"/>
      <w:r>
        <w:t>aigen</w:t>
      </w:r>
      <w:proofErr w:type="spellEnd"/>
      <w:r>
        <w:t xml:space="preserve"> ist / </w:t>
      </w:r>
      <w:proofErr w:type="spellStart"/>
      <w:r>
        <w:t>daz</w:t>
      </w:r>
      <w:proofErr w:type="spellEnd"/>
      <w:r>
        <w:t xml:space="preserve"> </w:t>
      </w:r>
      <w:proofErr w:type="spellStart"/>
      <w:r>
        <w:t>sy</w:t>
      </w:r>
      <w:proofErr w:type="spellEnd"/>
      <w:r>
        <w:t xml:space="preserve"> sich selber und </w:t>
      </w:r>
      <w:proofErr w:type="spellStart"/>
      <w:r>
        <w:t>dads</w:t>
      </w:r>
      <w:proofErr w:type="spellEnd"/>
      <w:r>
        <w:t xml:space="preserve"> </w:t>
      </w:r>
      <w:proofErr w:type="spellStart"/>
      <w:r>
        <w:t>ir</w:t>
      </w:r>
      <w:proofErr w:type="spellEnd"/>
      <w:r>
        <w:t xml:space="preserve"> / und diß und das </w:t>
      </w:r>
      <w:proofErr w:type="spellStart"/>
      <w:r>
        <w:t>hye</w:t>
      </w:r>
      <w:proofErr w:type="spellEnd"/>
      <w:r>
        <w:t xml:space="preserve"> und da sucht und </w:t>
      </w:r>
      <w:proofErr w:type="spellStart"/>
      <w:r>
        <w:t>wil</w:t>
      </w:r>
      <w:proofErr w:type="spellEnd"/>
      <w:r>
        <w:t xml:space="preserve"> in allem dem </w:t>
      </w:r>
      <w:proofErr w:type="spellStart"/>
      <w:r>
        <w:t>daz</w:t>
      </w:r>
      <w:proofErr w:type="spellEnd"/>
      <w:r>
        <w:t xml:space="preserve"> </w:t>
      </w:r>
      <w:proofErr w:type="spellStart"/>
      <w:r>
        <w:t>sy</w:t>
      </w:r>
      <w:proofErr w:type="spellEnd"/>
      <w:r>
        <w:t xml:space="preserve"> thut oder laßt. Wenn nun die </w:t>
      </w:r>
      <w:proofErr w:type="spellStart"/>
      <w:r>
        <w:t>creatur</w:t>
      </w:r>
      <w:proofErr w:type="spellEnd"/>
      <w:r>
        <w:t xml:space="preserve"> oder der </w:t>
      </w:r>
      <w:proofErr w:type="spellStart"/>
      <w:r>
        <w:t>mensch</w:t>
      </w:r>
      <w:proofErr w:type="spellEnd"/>
      <w:r>
        <w:t xml:space="preserve"> sein </w:t>
      </w:r>
      <w:proofErr w:type="spellStart"/>
      <w:r>
        <w:t>aigen</w:t>
      </w:r>
      <w:proofErr w:type="spellEnd"/>
      <w:r>
        <w:t xml:space="preserve"> / sein </w:t>
      </w:r>
      <w:proofErr w:type="spellStart"/>
      <w:r>
        <w:t>selbhait</w:t>
      </w:r>
      <w:proofErr w:type="spellEnd"/>
      <w:r>
        <w:t xml:space="preserve"> / und sich </w:t>
      </w:r>
      <w:proofErr w:type="spellStart"/>
      <w:r>
        <w:t>verleüßt</w:t>
      </w:r>
      <w:proofErr w:type="spellEnd"/>
      <w:r>
        <w:t xml:space="preserve"> und </w:t>
      </w:r>
      <w:proofErr w:type="spellStart"/>
      <w:r>
        <w:t>außgeet</w:t>
      </w:r>
      <w:proofErr w:type="spellEnd"/>
      <w:r>
        <w:t xml:space="preserve"> / da </w:t>
      </w:r>
      <w:proofErr w:type="spellStart"/>
      <w:r>
        <w:t>geet</w:t>
      </w:r>
      <w:proofErr w:type="spellEnd"/>
      <w:r>
        <w:t xml:space="preserve"> </w:t>
      </w:r>
      <w:proofErr w:type="spellStart"/>
      <w:r>
        <w:t>got</w:t>
      </w:r>
      <w:proofErr w:type="spellEnd"/>
      <w:r>
        <w:t xml:space="preserve"> ein mit seinem </w:t>
      </w:r>
      <w:proofErr w:type="spellStart"/>
      <w:r>
        <w:t>aigen</w:t>
      </w:r>
      <w:proofErr w:type="spellEnd"/>
      <w:r>
        <w:t xml:space="preserve"> / das ist mit seiner </w:t>
      </w:r>
      <w:proofErr w:type="spellStart"/>
      <w:r>
        <w:t>selbhait</w:t>
      </w:r>
      <w:proofErr w:type="spellEnd"/>
      <w:r>
        <w:t xml:space="preserve">. </w:t>
      </w:r>
    </w:p>
    <w:p w14:paraId="02BF300D" w14:textId="77777777" w:rsidR="00243995" w:rsidRDefault="00243995" w:rsidP="00243995">
      <w:pPr>
        <w:pStyle w:val="berschrift2"/>
      </w:pPr>
      <w:r>
        <w:t>Das XXIII Capitel</w:t>
      </w:r>
    </w:p>
    <w:p w14:paraId="7BA317D8" w14:textId="77777777" w:rsidR="00243995" w:rsidRDefault="00243995" w:rsidP="00243995">
      <w:pPr>
        <w:pStyle w:val="StandardWeb"/>
      </w:pPr>
      <w:r>
        <w:t xml:space="preserve">Auch </w:t>
      </w:r>
      <w:proofErr w:type="spellStart"/>
      <w:r>
        <w:t>sol</w:t>
      </w:r>
      <w:proofErr w:type="spellEnd"/>
      <w:r>
        <w:t xml:space="preserve"> man </w:t>
      </w:r>
      <w:proofErr w:type="spellStart"/>
      <w:r>
        <w:t>mercken</w:t>
      </w:r>
      <w:proofErr w:type="spellEnd"/>
      <w:r>
        <w:t xml:space="preserve"> / so der </w:t>
      </w:r>
      <w:proofErr w:type="spellStart"/>
      <w:r>
        <w:t>mensch</w:t>
      </w:r>
      <w:proofErr w:type="spellEnd"/>
      <w:r>
        <w:t xml:space="preserve"> alle die weg gegangen hat die </w:t>
      </w:r>
      <w:proofErr w:type="spellStart"/>
      <w:r>
        <w:t>jn</w:t>
      </w:r>
      <w:proofErr w:type="spellEnd"/>
      <w:r>
        <w:t xml:space="preserve"> zu der </w:t>
      </w:r>
      <w:proofErr w:type="spellStart"/>
      <w:r>
        <w:t>warhait</w:t>
      </w:r>
      <w:proofErr w:type="spellEnd"/>
      <w:r>
        <w:t xml:space="preserve"> </w:t>
      </w:r>
      <w:proofErr w:type="spellStart"/>
      <w:r>
        <w:t>weysen</w:t>
      </w:r>
      <w:proofErr w:type="spellEnd"/>
      <w:r>
        <w:t xml:space="preserve"> / und sich darinn </w:t>
      </w:r>
      <w:proofErr w:type="spellStart"/>
      <w:r>
        <w:t>geuebet</w:t>
      </w:r>
      <w:proofErr w:type="spellEnd"/>
      <w:r>
        <w:t xml:space="preserve"> hat / und ist im </w:t>
      </w:r>
      <w:proofErr w:type="spellStart"/>
      <w:r>
        <w:t>saur</w:t>
      </w:r>
      <w:proofErr w:type="spellEnd"/>
      <w:r>
        <w:t xml:space="preserve"> worden / als lang und als </w:t>
      </w:r>
      <w:proofErr w:type="spellStart"/>
      <w:r>
        <w:t>vil</w:t>
      </w:r>
      <w:proofErr w:type="spellEnd"/>
      <w:r>
        <w:t xml:space="preserve"> </w:t>
      </w:r>
      <w:proofErr w:type="spellStart"/>
      <w:r>
        <w:t>daz</w:t>
      </w:r>
      <w:proofErr w:type="spellEnd"/>
      <w:r>
        <w:t xml:space="preserve"> er </w:t>
      </w:r>
      <w:proofErr w:type="spellStart"/>
      <w:r>
        <w:t>mainet</w:t>
      </w:r>
      <w:proofErr w:type="spellEnd"/>
      <w:r>
        <w:t xml:space="preserve"> es sey zu mal geschehen / </w:t>
      </w:r>
      <w:proofErr w:type="spellStart"/>
      <w:r>
        <w:t>unnd</w:t>
      </w:r>
      <w:proofErr w:type="spellEnd"/>
      <w:r>
        <w:t xml:space="preserve"> er sey gestorben / und sein </w:t>
      </w:r>
      <w:proofErr w:type="spellStart"/>
      <w:r>
        <w:t>selbs</w:t>
      </w:r>
      <w:proofErr w:type="spellEnd"/>
      <w:r>
        <w:t xml:space="preserve"> </w:t>
      </w:r>
      <w:proofErr w:type="spellStart"/>
      <w:r>
        <w:t>außgangen</w:t>
      </w:r>
      <w:proofErr w:type="spellEnd"/>
      <w:r>
        <w:t xml:space="preserve"> / und </w:t>
      </w:r>
      <w:proofErr w:type="spellStart"/>
      <w:r>
        <w:t>got</w:t>
      </w:r>
      <w:proofErr w:type="spellEnd"/>
      <w:r>
        <w:t xml:space="preserve"> gelassen / so </w:t>
      </w:r>
      <w:proofErr w:type="spellStart"/>
      <w:r>
        <w:t>saeet</w:t>
      </w:r>
      <w:proofErr w:type="spellEnd"/>
      <w:r>
        <w:t xml:space="preserve"> denn der </w:t>
      </w:r>
      <w:proofErr w:type="spellStart"/>
      <w:r>
        <w:t>teüfel</w:t>
      </w:r>
      <w:proofErr w:type="spellEnd"/>
      <w:r>
        <w:t xml:space="preserve"> seinen samen darein / </w:t>
      </w:r>
      <w:proofErr w:type="spellStart"/>
      <w:r>
        <w:t>auß</w:t>
      </w:r>
      <w:proofErr w:type="spellEnd"/>
      <w:r>
        <w:t xml:space="preserve"> dem samen wachsen denn </w:t>
      </w:r>
      <w:proofErr w:type="spellStart"/>
      <w:r>
        <w:t>zwu</w:t>
      </w:r>
      <w:proofErr w:type="spellEnd"/>
      <w:r>
        <w:t xml:space="preserve"> </w:t>
      </w:r>
      <w:proofErr w:type="spellStart"/>
      <w:r>
        <w:t>frücht</w:t>
      </w:r>
      <w:proofErr w:type="spellEnd"/>
      <w:r>
        <w:t xml:space="preserve">. Die </w:t>
      </w:r>
      <w:proofErr w:type="spellStart"/>
      <w:r>
        <w:t>ain</w:t>
      </w:r>
      <w:proofErr w:type="spellEnd"/>
      <w:r>
        <w:t xml:space="preserve"> ist </w:t>
      </w:r>
      <w:proofErr w:type="spellStart"/>
      <w:r>
        <w:t>gaistlich</w:t>
      </w:r>
      <w:proofErr w:type="spellEnd"/>
      <w:r>
        <w:t xml:space="preserve"> reichtumb / oder </w:t>
      </w:r>
      <w:proofErr w:type="spellStart"/>
      <w:r>
        <w:t>gaistlich</w:t>
      </w:r>
      <w:proofErr w:type="spellEnd"/>
      <w:r>
        <w:t xml:space="preserve"> </w:t>
      </w:r>
      <w:proofErr w:type="spellStart"/>
      <w:r>
        <w:t>hochfart</w:t>
      </w:r>
      <w:proofErr w:type="spellEnd"/>
      <w:r>
        <w:t xml:space="preserve">. Die ander ist ungeordnet falsche </w:t>
      </w:r>
      <w:proofErr w:type="spellStart"/>
      <w:r>
        <w:t>freyhait</w:t>
      </w:r>
      <w:proofErr w:type="spellEnd"/>
      <w:r>
        <w:t xml:space="preserve"> / das sind </w:t>
      </w:r>
      <w:proofErr w:type="spellStart"/>
      <w:r>
        <w:t>zway</w:t>
      </w:r>
      <w:proofErr w:type="spellEnd"/>
      <w:r>
        <w:t xml:space="preserve"> </w:t>
      </w:r>
      <w:proofErr w:type="spellStart"/>
      <w:r>
        <w:t>gesoester</w:t>
      </w:r>
      <w:proofErr w:type="spellEnd"/>
      <w:r>
        <w:t xml:space="preserve"> die dick und gern </w:t>
      </w:r>
      <w:proofErr w:type="spellStart"/>
      <w:r>
        <w:t>beyainander</w:t>
      </w:r>
      <w:proofErr w:type="spellEnd"/>
      <w:r>
        <w:t xml:space="preserve"> </w:t>
      </w:r>
      <w:proofErr w:type="spellStart"/>
      <w:r>
        <w:t>seind</w:t>
      </w:r>
      <w:proofErr w:type="spellEnd"/>
      <w:r>
        <w:t xml:space="preserve">. Sich </w:t>
      </w:r>
      <w:proofErr w:type="spellStart"/>
      <w:r>
        <w:t>dises</w:t>
      </w:r>
      <w:proofErr w:type="spellEnd"/>
      <w:r>
        <w:t xml:space="preserve"> erhebt sich also. Der </w:t>
      </w:r>
      <w:proofErr w:type="spellStart"/>
      <w:r>
        <w:t>teüfel</w:t>
      </w:r>
      <w:proofErr w:type="spellEnd"/>
      <w:r>
        <w:t xml:space="preserve"> </w:t>
      </w:r>
      <w:proofErr w:type="spellStart"/>
      <w:r>
        <w:t>blaßt</w:t>
      </w:r>
      <w:proofErr w:type="spellEnd"/>
      <w:r>
        <w:t xml:space="preserve"> dem </w:t>
      </w:r>
      <w:proofErr w:type="spellStart"/>
      <w:r>
        <w:t>menschen</w:t>
      </w:r>
      <w:proofErr w:type="spellEnd"/>
      <w:r>
        <w:t xml:space="preserve"> ein </w:t>
      </w:r>
      <w:proofErr w:type="spellStart"/>
      <w:r>
        <w:t>daz</w:t>
      </w:r>
      <w:proofErr w:type="spellEnd"/>
      <w:r>
        <w:t xml:space="preserve"> den </w:t>
      </w:r>
      <w:proofErr w:type="spellStart"/>
      <w:r>
        <w:t>menschen</w:t>
      </w:r>
      <w:proofErr w:type="spellEnd"/>
      <w:r>
        <w:t xml:space="preserve"> </w:t>
      </w:r>
      <w:proofErr w:type="spellStart"/>
      <w:r>
        <w:t>dunckt</w:t>
      </w:r>
      <w:proofErr w:type="spellEnd"/>
      <w:r>
        <w:t xml:space="preserve"> und er </w:t>
      </w:r>
      <w:proofErr w:type="spellStart"/>
      <w:r>
        <w:t>waent</w:t>
      </w:r>
      <w:proofErr w:type="spellEnd"/>
      <w:r>
        <w:t xml:space="preserve"> er sey </w:t>
      </w:r>
      <w:proofErr w:type="spellStart"/>
      <w:r>
        <w:t>auff</w:t>
      </w:r>
      <w:proofErr w:type="spellEnd"/>
      <w:r>
        <w:t xml:space="preserve"> das </w:t>
      </w:r>
      <w:proofErr w:type="spellStart"/>
      <w:r>
        <w:t>hoechst</w:t>
      </w:r>
      <w:proofErr w:type="spellEnd"/>
      <w:r>
        <w:t xml:space="preserve"> und </w:t>
      </w:r>
      <w:proofErr w:type="spellStart"/>
      <w:r>
        <w:t>auff</w:t>
      </w:r>
      <w:proofErr w:type="spellEnd"/>
      <w:r>
        <w:t xml:space="preserve"> das </w:t>
      </w:r>
      <w:proofErr w:type="spellStart"/>
      <w:r>
        <w:t>naehest</w:t>
      </w:r>
      <w:proofErr w:type="spellEnd"/>
      <w:r>
        <w:t xml:space="preserve"> kommen / </w:t>
      </w:r>
      <w:proofErr w:type="spellStart"/>
      <w:r>
        <w:t>unnd</w:t>
      </w:r>
      <w:proofErr w:type="spellEnd"/>
      <w:r>
        <w:t xml:space="preserve"> </w:t>
      </w:r>
      <w:proofErr w:type="spellStart"/>
      <w:r>
        <w:t>darff</w:t>
      </w:r>
      <w:proofErr w:type="spellEnd"/>
      <w:r>
        <w:t xml:space="preserve"> weder </w:t>
      </w:r>
      <w:proofErr w:type="spellStart"/>
      <w:r>
        <w:t>geschrifft</w:t>
      </w:r>
      <w:proofErr w:type="spellEnd"/>
      <w:r>
        <w:t xml:space="preserve"> / noch diß noch das </w:t>
      </w:r>
      <w:proofErr w:type="spellStart"/>
      <w:r>
        <w:t>fürbaß</w:t>
      </w:r>
      <w:proofErr w:type="spellEnd"/>
      <w:r>
        <w:t xml:space="preserve"> </w:t>
      </w:r>
      <w:proofErr w:type="spellStart"/>
      <w:r>
        <w:t>mer</w:t>
      </w:r>
      <w:proofErr w:type="spellEnd"/>
      <w:r>
        <w:t xml:space="preserve"> / und sey auch zumal </w:t>
      </w:r>
      <w:proofErr w:type="spellStart"/>
      <w:r>
        <w:t>dürfft</w:t>
      </w:r>
      <w:proofErr w:type="spellEnd"/>
      <w:r>
        <w:t xml:space="preserve"> </w:t>
      </w:r>
      <w:proofErr w:type="spellStart"/>
      <w:r>
        <w:t>loß</w:t>
      </w:r>
      <w:proofErr w:type="spellEnd"/>
      <w:r>
        <w:t xml:space="preserve"> worden / und davon </w:t>
      </w:r>
      <w:proofErr w:type="spellStart"/>
      <w:r>
        <w:t>steet</w:t>
      </w:r>
      <w:proofErr w:type="spellEnd"/>
      <w:r>
        <w:t xml:space="preserve"> in </w:t>
      </w:r>
      <w:proofErr w:type="spellStart"/>
      <w:r>
        <w:t>jm</w:t>
      </w:r>
      <w:proofErr w:type="spellEnd"/>
      <w:r>
        <w:t xml:space="preserve"> </w:t>
      </w:r>
      <w:proofErr w:type="spellStart"/>
      <w:r>
        <w:t>ain</w:t>
      </w:r>
      <w:proofErr w:type="spellEnd"/>
      <w:r>
        <w:t xml:space="preserve"> </w:t>
      </w:r>
      <w:proofErr w:type="spellStart"/>
      <w:r>
        <w:t>frid</w:t>
      </w:r>
      <w:proofErr w:type="spellEnd"/>
      <w:r>
        <w:t xml:space="preserve"> auf / und grosser </w:t>
      </w:r>
      <w:proofErr w:type="spellStart"/>
      <w:r>
        <w:t>lust</w:t>
      </w:r>
      <w:proofErr w:type="spellEnd"/>
      <w:r>
        <w:t xml:space="preserve"> / und </w:t>
      </w:r>
      <w:proofErr w:type="spellStart"/>
      <w:r>
        <w:t>volgt</w:t>
      </w:r>
      <w:proofErr w:type="spellEnd"/>
      <w:r>
        <w:t xml:space="preserve"> denn darnach </w:t>
      </w:r>
      <w:proofErr w:type="spellStart"/>
      <w:r>
        <w:t>daz</w:t>
      </w:r>
      <w:proofErr w:type="spellEnd"/>
      <w:r>
        <w:t xml:space="preserve"> man spricht. Ja nun bin ich über all </w:t>
      </w:r>
      <w:proofErr w:type="spellStart"/>
      <w:r>
        <w:t>menschen</w:t>
      </w:r>
      <w:proofErr w:type="spellEnd"/>
      <w:r>
        <w:t xml:space="preserve"> und </w:t>
      </w:r>
      <w:proofErr w:type="spellStart"/>
      <w:r>
        <w:t>waiß</w:t>
      </w:r>
      <w:proofErr w:type="spellEnd"/>
      <w:r>
        <w:t xml:space="preserve"> und </w:t>
      </w:r>
      <w:proofErr w:type="spellStart"/>
      <w:r>
        <w:t>verstee</w:t>
      </w:r>
      <w:proofErr w:type="spellEnd"/>
      <w:r>
        <w:t xml:space="preserve"> </w:t>
      </w:r>
      <w:proofErr w:type="spellStart"/>
      <w:r>
        <w:t>mer</w:t>
      </w:r>
      <w:proofErr w:type="spellEnd"/>
      <w:r>
        <w:t xml:space="preserve"> dann alle die </w:t>
      </w:r>
      <w:proofErr w:type="spellStart"/>
      <w:r>
        <w:t>welt</w:t>
      </w:r>
      <w:proofErr w:type="spellEnd"/>
      <w:r>
        <w:t xml:space="preserve"> / und </w:t>
      </w:r>
      <w:proofErr w:type="spellStart"/>
      <w:r>
        <w:t>darumb</w:t>
      </w:r>
      <w:proofErr w:type="spellEnd"/>
      <w:r>
        <w:t xml:space="preserve"> ist </w:t>
      </w:r>
      <w:proofErr w:type="spellStart"/>
      <w:r>
        <w:t>billich</w:t>
      </w:r>
      <w:proofErr w:type="spellEnd"/>
      <w:r>
        <w:t xml:space="preserve"> und recht / das ich aller </w:t>
      </w:r>
      <w:proofErr w:type="spellStart"/>
      <w:r>
        <w:t>creaturen</w:t>
      </w:r>
      <w:proofErr w:type="spellEnd"/>
      <w:r>
        <w:t xml:space="preserve"> </w:t>
      </w:r>
      <w:proofErr w:type="spellStart"/>
      <w:r>
        <w:t>got</w:t>
      </w:r>
      <w:proofErr w:type="spellEnd"/>
      <w:r>
        <w:t xml:space="preserve"> sey / und mir all </w:t>
      </w:r>
      <w:proofErr w:type="spellStart"/>
      <w:r>
        <w:t>creaturen</w:t>
      </w:r>
      <w:proofErr w:type="spellEnd"/>
      <w:r>
        <w:t xml:space="preserve"> / und </w:t>
      </w:r>
      <w:proofErr w:type="spellStart"/>
      <w:r>
        <w:t>besunder</w:t>
      </w:r>
      <w:proofErr w:type="spellEnd"/>
      <w:r>
        <w:t xml:space="preserve"> all </w:t>
      </w:r>
      <w:proofErr w:type="spellStart"/>
      <w:r>
        <w:t>menschen</w:t>
      </w:r>
      <w:proofErr w:type="spellEnd"/>
      <w:r>
        <w:t xml:space="preserve"> / dienen und warten / und mir </w:t>
      </w:r>
      <w:proofErr w:type="spellStart"/>
      <w:r>
        <w:t>underthaenig</w:t>
      </w:r>
      <w:proofErr w:type="spellEnd"/>
      <w:r>
        <w:t xml:space="preserve"> seyen / und sucht und </w:t>
      </w:r>
      <w:proofErr w:type="spellStart"/>
      <w:r>
        <w:t>begert</w:t>
      </w:r>
      <w:proofErr w:type="spellEnd"/>
      <w:r>
        <w:t xml:space="preserve"> das </w:t>
      </w:r>
      <w:proofErr w:type="spellStart"/>
      <w:r>
        <w:t>selb</w:t>
      </w:r>
      <w:proofErr w:type="spellEnd"/>
      <w:r>
        <w:t xml:space="preserve"> / und </w:t>
      </w:r>
      <w:proofErr w:type="spellStart"/>
      <w:r>
        <w:t>nympt</w:t>
      </w:r>
      <w:proofErr w:type="spellEnd"/>
      <w:r>
        <w:t xml:space="preserve"> es an gern von allen </w:t>
      </w:r>
      <w:proofErr w:type="spellStart"/>
      <w:r>
        <w:t>creaturn</w:t>
      </w:r>
      <w:proofErr w:type="spellEnd"/>
      <w:r>
        <w:t xml:space="preserve"> / und </w:t>
      </w:r>
      <w:proofErr w:type="spellStart"/>
      <w:r>
        <w:t>besonder</w:t>
      </w:r>
      <w:proofErr w:type="spellEnd"/>
      <w:r>
        <w:t xml:space="preserve"> von dem </w:t>
      </w:r>
      <w:proofErr w:type="spellStart"/>
      <w:r>
        <w:t>menschen</w:t>
      </w:r>
      <w:proofErr w:type="spellEnd"/>
      <w:r>
        <w:t xml:space="preserve"> / und </w:t>
      </w:r>
      <w:proofErr w:type="spellStart"/>
      <w:r>
        <w:t>dunckt</w:t>
      </w:r>
      <w:proofErr w:type="spellEnd"/>
      <w:r>
        <w:t xml:space="preserve"> sich diß alles </w:t>
      </w:r>
      <w:proofErr w:type="spellStart"/>
      <w:r>
        <w:t>wol</w:t>
      </w:r>
      <w:proofErr w:type="spellEnd"/>
      <w:r>
        <w:t xml:space="preserve"> </w:t>
      </w:r>
      <w:proofErr w:type="spellStart"/>
      <w:r>
        <w:t>wirdig</w:t>
      </w:r>
      <w:proofErr w:type="spellEnd"/>
      <w:r>
        <w:t xml:space="preserve"> sein / und man sey es </w:t>
      </w:r>
      <w:proofErr w:type="spellStart"/>
      <w:r>
        <w:t>jm</w:t>
      </w:r>
      <w:proofErr w:type="spellEnd"/>
      <w:r>
        <w:t xml:space="preserve"> schuldig / und </w:t>
      </w:r>
      <w:proofErr w:type="spellStart"/>
      <w:r>
        <w:t>helt</w:t>
      </w:r>
      <w:proofErr w:type="spellEnd"/>
      <w:r>
        <w:t xml:space="preserve"> alle </w:t>
      </w:r>
      <w:proofErr w:type="spellStart"/>
      <w:r>
        <w:t>menschen</w:t>
      </w:r>
      <w:proofErr w:type="spellEnd"/>
      <w:r>
        <w:t xml:space="preserve"> mit </w:t>
      </w:r>
      <w:proofErr w:type="spellStart"/>
      <w:r>
        <w:t>ainander</w:t>
      </w:r>
      <w:proofErr w:type="spellEnd"/>
      <w:r>
        <w:t xml:space="preserve"> als </w:t>
      </w:r>
      <w:proofErr w:type="spellStart"/>
      <w:r>
        <w:t>ain</w:t>
      </w:r>
      <w:proofErr w:type="spellEnd"/>
      <w:r>
        <w:t xml:space="preserve"> </w:t>
      </w:r>
      <w:proofErr w:type="spellStart"/>
      <w:r>
        <w:t>vich</w:t>
      </w:r>
      <w:proofErr w:type="spellEnd"/>
      <w:r>
        <w:t xml:space="preserve">. und auch alles das seinem leib / </w:t>
      </w:r>
      <w:proofErr w:type="spellStart"/>
      <w:r>
        <w:t>seim</w:t>
      </w:r>
      <w:proofErr w:type="spellEnd"/>
      <w:r>
        <w:t xml:space="preserve"> </w:t>
      </w:r>
      <w:proofErr w:type="spellStart"/>
      <w:r>
        <w:t>flaisch</w:t>
      </w:r>
      <w:proofErr w:type="spellEnd"/>
      <w:r>
        <w:t xml:space="preserve"> und seiner </w:t>
      </w:r>
      <w:proofErr w:type="spellStart"/>
      <w:r>
        <w:t>natur</w:t>
      </w:r>
      <w:proofErr w:type="spellEnd"/>
      <w:r>
        <w:t xml:space="preserve"> zu gut und zu </w:t>
      </w:r>
      <w:proofErr w:type="spellStart"/>
      <w:r>
        <w:t>lust</w:t>
      </w:r>
      <w:proofErr w:type="spellEnd"/>
      <w:r>
        <w:t xml:space="preserve"> / </w:t>
      </w:r>
      <w:proofErr w:type="spellStart"/>
      <w:r>
        <w:t>kurtzweil</w:t>
      </w:r>
      <w:proofErr w:type="spellEnd"/>
      <w:r>
        <w:t xml:space="preserve"> und </w:t>
      </w:r>
      <w:proofErr w:type="spellStart"/>
      <w:r>
        <w:t>ergoetzlichait</w:t>
      </w:r>
      <w:proofErr w:type="spellEnd"/>
      <w:r>
        <w:t xml:space="preserve"> geschehen mag / des </w:t>
      </w:r>
      <w:proofErr w:type="spellStart"/>
      <w:r>
        <w:t>dunckt</w:t>
      </w:r>
      <w:proofErr w:type="spellEnd"/>
      <w:r>
        <w:t xml:space="preserve"> er sich alles </w:t>
      </w:r>
      <w:proofErr w:type="spellStart"/>
      <w:r>
        <w:t>wirdig</w:t>
      </w:r>
      <w:proofErr w:type="spellEnd"/>
      <w:r>
        <w:t xml:space="preserve"> / und sucht und </w:t>
      </w:r>
      <w:proofErr w:type="spellStart"/>
      <w:r>
        <w:t>nimpt</w:t>
      </w:r>
      <w:proofErr w:type="spellEnd"/>
      <w:r>
        <w:t xml:space="preserve"> es an wenn es </w:t>
      </w:r>
      <w:proofErr w:type="spellStart"/>
      <w:r>
        <w:t>jm</w:t>
      </w:r>
      <w:proofErr w:type="spellEnd"/>
      <w:r>
        <w:t xml:space="preserve"> werden mag / und </w:t>
      </w:r>
      <w:proofErr w:type="spellStart"/>
      <w:r>
        <w:t>gedunckt</w:t>
      </w:r>
      <w:proofErr w:type="spellEnd"/>
      <w:r>
        <w:t xml:space="preserve"> </w:t>
      </w:r>
      <w:proofErr w:type="spellStart"/>
      <w:r>
        <w:t>jn</w:t>
      </w:r>
      <w:proofErr w:type="spellEnd"/>
      <w:r>
        <w:t xml:space="preserve"> alles zu </w:t>
      </w:r>
      <w:proofErr w:type="spellStart"/>
      <w:r>
        <w:t>klain</w:t>
      </w:r>
      <w:proofErr w:type="spellEnd"/>
      <w:r>
        <w:t xml:space="preserve"> was man </w:t>
      </w:r>
      <w:proofErr w:type="spellStart"/>
      <w:r>
        <w:t>jm</w:t>
      </w:r>
      <w:proofErr w:type="spellEnd"/>
      <w:r>
        <w:t xml:space="preserve"> </w:t>
      </w:r>
      <w:proofErr w:type="spellStart"/>
      <w:r>
        <w:t>getun</w:t>
      </w:r>
      <w:proofErr w:type="spellEnd"/>
      <w:r>
        <w:t xml:space="preserve"> mag / und </w:t>
      </w:r>
      <w:proofErr w:type="spellStart"/>
      <w:r>
        <w:t>aminet</w:t>
      </w:r>
      <w:proofErr w:type="spellEnd"/>
      <w:r>
        <w:t xml:space="preserve"> er sey sein alles </w:t>
      </w:r>
      <w:proofErr w:type="spellStart"/>
      <w:r>
        <w:t>wol</w:t>
      </w:r>
      <w:proofErr w:type="spellEnd"/>
      <w:r>
        <w:t xml:space="preserve"> </w:t>
      </w:r>
      <w:proofErr w:type="spellStart"/>
      <w:r>
        <w:t>wirdig</w:t>
      </w:r>
      <w:proofErr w:type="spellEnd"/>
      <w:r>
        <w:t xml:space="preserve">. und alle </w:t>
      </w:r>
      <w:proofErr w:type="spellStart"/>
      <w:r>
        <w:t>menschen</w:t>
      </w:r>
      <w:proofErr w:type="spellEnd"/>
      <w:r>
        <w:t xml:space="preserve"> die </w:t>
      </w:r>
      <w:proofErr w:type="spellStart"/>
      <w:r>
        <w:t>jm</w:t>
      </w:r>
      <w:proofErr w:type="spellEnd"/>
      <w:r>
        <w:t xml:space="preserve"> dienen und </w:t>
      </w:r>
      <w:proofErr w:type="spellStart"/>
      <w:r>
        <w:t>underthaenig</w:t>
      </w:r>
      <w:proofErr w:type="spellEnd"/>
      <w:r>
        <w:t xml:space="preserve"> </w:t>
      </w:r>
      <w:proofErr w:type="spellStart"/>
      <w:r>
        <w:t>seind</w:t>
      </w:r>
      <w:proofErr w:type="spellEnd"/>
      <w:r>
        <w:t xml:space="preserve"> / ob </w:t>
      </w:r>
      <w:proofErr w:type="spellStart"/>
      <w:r>
        <w:t>sy</w:t>
      </w:r>
      <w:proofErr w:type="spellEnd"/>
      <w:r>
        <w:t xml:space="preserve"> joch </w:t>
      </w:r>
      <w:proofErr w:type="spellStart"/>
      <w:r>
        <w:t>dieb</w:t>
      </w:r>
      <w:proofErr w:type="spellEnd"/>
      <w:r>
        <w:t xml:space="preserve"> oder </w:t>
      </w:r>
      <w:proofErr w:type="spellStart"/>
      <w:r>
        <w:t>morder</w:t>
      </w:r>
      <w:proofErr w:type="spellEnd"/>
      <w:r>
        <w:t xml:space="preserve"> </w:t>
      </w:r>
      <w:proofErr w:type="spellStart"/>
      <w:r>
        <w:t>waeren</w:t>
      </w:r>
      <w:proofErr w:type="spellEnd"/>
      <w:r>
        <w:t xml:space="preserve"> / so spricht man doch / es </w:t>
      </w:r>
      <w:proofErr w:type="spellStart"/>
      <w:r>
        <w:t>seind</w:t>
      </w:r>
      <w:proofErr w:type="spellEnd"/>
      <w:r>
        <w:t xml:space="preserve"> edel </w:t>
      </w:r>
      <w:proofErr w:type="spellStart"/>
      <w:r>
        <w:t>getrew</w:t>
      </w:r>
      <w:proofErr w:type="spellEnd"/>
      <w:r>
        <w:t xml:space="preserve"> </w:t>
      </w:r>
      <w:proofErr w:type="spellStart"/>
      <w:r>
        <w:t>hertzen</w:t>
      </w:r>
      <w:proofErr w:type="spellEnd"/>
      <w:r>
        <w:t xml:space="preserve"> / und haben lieb und </w:t>
      </w:r>
      <w:proofErr w:type="spellStart"/>
      <w:r>
        <w:t>trew</w:t>
      </w:r>
      <w:proofErr w:type="spellEnd"/>
      <w:r>
        <w:t xml:space="preserve"> zu der </w:t>
      </w:r>
      <w:proofErr w:type="spellStart"/>
      <w:r>
        <w:t>warhait</w:t>
      </w:r>
      <w:proofErr w:type="spellEnd"/>
      <w:r>
        <w:t xml:space="preserve"> und zu armen </w:t>
      </w:r>
      <w:proofErr w:type="spellStart"/>
      <w:r>
        <w:t>menschen</w:t>
      </w:r>
      <w:proofErr w:type="spellEnd"/>
      <w:r>
        <w:t xml:space="preserve"> / und werden gelobt von </w:t>
      </w:r>
      <w:proofErr w:type="spellStart"/>
      <w:r>
        <w:t>jn</w:t>
      </w:r>
      <w:proofErr w:type="spellEnd"/>
      <w:r>
        <w:t xml:space="preserve"> / und dieselben suchet man / </w:t>
      </w:r>
      <w:proofErr w:type="spellStart"/>
      <w:r>
        <w:t>unnd</w:t>
      </w:r>
      <w:proofErr w:type="spellEnd"/>
      <w:r>
        <w:t xml:space="preserve"> </w:t>
      </w:r>
      <w:proofErr w:type="spellStart"/>
      <w:r>
        <w:t>volgt</w:t>
      </w:r>
      <w:proofErr w:type="spellEnd"/>
      <w:r>
        <w:t xml:space="preserve"> </w:t>
      </w:r>
      <w:proofErr w:type="spellStart"/>
      <w:r>
        <w:t>jn</w:t>
      </w:r>
      <w:proofErr w:type="spellEnd"/>
      <w:r>
        <w:t xml:space="preserve"> nach wo </w:t>
      </w:r>
      <w:proofErr w:type="spellStart"/>
      <w:r>
        <w:t>sy</w:t>
      </w:r>
      <w:proofErr w:type="spellEnd"/>
      <w:r>
        <w:t xml:space="preserve"> </w:t>
      </w:r>
      <w:proofErr w:type="spellStart"/>
      <w:r>
        <w:t>seind</w:t>
      </w:r>
      <w:proofErr w:type="spellEnd"/>
      <w:r>
        <w:t xml:space="preserve">. Aber wer </w:t>
      </w:r>
      <w:proofErr w:type="spellStart"/>
      <w:r>
        <w:t>disen</w:t>
      </w:r>
      <w:proofErr w:type="spellEnd"/>
      <w:r>
        <w:t xml:space="preserve"> hochfertigen </w:t>
      </w:r>
      <w:proofErr w:type="spellStart"/>
      <w:r>
        <w:t>menschen</w:t>
      </w:r>
      <w:proofErr w:type="spellEnd"/>
      <w:r>
        <w:t xml:space="preserve"> </w:t>
      </w:r>
      <w:proofErr w:type="spellStart"/>
      <w:r>
        <w:t>nit</w:t>
      </w:r>
      <w:proofErr w:type="spellEnd"/>
      <w:r>
        <w:t xml:space="preserve"> thut und wartet / und </w:t>
      </w:r>
      <w:proofErr w:type="spellStart"/>
      <w:r>
        <w:t>underthaenig</w:t>
      </w:r>
      <w:proofErr w:type="spellEnd"/>
      <w:r>
        <w:t xml:space="preserve"> ist nach </w:t>
      </w:r>
      <w:proofErr w:type="spellStart"/>
      <w:r>
        <w:t>jrem</w:t>
      </w:r>
      <w:proofErr w:type="spellEnd"/>
      <w:r>
        <w:t xml:space="preserve"> willen / der ist auch </w:t>
      </w:r>
      <w:proofErr w:type="spellStart"/>
      <w:r>
        <w:t>ungelobt</w:t>
      </w:r>
      <w:proofErr w:type="spellEnd"/>
      <w:r>
        <w:t xml:space="preserve"> von </w:t>
      </w:r>
      <w:proofErr w:type="spellStart"/>
      <w:r>
        <w:t>jn</w:t>
      </w:r>
      <w:proofErr w:type="spellEnd"/>
      <w:r>
        <w:t xml:space="preserve"> / und auch leicht gescholten / und ungesucht / und ob er joch als </w:t>
      </w:r>
      <w:proofErr w:type="spellStart"/>
      <w:r>
        <w:t>hailig</w:t>
      </w:r>
      <w:proofErr w:type="spellEnd"/>
      <w:r>
        <w:t xml:space="preserve"> </w:t>
      </w:r>
      <w:proofErr w:type="spellStart"/>
      <w:r>
        <w:t>waer</w:t>
      </w:r>
      <w:proofErr w:type="spellEnd"/>
      <w:r>
        <w:t xml:space="preserve"> als </w:t>
      </w:r>
      <w:proofErr w:type="spellStart"/>
      <w:r>
        <w:t>sant</w:t>
      </w:r>
      <w:proofErr w:type="spellEnd"/>
      <w:r>
        <w:t xml:space="preserve"> Peter. Seyd nun </w:t>
      </w:r>
      <w:proofErr w:type="spellStart"/>
      <w:r>
        <w:t>dise</w:t>
      </w:r>
      <w:proofErr w:type="spellEnd"/>
      <w:r>
        <w:t xml:space="preserve"> reich geistlich </w:t>
      </w:r>
      <w:proofErr w:type="spellStart"/>
      <w:r>
        <w:t>hochfart</w:t>
      </w:r>
      <w:proofErr w:type="spellEnd"/>
      <w:r>
        <w:t xml:space="preserve"> </w:t>
      </w:r>
      <w:proofErr w:type="spellStart"/>
      <w:r>
        <w:t>dunckt</w:t>
      </w:r>
      <w:proofErr w:type="spellEnd"/>
      <w:r>
        <w:t xml:space="preserve"> </w:t>
      </w:r>
      <w:proofErr w:type="spellStart"/>
      <w:r>
        <w:t>sy</w:t>
      </w:r>
      <w:proofErr w:type="spellEnd"/>
      <w:r>
        <w:t xml:space="preserve"> </w:t>
      </w:r>
      <w:proofErr w:type="spellStart"/>
      <w:r>
        <w:t>bedürff</w:t>
      </w:r>
      <w:proofErr w:type="spellEnd"/>
      <w:r>
        <w:t xml:space="preserve"> </w:t>
      </w:r>
      <w:proofErr w:type="spellStart"/>
      <w:r>
        <w:t>nit</w:t>
      </w:r>
      <w:proofErr w:type="spellEnd"/>
      <w:r>
        <w:t xml:space="preserve"> </w:t>
      </w:r>
      <w:proofErr w:type="spellStart"/>
      <w:r>
        <w:t>geschrifft</w:t>
      </w:r>
      <w:proofErr w:type="spellEnd"/>
      <w:r>
        <w:t xml:space="preserve"> noch leer und </w:t>
      </w:r>
      <w:proofErr w:type="spellStart"/>
      <w:r>
        <w:t>deßgleich</w:t>
      </w:r>
      <w:proofErr w:type="spellEnd"/>
      <w:r>
        <w:t xml:space="preserve"> / so werden da alle weiß / </w:t>
      </w:r>
      <w:proofErr w:type="spellStart"/>
      <w:r>
        <w:t>ordnung</w:t>
      </w:r>
      <w:proofErr w:type="spellEnd"/>
      <w:r>
        <w:t xml:space="preserve"> / </w:t>
      </w:r>
      <w:proofErr w:type="spellStart"/>
      <w:r>
        <w:t>gesetz</w:t>
      </w:r>
      <w:proofErr w:type="spellEnd"/>
      <w:r>
        <w:t xml:space="preserve"> und gebot der </w:t>
      </w:r>
      <w:proofErr w:type="spellStart"/>
      <w:r>
        <w:t>hailigen</w:t>
      </w:r>
      <w:proofErr w:type="spellEnd"/>
      <w:r>
        <w:t xml:space="preserve"> </w:t>
      </w:r>
      <w:proofErr w:type="spellStart"/>
      <w:r>
        <w:t>kirch</w:t>
      </w:r>
      <w:proofErr w:type="spellEnd"/>
      <w:r>
        <w:t xml:space="preserve"> / und die </w:t>
      </w:r>
      <w:proofErr w:type="spellStart"/>
      <w:r>
        <w:t>sacrament</w:t>
      </w:r>
      <w:proofErr w:type="spellEnd"/>
      <w:r>
        <w:t xml:space="preserve"> zu nicht und zu </w:t>
      </w:r>
      <w:proofErr w:type="spellStart"/>
      <w:r>
        <w:t>ainem</w:t>
      </w:r>
      <w:proofErr w:type="spellEnd"/>
      <w:r>
        <w:t xml:space="preserve"> </w:t>
      </w:r>
      <w:proofErr w:type="spellStart"/>
      <w:r>
        <w:t>spot</w:t>
      </w:r>
      <w:proofErr w:type="spellEnd"/>
      <w:r>
        <w:t xml:space="preserve"> </w:t>
      </w:r>
      <w:proofErr w:type="spellStart"/>
      <w:r>
        <w:t>geacht</w:t>
      </w:r>
      <w:proofErr w:type="spellEnd"/>
      <w:r>
        <w:t xml:space="preserve"> / und auch all </w:t>
      </w:r>
      <w:proofErr w:type="spellStart"/>
      <w:r>
        <w:t>menschen</w:t>
      </w:r>
      <w:proofErr w:type="spellEnd"/>
      <w:r>
        <w:t xml:space="preserve"> die mit </w:t>
      </w:r>
      <w:proofErr w:type="spellStart"/>
      <w:r>
        <w:t>diser</w:t>
      </w:r>
      <w:proofErr w:type="spellEnd"/>
      <w:r>
        <w:t xml:space="preserve"> </w:t>
      </w:r>
      <w:proofErr w:type="spellStart"/>
      <w:r>
        <w:t>ordnung</w:t>
      </w:r>
      <w:proofErr w:type="spellEnd"/>
      <w:r>
        <w:t xml:space="preserve"> </w:t>
      </w:r>
      <w:proofErr w:type="spellStart"/>
      <w:r>
        <w:t>umbgeend</w:t>
      </w:r>
      <w:proofErr w:type="spellEnd"/>
      <w:r>
        <w:t xml:space="preserve"> und davon halten. </w:t>
      </w:r>
      <w:proofErr w:type="spellStart"/>
      <w:r>
        <w:t>Hiebey</w:t>
      </w:r>
      <w:proofErr w:type="spellEnd"/>
      <w:r>
        <w:t xml:space="preserve"> </w:t>
      </w:r>
      <w:proofErr w:type="spellStart"/>
      <w:r>
        <w:t>merckt</w:t>
      </w:r>
      <w:proofErr w:type="spellEnd"/>
      <w:r>
        <w:t xml:space="preserve"> man </w:t>
      </w:r>
      <w:proofErr w:type="spellStart"/>
      <w:r>
        <w:t>wol</w:t>
      </w:r>
      <w:proofErr w:type="spellEnd"/>
      <w:r>
        <w:t xml:space="preserve"> </w:t>
      </w:r>
      <w:proofErr w:type="spellStart"/>
      <w:r>
        <w:t>daz</w:t>
      </w:r>
      <w:proofErr w:type="spellEnd"/>
      <w:r>
        <w:t xml:space="preserve"> </w:t>
      </w:r>
      <w:proofErr w:type="spellStart"/>
      <w:r>
        <w:t>dise</w:t>
      </w:r>
      <w:proofErr w:type="spellEnd"/>
      <w:r>
        <w:t xml:space="preserve"> </w:t>
      </w:r>
      <w:proofErr w:type="spellStart"/>
      <w:r>
        <w:t>zweo</w:t>
      </w:r>
      <w:proofErr w:type="spellEnd"/>
      <w:r>
        <w:t xml:space="preserve"> </w:t>
      </w:r>
      <w:proofErr w:type="spellStart"/>
      <w:r>
        <w:t>schwoestern</w:t>
      </w:r>
      <w:proofErr w:type="spellEnd"/>
      <w:r>
        <w:t xml:space="preserve"> </w:t>
      </w:r>
      <w:proofErr w:type="spellStart"/>
      <w:r>
        <w:t>beyainander</w:t>
      </w:r>
      <w:proofErr w:type="spellEnd"/>
      <w:r>
        <w:t xml:space="preserve"> </w:t>
      </w:r>
      <w:proofErr w:type="spellStart"/>
      <w:r>
        <w:t>wonen</w:t>
      </w:r>
      <w:proofErr w:type="spellEnd"/>
      <w:r>
        <w:t xml:space="preserve">. Seyd auch </w:t>
      </w:r>
      <w:proofErr w:type="spellStart"/>
      <w:r>
        <w:t>dise</w:t>
      </w:r>
      <w:proofErr w:type="spellEnd"/>
      <w:r>
        <w:t xml:space="preserve"> reich </w:t>
      </w:r>
      <w:proofErr w:type="spellStart"/>
      <w:r>
        <w:t>hochfart</w:t>
      </w:r>
      <w:proofErr w:type="spellEnd"/>
      <w:r>
        <w:t xml:space="preserve"> </w:t>
      </w:r>
      <w:proofErr w:type="spellStart"/>
      <w:r>
        <w:t>dunckt</w:t>
      </w:r>
      <w:proofErr w:type="spellEnd"/>
      <w:r>
        <w:t xml:space="preserve"> / </w:t>
      </w:r>
      <w:proofErr w:type="spellStart"/>
      <w:r>
        <w:t>sy</w:t>
      </w:r>
      <w:proofErr w:type="spellEnd"/>
      <w:r>
        <w:t xml:space="preserve"> wisse und </w:t>
      </w:r>
      <w:proofErr w:type="spellStart"/>
      <w:r>
        <w:t>verstee</w:t>
      </w:r>
      <w:proofErr w:type="spellEnd"/>
      <w:r>
        <w:t xml:space="preserve"> </w:t>
      </w:r>
      <w:proofErr w:type="spellStart"/>
      <w:r>
        <w:t>mer</w:t>
      </w:r>
      <w:proofErr w:type="spellEnd"/>
      <w:r>
        <w:t xml:space="preserve"> dann all </w:t>
      </w:r>
      <w:proofErr w:type="spellStart"/>
      <w:r>
        <w:t>menschen</w:t>
      </w:r>
      <w:proofErr w:type="spellEnd"/>
      <w:r>
        <w:t xml:space="preserve"> / so will </w:t>
      </w:r>
      <w:proofErr w:type="spellStart"/>
      <w:r>
        <w:t>sy</w:t>
      </w:r>
      <w:proofErr w:type="spellEnd"/>
      <w:r>
        <w:t xml:space="preserve"> auch </w:t>
      </w:r>
      <w:proofErr w:type="spellStart"/>
      <w:r>
        <w:t>mer</w:t>
      </w:r>
      <w:proofErr w:type="spellEnd"/>
      <w:r>
        <w:t xml:space="preserve"> klaffen und reden dann all ander </w:t>
      </w:r>
      <w:proofErr w:type="spellStart"/>
      <w:r>
        <w:t>menschen</w:t>
      </w:r>
      <w:proofErr w:type="spellEnd"/>
      <w:r>
        <w:t xml:space="preserve"> / und </w:t>
      </w:r>
      <w:proofErr w:type="spellStart"/>
      <w:r>
        <w:t>wil</w:t>
      </w:r>
      <w:proofErr w:type="spellEnd"/>
      <w:r>
        <w:t xml:space="preserve"> das </w:t>
      </w:r>
      <w:proofErr w:type="spellStart"/>
      <w:r>
        <w:t>ir</w:t>
      </w:r>
      <w:proofErr w:type="spellEnd"/>
      <w:r>
        <w:t xml:space="preserve"> </w:t>
      </w:r>
      <w:proofErr w:type="spellStart"/>
      <w:r>
        <w:t>wort</w:t>
      </w:r>
      <w:proofErr w:type="spellEnd"/>
      <w:r>
        <w:t xml:space="preserve"> und </w:t>
      </w:r>
      <w:proofErr w:type="spellStart"/>
      <w:r>
        <w:t>ir</w:t>
      </w:r>
      <w:proofErr w:type="spellEnd"/>
      <w:r>
        <w:t xml:space="preserve"> </w:t>
      </w:r>
      <w:proofErr w:type="spellStart"/>
      <w:r>
        <w:t>red</w:t>
      </w:r>
      <w:proofErr w:type="spellEnd"/>
      <w:r>
        <w:t xml:space="preserve"> soll </w:t>
      </w:r>
      <w:proofErr w:type="spellStart"/>
      <w:r>
        <w:t>allain</w:t>
      </w:r>
      <w:proofErr w:type="spellEnd"/>
      <w:r>
        <w:t xml:space="preserve"> geachtet und </w:t>
      </w:r>
      <w:proofErr w:type="spellStart"/>
      <w:r>
        <w:t>gehoert</w:t>
      </w:r>
      <w:proofErr w:type="spellEnd"/>
      <w:r>
        <w:t xml:space="preserve"> sein / und all ander </w:t>
      </w:r>
      <w:proofErr w:type="spellStart"/>
      <w:r>
        <w:t>wort</w:t>
      </w:r>
      <w:proofErr w:type="spellEnd"/>
      <w:r>
        <w:t xml:space="preserve"> und </w:t>
      </w:r>
      <w:proofErr w:type="spellStart"/>
      <w:r>
        <w:t>red</w:t>
      </w:r>
      <w:proofErr w:type="spellEnd"/>
      <w:r>
        <w:t xml:space="preserve"> soll unrecht sein / und auch </w:t>
      </w:r>
      <w:proofErr w:type="spellStart"/>
      <w:r>
        <w:t>ain</w:t>
      </w:r>
      <w:proofErr w:type="spellEnd"/>
      <w:r>
        <w:t xml:space="preserve"> </w:t>
      </w:r>
      <w:proofErr w:type="spellStart"/>
      <w:r>
        <w:t>spott</w:t>
      </w:r>
      <w:proofErr w:type="spellEnd"/>
      <w:r>
        <w:t xml:space="preserve"> oder </w:t>
      </w:r>
      <w:proofErr w:type="spellStart"/>
      <w:r>
        <w:t>ain</w:t>
      </w:r>
      <w:proofErr w:type="spellEnd"/>
      <w:r>
        <w:t xml:space="preserve"> </w:t>
      </w:r>
      <w:proofErr w:type="spellStart"/>
      <w:r>
        <w:t>torhait</w:t>
      </w:r>
      <w:proofErr w:type="spellEnd"/>
      <w:r>
        <w:t xml:space="preserve">. </w:t>
      </w:r>
    </w:p>
    <w:p w14:paraId="3AD6B15B" w14:textId="77777777" w:rsidR="00243995" w:rsidRDefault="00243995" w:rsidP="00243995">
      <w:pPr>
        <w:pStyle w:val="berschrift2"/>
      </w:pPr>
      <w:r>
        <w:t xml:space="preserve">Das </w:t>
      </w:r>
      <w:proofErr w:type="spellStart"/>
      <w:r>
        <w:t>XXIIII</w:t>
      </w:r>
      <w:proofErr w:type="spellEnd"/>
      <w:r>
        <w:t xml:space="preserve"> Capitel</w:t>
      </w:r>
    </w:p>
    <w:p w14:paraId="595ED297" w14:textId="77777777" w:rsidR="00243995" w:rsidRDefault="00243995" w:rsidP="00243995">
      <w:pPr>
        <w:pStyle w:val="StandardWeb"/>
      </w:pPr>
      <w:r>
        <w:t xml:space="preserve">Aber </w:t>
      </w:r>
      <w:proofErr w:type="spellStart"/>
      <w:r>
        <w:t>wa</w:t>
      </w:r>
      <w:proofErr w:type="spellEnd"/>
      <w:r>
        <w:t xml:space="preserve"> </w:t>
      </w:r>
      <w:proofErr w:type="spellStart"/>
      <w:r>
        <w:t>gaistliche</w:t>
      </w:r>
      <w:proofErr w:type="spellEnd"/>
      <w:r>
        <w:t xml:space="preserve"> </w:t>
      </w:r>
      <w:proofErr w:type="spellStart"/>
      <w:r>
        <w:t>armut</w:t>
      </w:r>
      <w:proofErr w:type="spellEnd"/>
      <w:r>
        <w:t xml:space="preserve"> ist / und </w:t>
      </w:r>
      <w:proofErr w:type="spellStart"/>
      <w:r>
        <w:t>ware</w:t>
      </w:r>
      <w:proofErr w:type="spellEnd"/>
      <w:r>
        <w:t xml:space="preserve"> </w:t>
      </w:r>
      <w:proofErr w:type="spellStart"/>
      <w:r>
        <w:t>gaistliche</w:t>
      </w:r>
      <w:proofErr w:type="spellEnd"/>
      <w:r>
        <w:t xml:space="preserve"> </w:t>
      </w:r>
      <w:proofErr w:type="spellStart"/>
      <w:r>
        <w:t>demuetigkait</w:t>
      </w:r>
      <w:proofErr w:type="spellEnd"/>
      <w:r>
        <w:t xml:space="preserve"> / da ist </w:t>
      </w:r>
      <w:proofErr w:type="spellStart"/>
      <w:r>
        <w:t>vil</w:t>
      </w:r>
      <w:proofErr w:type="spellEnd"/>
      <w:r>
        <w:t xml:space="preserve"> anders. </w:t>
      </w:r>
      <w:proofErr w:type="spellStart"/>
      <w:r>
        <w:t>unnd</w:t>
      </w:r>
      <w:proofErr w:type="spellEnd"/>
      <w:r>
        <w:t xml:space="preserve"> diß </w:t>
      </w:r>
      <w:proofErr w:type="spellStart"/>
      <w:r>
        <w:t>kumpt</w:t>
      </w:r>
      <w:proofErr w:type="spellEnd"/>
      <w:r>
        <w:t xml:space="preserve"> davon / </w:t>
      </w:r>
      <w:proofErr w:type="spellStart"/>
      <w:r>
        <w:t>daz</w:t>
      </w:r>
      <w:proofErr w:type="spellEnd"/>
      <w:r>
        <w:t xml:space="preserve"> in der </w:t>
      </w:r>
      <w:proofErr w:type="spellStart"/>
      <w:r>
        <w:t>warhait</w:t>
      </w:r>
      <w:proofErr w:type="spellEnd"/>
      <w:r>
        <w:t xml:space="preserve"> gefunden und </w:t>
      </w:r>
      <w:proofErr w:type="spellStart"/>
      <w:r>
        <w:t>erkant</w:t>
      </w:r>
      <w:proofErr w:type="spellEnd"/>
      <w:r>
        <w:t xml:space="preserve"> </w:t>
      </w:r>
      <w:proofErr w:type="spellStart"/>
      <w:r>
        <w:t>wirt</w:t>
      </w:r>
      <w:proofErr w:type="spellEnd"/>
      <w:r>
        <w:t xml:space="preserve"> </w:t>
      </w:r>
      <w:proofErr w:type="spellStart"/>
      <w:r>
        <w:t>daz</w:t>
      </w:r>
      <w:proofErr w:type="spellEnd"/>
      <w:r>
        <w:t xml:space="preserve"> der </w:t>
      </w:r>
      <w:proofErr w:type="spellStart"/>
      <w:r>
        <w:t>mensch</w:t>
      </w:r>
      <w:proofErr w:type="spellEnd"/>
      <w:r>
        <w:t xml:space="preserve"> von </w:t>
      </w:r>
      <w:proofErr w:type="spellStart"/>
      <w:r>
        <w:t>jmselber</w:t>
      </w:r>
      <w:proofErr w:type="spellEnd"/>
      <w:r>
        <w:t xml:space="preserve"> und von dem seinen nichts ist / noch vermag / oder hat / noch taug / dann </w:t>
      </w:r>
      <w:proofErr w:type="spellStart"/>
      <w:r>
        <w:t>allain</w:t>
      </w:r>
      <w:proofErr w:type="spellEnd"/>
      <w:r>
        <w:t xml:space="preserve"> </w:t>
      </w:r>
      <w:proofErr w:type="spellStart"/>
      <w:r>
        <w:t>gebresten</w:t>
      </w:r>
      <w:proofErr w:type="spellEnd"/>
      <w:r>
        <w:t xml:space="preserve"> / </w:t>
      </w:r>
      <w:proofErr w:type="spellStart"/>
      <w:r>
        <w:t>untugend</w:t>
      </w:r>
      <w:proofErr w:type="spellEnd"/>
      <w:r>
        <w:t xml:space="preserve"> und </w:t>
      </w:r>
      <w:proofErr w:type="spellStart"/>
      <w:r>
        <w:t>boßhait</w:t>
      </w:r>
      <w:proofErr w:type="spellEnd"/>
      <w:r>
        <w:t xml:space="preserve">. Darnach </w:t>
      </w:r>
      <w:proofErr w:type="spellStart"/>
      <w:r>
        <w:t>volget</w:t>
      </w:r>
      <w:proofErr w:type="spellEnd"/>
      <w:r>
        <w:t xml:space="preserve"> / </w:t>
      </w:r>
      <w:proofErr w:type="spellStart"/>
      <w:r>
        <w:t>daz</w:t>
      </w:r>
      <w:proofErr w:type="spellEnd"/>
      <w:r>
        <w:t xml:space="preserve"> sich der </w:t>
      </w:r>
      <w:proofErr w:type="spellStart"/>
      <w:r>
        <w:t>mensch</w:t>
      </w:r>
      <w:proofErr w:type="spellEnd"/>
      <w:r>
        <w:t xml:space="preserve"> zumal </w:t>
      </w:r>
      <w:proofErr w:type="spellStart"/>
      <w:r>
        <w:t>unwirdig</w:t>
      </w:r>
      <w:proofErr w:type="spellEnd"/>
      <w:r>
        <w:t xml:space="preserve"> findt alles des das </w:t>
      </w:r>
      <w:proofErr w:type="spellStart"/>
      <w:r>
        <w:t>jm</w:t>
      </w:r>
      <w:proofErr w:type="spellEnd"/>
      <w:r>
        <w:t xml:space="preserve"> von </w:t>
      </w:r>
      <w:proofErr w:type="spellStart"/>
      <w:r>
        <w:t>got</w:t>
      </w:r>
      <w:proofErr w:type="spellEnd"/>
      <w:r>
        <w:t xml:space="preserve"> oder von </w:t>
      </w:r>
      <w:proofErr w:type="spellStart"/>
      <w:r>
        <w:t>creaturn</w:t>
      </w:r>
      <w:proofErr w:type="spellEnd"/>
      <w:r>
        <w:t xml:space="preserve"> geschehen mag. und </w:t>
      </w:r>
      <w:proofErr w:type="spellStart"/>
      <w:r>
        <w:t>daz</w:t>
      </w:r>
      <w:proofErr w:type="spellEnd"/>
      <w:r>
        <w:t xml:space="preserve"> er schuldig ist </w:t>
      </w:r>
      <w:proofErr w:type="spellStart"/>
      <w:r>
        <w:t>got</w:t>
      </w:r>
      <w:proofErr w:type="spellEnd"/>
      <w:r>
        <w:t xml:space="preserve"> / und allen </w:t>
      </w:r>
      <w:proofErr w:type="spellStart"/>
      <w:r>
        <w:t>creaturn</w:t>
      </w:r>
      <w:proofErr w:type="spellEnd"/>
      <w:r>
        <w:t xml:space="preserve"> an </w:t>
      </w:r>
      <w:proofErr w:type="spellStart"/>
      <w:r>
        <w:t>gotes</w:t>
      </w:r>
      <w:proofErr w:type="spellEnd"/>
      <w:r>
        <w:t xml:space="preserve"> </w:t>
      </w:r>
      <w:proofErr w:type="spellStart"/>
      <w:r>
        <w:t>stat</w:t>
      </w:r>
      <w:proofErr w:type="spellEnd"/>
      <w:r>
        <w:t xml:space="preserve"> / in leidender weiß / und auch </w:t>
      </w:r>
      <w:proofErr w:type="spellStart"/>
      <w:r>
        <w:t>etwan</w:t>
      </w:r>
      <w:proofErr w:type="spellEnd"/>
      <w:r>
        <w:t xml:space="preserve"> in tuender weiß. und </w:t>
      </w:r>
      <w:proofErr w:type="spellStart"/>
      <w:r>
        <w:t>darumb</w:t>
      </w:r>
      <w:proofErr w:type="spellEnd"/>
      <w:r>
        <w:t xml:space="preserve"> hat man in der </w:t>
      </w:r>
      <w:proofErr w:type="spellStart"/>
      <w:r>
        <w:t>warhait</w:t>
      </w:r>
      <w:proofErr w:type="spellEnd"/>
      <w:r>
        <w:t xml:space="preserve"> </w:t>
      </w:r>
      <w:proofErr w:type="spellStart"/>
      <w:r>
        <w:t>niendert</w:t>
      </w:r>
      <w:proofErr w:type="spellEnd"/>
      <w:r>
        <w:t xml:space="preserve"> zu recht / und </w:t>
      </w:r>
      <w:proofErr w:type="spellStart"/>
      <w:r>
        <w:t>wirt</w:t>
      </w:r>
      <w:proofErr w:type="spellEnd"/>
      <w:r>
        <w:t xml:space="preserve"> da gesprochen / </w:t>
      </w:r>
      <w:proofErr w:type="spellStart"/>
      <w:r>
        <w:t>auß</w:t>
      </w:r>
      <w:proofErr w:type="spellEnd"/>
      <w:r>
        <w:t xml:space="preserve"> </w:t>
      </w:r>
      <w:proofErr w:type="spellStart"/>
      <w:r>
        <w:t>aim</w:t>
      </w:r>
      <w:proofErr w:type="spellEnd"/>
      <w:r>
        <w:t xml:space="preserve"> </w:t>
      </w:r>
      <w:proofErr w:type="spellStart"/>
      <w:r>
        <w:t>demuetigen</w:t>
      </w:r>
      <w:proofErr w:type="spellEnd"/>
      <w:r>
        <w:t xml:space="preserve"> </w:t>
      </w:r>
      <w:proofErr w:type="spellStart"/>
      <w:r>
        <w:t>gemuet</w:t>
      </w:r>
      <w:proofErr w:type="spellEnd"/>
      <w:r>
        <w:t xml:space="preserve">. Es ist </w:t>
      </w:r>
      <w:proofErr w:type="spellStart"/>
      <w:r>
        <w:t>billich</w:t>
      </w:r>
      <w:proofErr w:type="spellEnd"/>
      <w:r>
        <w:t xml:space="preserve"> und recht </w:t>
      </w:r>
      <w:proofErr w:type="spellStart"/>
      <w:r>
        <w:t>daz</w:t>
      </w:r>
      <w:proofErr w:type="spellEnd"/>
      <w:r>
        <w:t xml:space="preserve"> </w:t>
      </w:r>
      <w:proofErr w:type="spellStart"/>
      <w:r>
        <w:t>got</w:t>
      </w:r>
      <w:proofErr w:type="spellEnd"/>
      <w:r>
        <w:t xml:space="preserve"> und all </w:t>
      </w:r>
      <w:proofErr w:type="spellStart"/>
      <w:r>
        <w:t>creaturen</w:t>
      </w:r>
      <w:proofErr w:type="spellEnd"/>
      <w:r>
        <w:t xml:space="preserve"> wider mich seyen / und recht übe </w:t>
      </w:r>
      <w:proofErr w:type="spellStart"/>
      <w:r>
        <w:t>rmich</w:t>
      </w:r>
      <w:proofErr w:type="spellEnd"/>
      <w:r>
        <w:t xml:space="preserve"> und zu mir haben / </w:t>
      </w:r>
      <w:proofErr w:type="spellStart"/>
      <w:r>
        <w:t>unnd</w:t>
      </w:r>
      <w:proofErr w:type="spellEnd"/>
      <w:r>
        <w:t xml:space="preserve"> ich wider </w:t>
      </w:r>
      <w:proofErr w:type="spellStart"/>
      <w:r>
        <w:t>niemants</w:t>
      </w:r>
      <w:proofErr w:type="spellEnd"/>
      <w:r>
        <w:t xml:space="preserve"> sey / und zu nicht recht hab. Hiernach </w:t>
      </w:r>
      <w:proofErr w:type="spellStart"/>
      <w:r>
        <w:t>volget</w:t>
      </w:r>
      <w:proofErr w:type="spellEnd"/>
      <w:r>
        <w:t xml:space="preserve"> </w:t>
      </w:r>
      <w:proofErr w:type="spellStart"/>
      <w:r>
        <w:t>daz</w:t>
      </w:r>
      <w:proofErr w:type="spellEnd"/>
      <w:r>
        <w:t xml:space="preserve"> der </w:t>
      </w:r>
      <w:proofErr w:type="spellStart"/>
      <w:r>
        <w:t>mensch</w:t>
      </w:r>
      <w:proofErr w:type="spellEnd"/>
      <w:r>
        <w:t xml:space="preserve"> nichts bitten oder </w:t>
      </w:r>
      <w:proofErr w:type="spellStart"/>
      <w:r>
        <w:t>begeren</w:t>
      </w:r>
      <w:proofErr w:type="spellEnd"/>
      <w:r>
        <w:t xml:space="preserve"> </w:t>
      </w:r>
      <w:proofErr w:type="spellStart"/>
      <w:r>
        <w:t>darff</w:t>
      </w:r>
      <w:proofErr w:type="spellEnd"/>
      <w:r>
        <w:t xml:space="preserve"> oder </w:t>
      </w:r>
      <w:proofErr w:type="spellStart"/>
      <w:r>
        <w:t>wil</w:t>
      </w:r>
      <w:proofErr w:type="spellEnd"/>
      <w:r>
        <w:t xml:space="preserve"> / weder von </w:t>
      </w:r>
      <w:proofErr w:type="spellStart"/>
      <w:r>
        <w:t>got</w:t>
      </w:r>
      <w:proofErr w:type="spellEnd"/>
      <w:r>
        <w:t xml:space="preserve"> oder von </w:t>
      </w:r>
      <w:proofErr w:type="spellStart"/>
      <w:r>
        <w:t>creaturn</w:t>
      </w:r>
      <w:proofErr w:type="spellEnd"/>
      <w:r>
        <w:t xml:space="preserve"> / dann </w:t>
      </w:r>
      <w:proofErr w:type="spellStart"/>
      <w:r>
        <w:t>blosse</w:t>
      </w:r>
      <w:proofErr w:type="spellEnd"/>
      <w:r>
        <w:t xml:space="preserve"> </w:t>
      </w:r>
      <w:proofErr w:type="spellStart"/>
      <w:r>
        <w:t>notturfft</w:t>
      </w:r>
      <w:proofErr w:type="spellEnd"/>
      <w:r>
        <w:t xml:space="preserve"> / und </w:t>
      </w:r>
      <w:proofErr w:type="spellStart"/>
      <w:r>
        <w:t>dasselb</w:t>
      </w:r>
      <w:proofErr w:type="spellEnd"/>
      <w:r>
        <w:t xml:space="preserve"> alles von </w:t>
      </w:r>
      <w:proofErr w:type="spellStart"/>
      <w:r>
        <w:t>forcht</w:t>
      </w:r>
      <w:proofErr w:type="spellEnd"/>
      <w:r>
        <w:t xml:space="preserve"> und von </w:t>
      </w:r>
      <w:proofErr w:type="spellStart"/>
      <w:r>
        <w:t>genaden</w:t>
      </w:r>
      <w:proofErr w:type="spellEnd"/>
      <w:r>
        <w:t xml:space="preserve"> / und nicht von recht. und laßt auch seinem leib und seiner </w:t>
      </w:r>
      <w:proofErr w:type="spellStart"/>
      <w:r>
        <w:t>natur</w:t>
      </w:r>
      <w:proofErr w:type="spellEnd"/>
      <w:r>
        <w:t xml:space="preserve"> </w:t>
      </w:r>
      <w:proofErr w:type="spellStart"/>
      <w:r>
        <w:t>nit</w:t>
      </w:r>
      <w:proofErr w:type="spellEnd"/>
      <w:r>
        <w:t xml:space="preserve"> </w:t>
      </w:r>
      <w:proofErr w:type="spellStart"/>
      <w:r>
        <w:t>mer</w:t>
      </w:r>
      <w:proofErr w:type="spellEnd"/>
      <w:r>
        <w:t xml:space="preserve"> zu gut werden oder zu </w:t>
      </w:r>
      <w:proofErr w:type="spellStart"/>
      <w:r>
        <w:t>lust</w:t>
      </w:r>
      <w:proofErr w:type="spellEnd"/>
      <w:r>
        <w:t xml:space="preserve"> geschehen / dann </w:t>
      </w:r>
      <w:proofErr w:type="spellStart"/>
      <w:r>
        <w:t>notturfft</w:t>
      </w:r>
      <w:proofErr w:type="spellEnd"/>
      <w:r>
        <w:t xml:space="preserve">. und laßt noch gestattet / </w:t>
      </w:r>
      <w:proofErr w:type="spellStart"/>
      <w:r>
        <w:t>jm</w:t>
      </w:r>
      <w:proofErr w:type="spellEnd"/>
      <w:r>
        <w:t xml:space="preserve"> </w:t>
      </w:r>
      <w:proofErr w:type="spellStart"/>
      <w:r>
        <w:t>niemant</w:t>
      </w:r>
      <w:proofErr w:type="spellEnd"/>
      <w:r>
        <w:t xml:space="preserve"> zu </w:t>
      </w:r>
      <w:proofErr w:type="spellStart"/>
      <w:r>
        <w:t>helffen</w:t>
      </w:r>
      <w:proofErr w:type="spellEnd"/>
      <w:r>
        <w:t xml:space="preserve"> oder zu dienen / dann in </w:t>
      </w:r>
      <w:proofErr w:type="spellStart"/>
      <w:r>
        <w:t>notturfft</w:t>
      </w:r>
      <w:proofErr w:type="spellEnd"/>
      <w:r>
        <w:t xml:space="preserve"> / und </w:t>
      </w:r>
      <w:proofErr w:type="spellStart"/>
      <w:r>
        <w:t>dasselb</w:t>
      </w:r>
      <w:proofErr w:type="spellEnd"/>
      <w:r>
        <w:t xml:space="preserve"> alles mit </w:t>
      </w:r>
      <w:proofErr w:type="spellStart"/>
      <w:r>
        <w:t>forcht</w:t>
      </w:r>
      <w:proofErr w:type="spellEnd"/>
      <w:r>
        <w:t xml:space="preserve"> / wann er zu </w:t>
      </w:r>
      <w:proofErr w:type="spellStart"/>
      <w:r>
        <w:t>kaim</w:t>
      </w:r>
      <w:proofErr w:type="spellEnd"/>
      <w:r>
        <w:t xml:space="preserve"> recht hat / und </w:t>
      </w:r>
      <w:proofErr w:type="spellStart"/>
      <w:r>
        <w:t>dunckt</w:t>
      </w:r>
      <w:proofErr w:type="spellEnd"/>
      <w:r>
        <w:t xml:space="preserve"> sich sein alles </w:t>
      </w:r>
      <w:proofErr w:type="spellStart"/>
      <w:r>
        <w:t>unwirdig</w:t>
      </w:r>
      <w:proofErr w:type="spellEnd"/>
      <w:r>
        <w:t xml:space="preserve">. </w:t>
      </w:r>
    </w:p>
    <w:p w14:paraId="25C1BF3A" w14:textId="77777777" w:rsidR="00243995" w:rsidRDefault="00243995" w:rsidP="00243995">
      <w:pPr>
        <w:pStyle w:val="StandardWeb"/>
      </w:pPr>
      <w:r>
        <w:t xml:space="preserve">Auch </w:t>
      </w:r>
      <w:proofErr w:type="spellStart"/>
      <w:r>
        <w:t>duncket</w:t>
      </w:r>
      <w:proofErr w:type="spellEnd"/>
      <w:r>
        <w:t xml:space="preserve"> </w:t>
      </w:r>
      <w:proofErr w:type="spellStart"/>
      <w:r>
        <w:t>disen</w:t>
      </w:r>
      <w:proofErr w:type="spellEnd"/>
      <w:r>
        <w:t xml:space="preserve"> </w:t>
      </w:r>
      <w:proofErr w:type="spellStart"/>
      <w:r>
        <w:t>menschen</w:t>
      </w:r>
      <w:proofErr w:type="spellEnd"/>
      <w:r>
        <w:t xml:space="preserve"> / </w:t>
      </w:r>
      <w:proofErr w:type="spellStart"/>
      <w:r>
        <w:t>daz</w:t>
      </w:r>
      <w:proofErr w:type="spellEnd"/>
      <w:r>
        <w:t xml:space="preserve"> alle seine </w:t>
      </w:r>
      <w:proofErr w:type="spellStart"/>
      <w:r>
        <w:t>wort</w:t>
      </w:r>
      <w:proofErr w:type="spellEnd"/>
      <w:r>
        <w:t xml:space="preserve"> und sein </w:t>
      </w:r>
      <w:proofErr w:type="spellStart"/>
      <w:r>
        <w:t>red</w:t>
      </w:r>
      <w:proofErr w:type="spellEnd"/>
      <w:r>
        <w:t xml:space="preserve"> nichts sey / und </w:t>
      </w:r>
      <w:proofErr w:type="spellStart"/>
      <w:r>
        <w:t>ain</w:t>
      </w:r>
      <w:proofErr w:type="spellEnd"/>
      <w:r>
        <w:t xml:space="preserve"> </w:t>
      </w:r>
      <w:proofErr w:type="spellStart"/>
      <w:r>
        <w:t>torhait</w:t>
      </w:r>
      <w:proofErr w:type="spellEnd"/>
      <w:r>
        <w:t xml:space="preserve">. </w:t>
      </w:r>
      <w:proofErr w:type="spellStart"/>
      <w:r>
        <w:t>Darumb</w:t>
      </w:r>
      <w:proofErr w:type="spellEnd"/>
      <w:r>
        <w:t xml:space="preserve"> </w:t>
      </w:r>
      <w:proofErr w:type="spellStart"/>
      <w:r>
        <w:t>redt</w:t>
      </w:r>
      <w:proofErr w:type="spellEnd"/>
      <w:r>
        <w:t xml:space="preserve"> er und spricht </w:t>
      </w:r>
      <w:proofErr w:type="spellStart"/>
      <w:r>
        <w:t>nit</w:t>
      </w:r>
      <w:proofErr w:type="spellEnd"/>
      <w:r>
        <w:t xml:space="preserve"> </w:t>
      </w:r>
      <w:proofErr w:type="spellStart"/>
      <w:r>
        <w:t>yemant</w:t>
      </w:r>
      <w:proofErr w:type="spellEnd"/>
      <w:r>
        <w:t xml:space="preserve"> zu </w:t>
      </w:r>
      <w:proofErr w:type="spellStart"/>
      <w:r>
        <w:t>leren</w:t>
      </w:r>
      <w:proofErr w:type="spellEnd"/>
      <w:r>
        <w:t xml:space="preserve"> oder zu straffen / </w:t>
      </w:r>
      <w:proofErr w:type="spellStart"/>
      <w:r>
        <w:t>jn</w:t>
      </w:r>
      <w:proofErr w:type="spellEnd"/>
      <w:r>
        <w:t xml:space="preserve"> treib dann </w:t>
      </w:r>
      <w:proofErr w:type="spellStart"/>
      <w:r>
        <w:t>goetlich</w:t>
      </w:r>
      <w:proofErr w:type="spellEnd"/>
      <w:r>
        <w:t xml:space="preserve"> lieb und </w:t>
      </w:r>
      <w:proofErr w:type="spellStart"/>
      <w:r>
        <w:t>treü</w:t>
      </w:r>
      <w:proofErr w:type="spellEnd"/>
      <w:r>
        <w:t xml:space="preserve"> darzu / und </w:t>
      </w:r>
      <w:proofErr w:type="spellStart"/>
      <w:r>
        <w:t>dasselb</w:t>
      </w:r>
      <w:proofErr w:type="spellEnd"/>
      <w:r>
        <w:t xml:space="preserve"> geschicht mit </w:t>
      </w:r>
      <w:proofErr w:type="spellStart"/>
      <w:r>
        <w:t>forcht</w:t>
      </w:r>
      <w:proofErr w:type="spellEnd"/>
      <w:r>
        <w:t xml:space="preserve"> / </w:t>
      </w:r>
      <w:proofErr w:type="spellStart"/>
      <w:r>
        <w:t>unnd</w:t>
      </w:r>
      <w:proofErr w:type="spellEnd"/>
      <w:r>
        <w:t xml:space="preserve"> so es </w:t>
      </w:r>
      <w:proofErr w:type="spellStart"/>
      <w:r>
        <w:t>minst</w:t>
      </w:r>
      <w:proofErr w:type="spellEnd"/>
      <w:r>
        <w:t xml:space="preserve"> mag. Auch </w:t>
      </w:r>
      <w:proofErr w:type="spellStart"/>
      <w:r>
        <w:t>wirt</w:t>
      </w:r>
      <w:proofErr w:type="spellEnd"/>
      <w:r>
        <w:t xml:space="preserve"> in </w:t>
      </w:r>
      <w:proofErr w:type="spellStart"/>
      <w:r>
        <w:t>diser</w:t>
      </w:r>
      <w:proofErr w:type="spellEnd"/>
      <w:r>
        <w:t xml:space="preserve"> </w:t>
      </w:r>
      <w:proofErr w:type="spellStart"/>
      <w:r>
        <w:t>gaistlichen</w:t>
      </w:r>
      <w:proofErr w:type="spellEnd"/>
      <w:r>
        <w:t xml:space="preserve"> </w:t>
      </w:r>
      <w:proofErr w:type="spellStart"/>
      <w:r>
        <w:t>armut</w:t>
      </w:r>
      <w:proofErr w:type="spellEnd"/>
      <w:r>
        <w:t xml:space="preserve"> und </w:t>
      </w:r>
      <w:proofErr w:type="spellStart"/>
      <w:r>
        <w:t>demuetigkait</w:t>
      </w:r>
      <w:proofErr w:type="spellEnd"/>
      <w:r>
        <w:t xml:space="preserve"> verstanden und funden </w:t>
      </w:r>
      <w:proofErr w:type="spellStart"/>
      <w:r>
        <w:t>daz</w:t>
      </w:r>
      <w:proofErr w:type="spellEnd"/>
      <w:r>
        <w:t xml:space="preserve"> alle </w:t>
      </w:r>
      <w:proofErr w:type="spellStart"/>
      <w:r>
        <w:t>menschen</w:t>
      </w:r>
      <w:proofErr w:type="spellEnd"/>
      <w:r>
        <w:t xml:space="preserve"> kommen zu mal </w:t>
      </w:r>
      <w:proofErr w:type="spellStart"/>
      <w:r>
        <w:t>auff</w:t>
      </w:r>
      <w:proofErr w:type="spellEnd"/>
      <w:r>
        <w:t xml:space="preserve"> sich selber / und auch auf </w:t>
      </w:r>
      <w:proofErr w:type="spellStart"/>
      <w:r>
        <w:t>untugend</w:t>
      </w:r>
      <w:proofErr w:type="spellEnd"/>
      <w:r>
        <w:t xml:space="preserve"> und </w:t>
      </w:r>
      <w:proofErr w:type="spellStart"/>
      <w:r>
        <w:t>boßhait</w:t>
      </w:r>
      <w:proofErr w:type="spellEnd"/>
      <w:r>
        <w:t xml:space="preserve"> </w:t>
      </w:r>
      <w:proofErr w:type="spellStart"/>
      <w:r>
        <w:t>genaigt</w:t>
      </w:r>
      <w:proofErr w:type="spellEnd"/>
      <w:r>
        <w:t xml:space="preserve"> und </w:t>
      </w:r>
      <w:proofErr w:type="spellStart"/>
      <w:r>
        <w:t>gekert</w:t>
      </w:r>
      <w:proofErr w:type="spellEnd"/>
      <w:r>
        <w:t xml:space="preserve"> </w:t>
      </w:r>
      <w:proofErr w:type="spellStart"/>
      <w:r>
        <w:t>seind</w:t>
      </w:r>
      <w:proofErr w:type="spellEnd"/>
      <w:r>
        <w:t xml:space="preserve">. Und das </w:t>
      </w:r>
      <w:proofErr w:type="spellStart"/>
      <w:r>
        <w:t>darumb</w:t>
      </w:r>
      <w:proofErr w:type="spellEnd"/>
      <w:r>
        <w:t xml:space="preserve"> not und nütz ist / das </w:t>
      </w:r>
      <w:proofErr w:type="spellStart"/>
      <w:r>
        <w:t>ordnung</w:t>
      </w:r>
      <w:proofErr w:type="spellEnd"/>
      <w:r>
        <w:t xml:space="preserve"> weiß / </w:t>
      </w:r>
      <w:proofErr w:type="spellStart"/>
      <w:r>
        <w:t>gesatz</w:t>
      </w:r>
      <w:proofErr w:type="spellEnd"/>
      <w:r>
        <w:t xml:space="preserve"> und gebot </w:t>
      </w:r>
      <w:proofErr w:type="spellStart"/>
      <w:r>
        <w:t>seind</w:t>
      </w:r>
      <w:proofErr w:type="spellEnd"/>
      <w:r>
        <w:t xml:space="preserve"> / </w:t>
      </w:r>
      <w:proofErr w:type="spellStart"/>
      <w:r>
        <w:t>daz</w:t>
      </w:r>
      <w:proofErr w:type="spellEnd"/>
      <w:r>
        <w:t xml:space="preserve"> die </w:t>
      </w:r>
      <w:proofErr w:type="spellStart"/>
      <w:r>
        <w:t>blindthait</w:t>
      </w:r>
      <w:proofErr w:type="spellEnd"/>
      <w:r>
        <w:t xml:space="preserve"> damit </w:t>
      </w:r>
      <w:proofErr w:type="spellStart"/>
      <w:r>
        <w:t>geleret</w:t>
      </w:r>
      <w:proofErr w:type="spellEnd"/>
      <w:r>
        <w:t xml:space="preserve"> werd / und </w:t>
      </w:r>
      <w:proofErr w:type="spellStart"/>
      <w:r>
        <w:t>boßhait</w:t>
      </w:r>
      <w:proofErr w:type="spellEnd"/>
      <w:r>
        <w:t xml:space="preserve"> gezwungen </w:t>
      </w:r>
      <w:proofErr w:type="spellStart"/>
      <w:r>
        <w:t>werd</w:t>
      </w:r>
      <w:proofErr w:type="spellEnd"/>
      <w:r>
        <w:t xml:space="preserve"> zu </w:t>
      </w:r>
      <w:proofErr w:type="spellStart"/>
      <w:r>
        <w:t>ordenlichait</w:t>
      </w:r>
      <w:proofErr w:type="spellEnd"/>
      <w:r>
        <w:t xml:space="preserve">. und </w:t>
      </w:r>
      <w:proofErr w:type="spellStart"/>
      <w:r>
        <w:t>waer</w:t>
      </w:r>
      <w:proofErr w:type="spellEnd"/>
      <w:r>
        <w:t xml:space="preserve"> des </w:t>
      </w:r>
      <w:proofErr w:type="spellStart"/>
      <w:r>
        <w:t>nit</w:t>
      </w:r>
      <w:proofErr w:type="spellEnd"/>
      <w:r>
        <w:t xml:space="preserve"> / die menschen wurden vil </w:t>
      </w:r>
      <w:proofErr w:type="spellStart"/>
      <w:r>
        <w:t>boeser</w:t>
      </w:r>
      <w:proofErr w:type="spellEnd"/>
      <w:r>
        <w:t xml:space="preserve"> und </w:t>
      </w:r>
      <w:proofErr w:type="spellStart"/>
      <w:r>
        <w:t>ungeordenlicher</w:t>
      </w:r>
      <w:proofErr w:type="spellEnd"/>
      <w:r>
        <w:t xml:space="preserve"> dann </w:t>
      </w:r>
      <w:proofErr w:type="spellStart"/>
      <w:r>
        <w:t>hund</w:t>
      </w:r>
      <w:proofErr w:type="spellEnd"/>
      <w:r>
        <w:t xml:space="preserve"> oder ander </w:t>
      </w:r>
      <w:proofErr w:type="spellStart"/>
      <w:r>
        <w:t>vich</w:t>
      </w:r>
      <w:proofErr w:type="spellEnd"/>
      <w:r>
        <w:t xml:space="preserve">. Und </w:t>
      </w:r>
      <w:proofErr w:type="spellStart"/>
      <w:r>
        <w:t>wirt</w:t>
      </w:r>
      <w:proofErr w:type="spellEnd"/>
      <w:r>
        <w:t xml:space="preserve"> auch </w:t>
      </w:r>
      <w:proofErr w:type="spellStart"/>
      <w:r>
        <w:t>manig</w:t>
      </w:r>
      <w:proofErr w:type="spellEnd"/>
      <w:r>
        <w:t xml:space="preserve"> </w:t>
      </w:r>
      <w:proofErr w:type="spellStart"/>
      <w:r>
        <w:t>mensch</w:t>
      </w:r>
      <w:proofErr w:type="spellEnd"/>
      <w:r>
        <w:t xml:space="preserve"> durch </w:t>
      </w:r>
      <w:proofErr w:type="spellStart"/>
      <w:r>
        <w:t>dise</w:t>
      </w:r>
      <w:proofErr w:type="spellEnd"/>
      <w:r>
        <w:t xml:space="preserve"> weiß und </w:t>
      </w:r>
      <w:proofErr w:type="spellStart"/>
      <w:r>
        <w:t>ordnung</w:t>
      </w:r>
      <w:proofErr w:type="spellEnd"/>
      <w:r>
        <w:t xml:space="preserve"> gezogen </w:t>
      </w:r>
      <w:proofErr w:type="spellStart"/>
      <w:r>
        <w:t>unnd</w:t>
      </w:r>
      <w:proofErr w:type="spellEnd"/>
      <w:r>
        <w:t xml:space="preserve"> </w:t>
      </w:r>
      <w:proofErr w:type="spellStart"/>
      <w:r>
        <w:t>gekeret</w:t>
      </w:r>
      <w:proofErr w:type="spellEnd"/>
      <w:r>
        <w:t xml:space="preserve"> zu der </w:t>
      </w:r>
      <w:proofErr w:type="spellStart"/>
      <w:r>
        <w:t>warhait</w:t>
      </w:r>
      <w:proofErr w:type="spellEnd"/>
      <w:r>
        <w:t xml:space="preserve"> / das anders </w:t>
      </w:r>
      <w:proofErr w:type="spellStart"/>
      <w:r>
        <w:t>nit</w:t>
      </w:r>
      <w:proofErr w:type="spellEnd"/>
      <w:r>
        <w:t xml:space="preserve"> </w:t>
      </w:r>
      <w:proofErr w:type="spellStart"/>
      <w:r>
        <w:t>geschaech</w:t>
      </w:r>
      <w:proofErr w:type="spellEnd"/>
      <w:r>
        <w:t xml:space="preserve">. Auch wenig </w:t>
      </w:r>
      <w:proofErr w:type="spellStart"/>
      <w:r>
        <w:t>menschen</w:t>
      </w:r>
      <w:proofErr w:type="spellEnd"/>
      <w:r>
        <w:t xml:space="preserve"> zu der </w:t>
      </w:r>
      <w:proofErr w:type="spellStart"/>
      <w:r>
        <w:t>warhait</w:t>
      </w:r>
      <w:proofErr w:type="spellEnd"/>
      <w:r>
        <w:t xml:space="preserve"> kommen </w:t>
      </w:r>
      <w:proofErr w:type="spellStart"/>
      <w:r>
        <w:t>seind</w:t>
      </w:r>
      <w:proofErr w:type="spellEnd"/>
      <w:r>
        <w:t xml:space="preserve"> / </w:t>
      </w:r>
      <w:proofErr w:type="spellStart"/>
      <w:r>
        <w:t>sy</w:t>
      </w:r>
      <w:proofErr w:type="spellEnd"/>
      <w:r>
        <w:t xml:space="preserve"> haben dann vor </w:t>
      </w:r>
      <w:proofErr w:type="spellStart"/>
      <w:r>
        <w:t>ordnung</w:t>
      </w:r>
      <w:proofErr w:type="spellEnd"/>
      <w:r>
        <w:t xml:space="preserve"> und weiß angefangen / und sich darinn </w:t>
      </w:r>
      <w:proofErr w:type="spellStart"/>
      <w:r>
        <w:t>geuebt</w:t>
      </w:r>
      <w:proofErr w:type="spellEnd"/>
      <w:r>
        <w:t xml:space="preserve"> / dieweil </w:t>
      </w:r>
      <w:proofErr w:type="spellStart"/>
      <w:r>
        <w:t>sy</w:t>
      </w:r>
      <w:proofErr w:type="spellEnd"/>
      <w:r>
        <w:t xml:space="preserve"> </w:t>
      </w:r>
      <w:proofErr w:type="spellStart"/>
      <w:r>
        <w:t>nit</w:t>
      </w:r>
      <w:proofErr w:type="spellEnd"/>
      <w:r>
        <w:t xml:space="preserve"> anders und </w:t>
      </w:r>
      <w:proofErr w:type="spellStart"/>
      <w:r>
        <w:t>bessers</w:t>
      </w:r>
      <w:proofErr w:type="spellEnd"/>
      <w:r>
        <w:t xml:space="preserve"> </w:t>
      </w:r>
      <w:proofErr w:type="spellStart"/>
      <w:r>
        <w:t>wißten</w:t>
      </w:r>
      <w:proofErr w:type="spellEnd"/>
      <w:r>
        <w:t xml:space="preserve">. Sich </w:t>
      </w:r>
      <w:proofErr w:type="spellStart"/>
      <w:r>
        <w:t>hierumb</w:t>
      </w:r>
      <w:proofErr w:type="spellEnd"/>
      <w:r>
        <w:t xml:space="preserve"> </w:t>
      </w:r>
      <w:proofErr w:type="spellStart"/>
      <w:r>
        <w:t>seind</w:t>
      </w:r>
      <w:proofErr w:type="spellEnd"/>
      <w:r>
        <w:t xml:space="preserve"> </w:t>
      </w:r>
      <w:proofErr w:type="spellStart"/>
      <w:r>
        <w:t>gesetz</w:t>
      </w:r>
      <w:proofErr w:type="spellEnd"/>
      <w:r>
        <w:t xml:space="preserve"> / und die </w:t>
      </w:r>
      <w:proofErr w:type="spellStart"/>
      <w:r>
        <w:t>gebott</w:t>
      </w:r>
      <w:proofErr w:type="spellEnd"/>
      <w:r>
        <w:t xml:space="preserve"> / und </w:t>
      </w:r>
      <w:proofErr w:type="spellStart"/>
      <w:r>
        <w:t>ordnung</w:t>
      </w:r>
      <w:proofErr w:type="spellEnd"/>
      <w:r>
        <w:t xml:space="preserve"> / und weiß in der </w:t>
      </w:r>
      <w:proofErr w:type="spellStart"/>
      <w:r>
        <w:t>demuetigen</w:t>
      </w:r>
      <w:proofErr w:type="spellEnd"/>
      <w:r>
        <w:t xml:space="preserve"> </w:t>
      </w:r>
      <w:proofErr w:type="spellStart"/>
      <w:r>
        <w:t>gaistlichait</w:t>
      </w:r>
      <w:proofErr w:type="spellEnd"/>
      <w:r>
        <w:t xml:space="preserve"> und in </w:t>
      </w:r>
      <w:proofErr w:type="spellStart"/>
      <w:r>
        <w:t>gaistlicher</w:t>
      </w:r>
      <w:proofErr w:type="spellEnd"/>
      <w:r>
        <w:t xml:space="preserve"> </w:t>
      </w:r>
      <w:proofErr w:type="spellStart"/>
      <w:r>
        <w:t>armut</w:t>
      </w:r>
      <w:proofErr w:type="spellEnd"/>
      <w:r>
        <w:t xml:space="preserve"> / </w:t>
      </w:r>
      <w:proofErr w:type="spellStart"/>
      <w:r>
        <w:t>nit</w:t>
      </w:r>
      <w:proofErr w:type="spellEnd"/>
      <w:r>
        <w:t xml:space="preserve"> </w:t>
      </w:r>
      <w:proofErr w:type="spellStart"/>
      <w:r>
        <w:t>verschmaecht</w:t>
      </w:r>
      <w:proofErr w:type="spellEnd"/>
      <w:r>
        <w:t xml:space="preserve"> noch verspottet / und auch die </w:t>
      </w:r>
      <w:proofErr w:type="spellStart"/>
      <w:r>
        <w:t>menschen</w:t>
      </w:r>
      <w:proofErr w:type="spellEnd"/>
      <w:r>
        <w:t xml:space="preserve"> die damit </w:t>
      </w:r>
      <w:proofErr w:type="spellStart"/>
      <w:r>
        <w:t>umbgeen</w:t>
      </w:r>
      <w:proofErr w:type="spellEnd"/>
      <w:r>
        <w:t xml:space="preserve"> und </w:t>
      </w:r>
      <w:proofErr w:type="spellStart"/>
      <w:r>
        <w:t>sy</w:t>
      </w:r>
      <w:proofErr w:type="spellEnd"/>
      <w:r>
        <w:t xml:space="preserve"> handeln. Sonder da </w:t>
      </w:r>
      <w:proofErr w:type="spellStart"/>
      <w:r>
        <w:t>wirt</w:t>
      </w:r>
      <w:proofErr w:type="spellEnd"/>
      <w:r>
        <w:t xml:space="preserve"> gesprochen / in </w:t>
      </w:r>
      <w:proofErr w:type="spellStart"/>
      <w:r>
        <w:t>ainer</w:t>
      </w:r>
      <w:proofErr w:type="spellEnd"/>
      <w:r>
        <w:t xml:space="preserve"> liebhabenden </w:t>
      </w:r>
      <w:proofErr w:type="spellStart"/>
      <w:r>
        <w:t>erbarmung</w:t>
      </w:r>
      <w:proofErr w:type="spellEnd"/>
      <w:r>
        <w:t xml:space="preserve"> / und in </w:t>
      </w:r>
      <w:proofErr w:type="spellStart"/>
      <w:r>
        <w:t>ainem</w:t>
      </w:r>
      <w:proofErr w:type="spellEnd"/>
      <w:r>
        <w:t xml:space="preserve"> klagenden </w:t>
      </w:r>
      <w:proofErr w:type="spellStart"/>
      <w:r>
        <w:t>jamer</w:t>
      </w:r>
      <w:proofErr w:type="spellEnd"/>
      <w:r>
        <w:t xml:space="preserve"> und mit leiden. </w:t>
      </w:r>
      <w:proofErr w:type="spellStart"/>
      <w:r>
        <w:t>Got</w:t>
      </w:r>
      <w:proofErr w:type="spellEnd"/>
      <w:r>
        <w:t xml:space="preserve"> und </w:t>
      </w:r>
      <w:proofErr w:type="spellStart"/>
      <w:r>
        <w:t>warhait</w:t>
      </w:r>
      <w:proofErr w:type="spellEnd"/>
      <w:r>
        <w:t xml:space="preserve"> / dir sey geklagt / und du klagst es selber / </w:t>
      </w:r>
      <w:proofErr w:type="spellStart"/>
      <w:r>
        <w:t>daz</w:t>
      </w:r>
      <w:proofErr w:type="spellEnd"/>
      <w:r>
        <w:t xml:space="preserve"> menschlich </w:t>
      </w:r>
      <w:proofErr w:type="spellStart"/>
      <w:r>
        <w:t>blindthait</w:t>
      </w:r>
      <w:proofErr w:type="spellEnd"/>
      <w:r>
        <w:t xml:space="preserve"> / </w:t>
      </w:r>
      <w:proofErr w:type="spellStart"/>
      <w:r>
        <w:t>gebrech</w:t>
      </w:r>
      <w:proofErr w:type="spellEnd"/>
      <w:r>
        <w:t xml:space="preserve"> </w:t>
      </w:r>
      <w:proofErr w:type="spellStart"/>
      <w:r>
        <w:t>unnd</w:t>
      </w:r>
      <w:proofErr w:type="spellEnd"/>
      <w:r>
        <w:t xml:space="preserve"> </w:t>
      </w:r>
      <w:proofErr w:type="spellStart"/>
      <w:r>
        <w:t>boßhait</w:t>
      </w:r>
      <w:proofErr w:type="spellEnd"/>
      <w:r>
        <w:t xml:space="preserve"> macht / </w:t>
      </w:r>
      <w:proofErr w:type="spellStart"/>
      <w:r>
        <w:t>daz</w:t>
      </w:r>
      <w:proofErr w:type="spellEnd"/>
      <w:r>
        <w:t xml:space="preserve"> das not ist und sein muß / des in der </w:t>
      </w:r>
      <w:proofErr w:type="spellStart"/>
      <w:r>
        <w:t>warhait</w:t>
      </w:r>
      <w:proofErr w:type="spellEnd"/>
      <w:r>
        <w:t xml:space="preserve"> </w:t>
      </w:r>
      <w:proofErr w:type="spellStart"/>
      <w:r>
        <w:t>nit</w:t>
      </w:r>
      <w:proofErr w:type="spellEnd"/>
      <w:r>
        <w:t xml:space="preserve"> not ist noch </w:t>
      </w:r>
      <w:proofErr w:type="spellStart"/>
      <w:r>
        <w:t>solte</w:t>
      </w:r>
      <w:proofErr w:type="spellEnd"/>
      <w:r>
        <w:t xml:space="preserve"> sein / und ist </w:t>
      </w:r>
      <w:proofErr w:type="spellStart"/>
      <w:r>
        <w:t>ain</w:t>
      </w:r>
      <w:proofErr w:type="spellEnd"/>
      <w:r>
        <w:t xml:space="preserve"> </w:t>
      </w:r>
      <w:proofErr w:type="spellStart"/>
      <w:r>
        <w:t>begird</w:t>
      </w:r>
      <w:proofErr w:type="spellEnd"/>
      <w:r>
        <w:t xml:space="preserve"> / das die </w:t>
      </w:r>
      <w:proofErr w:type="spellStart"/>
      <w:r>
        <w:t>menschen</w:t>
      </w:r>
      <w:proofErr w:type="spellEnd"/>
      <w:r>
        <w:t xml:space="preserve"> die nicht </w:t>
      </w:r>
      <w:proofErr w:type="spellStart"/>
      <w:r>
        <w:t>bessers</w:t>
      </w:r>
      <w:proofErr w:type="spellEnd"/>
      <w:r>
        <w:t xml:space="preserve"> oder anders wissen zu der </w:t>
      </w:r>
      <w:proofErr w:type="spellStart"/>
      <w:r>
        <w:t>warhait</w:t>
      </w:r>
      <w:proofErr w:type="spellEnd"/>
      <w:r>
        <w:t xml:space="preserve"> zu kommen / </w:t>
      </w:r>
      <w:proofErr w:type="spellStart"/>
      <w:r>
        <w:t>daz</w:t>
      </w:r>
      <w:proofErr w:type="spellEnd"/>
      <w:r>
        <w:t xml:space="preserve"> </w:t>
      </w:r>
      <w:proofErr w:type="spellStart"/>
      <w:r>
        <w:t>sy</w:t>
      </w:r>
      <w:proofErr w:type="spellEnd"/>
      <w:r>
        <w:t xml:space="preserve"> wissen und erkennen </w:t>
      </w:r>
      <w:proofErr w:type="spellStart"/>
      <w:r>
        <w:t>warumb</w:t>
      </w:r>
      <w:proofErr w:type="spellEnd"/>
      <w:r>
        <w:t xml:space="preserve"> alle </w:t>
      </w:r>
      <w:proofErr w:type="spellStart"/>
      <w:r>
        <w:t>gesatz</w:t>
      </w:r>
      <w:proofErr w:type="spellEnd"/>
      <w:r>
        <w:t xml:space="preserve"> </w:t>
      </w:r>
      <w:proofErr w:type="spellStart"/>
      <w:r>
        <w:t>unnd</w:t>
      </w:r>
      <w:proofErr w:type="spellEnd"/>
      <w:r>
        <w:t xml:space="preserve"> </w:t>
      </w:r>
      <w:proofErr w:type="spellStart"/>
      <w:r>
        <w:t>ordnung</w:t>
      </w:r>
      <w:proofErr w:type="spellEnd"/>
      <w:r>
        <w:t xml:space="preserve"> seyen und geschehen / Und man </w:t>
      </w:r>
      <w:proofErr w:type="spellStart"/>
      <w:r>
        <w:t>greyfft</w:t>
      </w:r>
      <w:proofErr w:type="spellEnd"/>
      <w:r>
        <w:t xml:space="preserve"> es an mit den andern die </w:t>
      </w:r>
      <w:proofErr w:type="spellStart"/>
      <w:r>
        <w:t>nit</w:t>
      </w:r>
      <w:proofErr w:type="spellEnd"/>
      <w:r>
        <w:t xml:space="preserve"> </w:t>
      </w:r>
      <w:proofErr w:type="spellStart"/>
      <w:r>
        <w:t>bessers</w:t>
      </w:r>
      <w:proofErr w:type="spellEnd"/>
      <w:r>
        <w:t xml:space="preserve"> noch anders wissen / </w:t>
      </w:r>
      <w:proofErr w:type="spellStart"/>
      <w:r>
        <w:t>unnd</w:t>
      </w:r>
      <w:proofErr w:type="spellEnd"/>
      <w:r>
        <w:t xml:space="preserve"> </w:t>
      </w:r>
      <w:proofErr w:type="spellStart"/>
      <w:r>
        <w:t>uebet</w:t>
      </w:r>
      <w:proofErr w:type="spellEnd"/>
      <w:r>
        <w:t xml:space="preserve"> es mit </w:t>
      </w:r>
      <w:proofErr w:type="spellStart"/>
      <w:r>
        <w:t>jn</w:t>
      </w:r>
      <w:proofErr w:type="spellEnd"/>
      <w:r>
        <w:t xml:space="preserve"> / </w:t>
      </w:r>
      <w:proofErr w:type="spellStart"/>
      <w:r>
        <w:t>auff</w:t>
      </w:r>
      <w:proofErr w:type="spellEnd"/>
      <w:r>
        <w:t xml:space="preserve"> </w:t>
      </w:r>
      <w:proofErr w:type="spellStart"/>
      <w:r>
        <w:t>daz</w:t>
      </w:r>
      <w:proofErr w:type="spellEnd"/>
      <w:r>
        <w:t xml:space="preserve"> man </w:t>
      </w:r>
      <w:proofErr w:type="spellStart"/>
      <w:r>
        <w:t>sy</w:t>
      </w:r>
      <w:proofErr w:type="spellEnd"/>
      <w:r>
        <w:t xml:space="preserve"> dabey behalt / </w:t>
      </w:r>
      <w:proofErr w:type="spellStart"/>
      <w:r>
        <w:t>daz</w:t>
      </w:r>
      <w:proofErr w:type="spellEnd"/>
      <w:r>
        <w:t xml:space="preserve"> </w:t>
      </w:r>
      <w:proofErr w:type="spellStart"/>
      <w:r>
        <w:t>sy</w:t>
      </w:r>
      <w:proofErr w:type="spellEnd"/>
      <w:r>
        <w:t xml:space="preserve"> </w:t>
      </w:r>
      <w:proofErr w:type="spellStart"/>
      <w:r>
        <w:t>nit</w:t>
      </w:r>
      <w:proofErr w:type="spellEnd"/>
      <w:r>
        <w:t xml:space="preserve"> zu </w:t>
      </w:r>
      <w:proofErr w:type="spellStart"/>
      <w:r>
        <w:t>boesen</w:t>
      </w:r>
      <w:proofErr w:type="spellEnd"/>
      <w:r>
        <w:t xml:space="preserve"> dingen </w:t>
      </w:r>
      <w:proofErr w:type="spellStart"/>
      <w:r>
        <w:t>keren</w:t>
      </w:r>
      <w:proofErr w:type="spellEnd"/>
      <w:r>
        <w:t xml:space="preserve"> / oder ob man </w:t>
      </w:r>
      <w:proofErr w:type="spellStart"/>
      <w:r>
        <w:t>sy</w:t>
      </w:r>
      <w:proofErr w:type="spellEnd"/>
      <w:r>
        <w:t xml:space="preserve"> </w:t>
      </w:r>
      <w:proofErr w:type="spellStart"/>
      <w:r>
        <w:t>moecht</w:t>
      </w:r>
      <w:proofErr w:type="spellEnd"/>
      <w:r>
        <w:t xml:space="preserve"> zu </w:t>
      </w:r>
      <w:proofErr w:type="spellStart"/>
      <w:r>
        <w:t>ainem</w:t>
      </w:r>
      <w:proofErr w:type="spellEnd"/>
      <w:r>
        <w:t xml:space="preserve"> </w:t>
      </w:r>
      <w:proofErr w:type="spellStart"/>
      <w:r>
        <w:t>naehern</w:t>
      </w:r>
      <w:proofErr w:type="spellEnd"/>
      <w:r>
        <w:t xml:space="preserve"> </w:t>
      </w:r>
      <w:proofErr w:type="spellStart"/>
      <w:r>
        <w:t>pringen</w:t>
      </w:r>
      <w:proofErr w:type="spellEnd"/>
      <w:r>
        <w:t xml:space="preserve">. </w:t>
      </w:r>
    </w:p>
    <w:p w14:paraId="14D1DBC8" w14:textId="77777777" w:rsidR="00243995" w:rsidRDefault="00243995" w:rsidP="00243995">
      <w:pPr>
        <w:pStyle w:val="StandardWeb"/>
      </w:pPr>
      <w:r>
        <w:t xml:space="preserve">Sich alles das hievor gesprochen ist von </w:t>
      </w:r>
      <w:proofErr w:type="spellStart"/>
      <w:r>
        <w:t>armut</w:t>
      </w:r>
      <w:proofErr w:type="spellEnd"/>
      <w:r>
        <w:t xml:space="preserve"> und von </w:t>
      </w:r>
      <w:proofErr w:type="spellStart"/>
      <w:r>
        <w:t>demuetigkait</w:t>
      </w:r>
      <w:proofErr w:type="spellEnd"/>
      <w:r>
        <w:t xml:space="preserve"> / das ist in der </w:t>
      </w:r>
      <w:proofErr w:type="spellStart"/>
      <w:r>
        <w:t>warhait</w:t>
      </w:r>
      <w:proofErr w:type="spellEnd"/>
      <w:r>
        <w:t xml:space="preserve"> also / und man </w:t>
      </w:r>
      <w:proofErr w:type="spellStart"/>
      <w:r>
        <w:t>bewaert</w:t>
      </w:r>
      <w:proofErr w:type="spellEnd"/>
      <w:r>
        <w:t xml:space="preserve"> und </w:t>
      </w:r>
      <w:proofErr w:type="spellStart"/>
      <w:r>
        <w:t>bezeügt</w:t>
      </w:r>
      <w:proofErr w:type="spellEnd"/>
      <w:r>
        <w:t xml:space="preserve"> das mit dem leben Christi / und mit seinen worten / Wann er hat alle </w:t>
      </w:r>
      <w:proofErr w:type="spellStart"/>
      <w:r>
        <w:t>werck</w:t>
      </w:r>
      <w:proofErr w:type="spellEnd"/>
      <w:r>
        <w:t xml:space="preserve"> der warn </w:t>
      </w:r>
      <w:proofErr w:type="spellStart"/>
      <w:r>
        <w:t>demuetigkait</w:t>
      </w:r>
      <w:proofErr w:type="spellEnd"/>
      <w:r>
        <w:t xml:space="preserve"> </w:t>
      </w:r>
      <w:proofErr w:type="spellStart"/>
      <w:r>
        <w:t>geuebt</w:t>
      </w:r>
      <w:proofErr w:type="spellEnd"/>
      <w:r>
        <w:t xml:space="preserve"> und </w:t>
      </w:r>
      <w:proofErr w:type="spellStart"/>
      <w:r>
        <w:t>volbracht</w:t>
      </w:r>
      <w:proofErr w:type="spellEnd"/>
      <w:r>
        <w:t xml:space="preserve"> / als man in seinem leben findt / und mit worten spricht er es. Lernet von mir das ich </w:t>
      </w:r>
      <w:proofErr w:type="spellStart"/>
      <w:r>
        <w:t>guetig</w:t>
      </w:r>
      <w:proofErr w:type="spellEnd"/>
      <w:r>
        <w:t xml:space="preserve"> bin / und </w:t>
      </w:r>
      <w:proofErr w:type="spellStart"/>
      <w:r>
        <w:t>ains</w:t>
      </w:r>
      <w:proofErr w:type="spellEnd"/>
      <w:r>
        <w:t xml:space="preserve"> </w:t>
      </w:r>
      <w:proofErr w:type="spellStart"/>
      <w:r>
        <w:t>demuetigen</w:t>
      </w:r>
      <w:proofErr w:type="spellEnd"/>
      <w:r>
        <w:t xml:space="preserve"> </w:t>
      </w:r>
      <w:proofErr w:type="spellStart"/>
      <w:r>
        <w:t>hertzen</w:t>
      </w:r>
      <w:proofErr w:type="spellEnd"/>
      <w:r>
        <w:t xml:space="preserve">. Er hat auch die </w:t>
      </w:r>
      <w:proofErr w:type="spellStart"/>
      <w:r>
        <w:t>Ee</w:t>
      </w:r>
      <w:proofErr w:type="spellEnd"/>
      <w:r>
        <w:t xml:space="preserve"> und die </w:t>
      </w:r>
      <w:proofErr w:type="spellStart"/>
      <w:r>
        <w:t>gesatz</w:t>
      </w:r>
      <w:proofErr w:type="spellEnd"/>
      <w:r>
        <w:t xml:space="preserve"> </w:t>
      </w:r>
      <w:proofErr w:type="spellStart"/>
      <w:r>
        <w:t>nit</w:t>
      </w:r>
      <w:proofErr w:type="spellEnd"/>
      <w:r>
        <w:t xml:space="preserve"> </w:t>
      </w:r>
      <w:proofErr w:type="spellStart"/>
      <w:r>
        <w:t>versaumpt</w:t>
      </w:r>
      <w:proofErr w:type="spellEnd"/>
      <w:r>
        <w:t xml:space="preserve"> noch </w:t>
      </w:r>
      <w:proofErr w:type="spellStart"/>
      <w:r>
        <w:t>verschmaecht</w:t>
      </w:r>
      <w:proofErr w:type="spellEnd"/>
      <w:r>
        <w:t xml:space="preserve"> / noch die </w:t>
      </w:r>
      <w:proofErr w:type="spellStart"/>
      <w:r>
        <w:t>menschen</w:t>
      </w:r>
      <w:proofErr w:type="spellEnd"/>
      <w:r>
        <w:t xml:space="preserve"> in der </w:t>
      </w:r>
      <w:proofErr w:type="spellStart"/>
      <w:r>
        <w:t>ee</w:t>
      </w:r>
      <w:proofErr w:type="spellEnd"/>
      <w:r>
        <w:t xml:space="preserve">. Er sagt </w:t>
      </w:r>
      <w:proofErr w:type="spellStart"/>
      <w:r>
        <w:t>wol</w:t>
      </w:r>
      <w:proofErr w:type="spellEnd"/>
      <w:r>
        <w:t xml:space="preserve">. Es </w:t>
      </w:r>
      <w:proofErr w:type="spellStart"/>
      <w:r>
        <w:t>waer</w:t>
      </w:r>
      <w:proofErr w:type="spellEnd"/>
      <w:r>
        <w:t xml:space="preserve"> daran </w:t>
      </w:r>
      <w:proofErr w:type="spellStart"/>
      <w:r>
        <w:t>nit</w:t>
      </w:r>
      <w:proofErr w:type="spellEnd"/>
      <w:r>
        <w:t xml:space="preserve"> gnug / man </w:t>
      </w:r>
      <w:proofErr w:type="spellStart"/>
      <w:r>
        <w:t>sol</w:t>
      </w:r>
      <w:proofErr w:type="spellEnd"/>
      <w:r>
        <w:t xml:space="preserve"> </w:t>
      </w:r>
      <w:proofErr w:type="spellStart"/>
      <w:r>
        <w:t>fürbaß</w:t>
      </w:r>
      <w:proofErr w:type="spellEnd"/>
      <w:r>
        <w:t xml:space="preserve"> kommen / als es in der </w:t>
      </w:r>
      <w:proofErr w:type="spellStart"/>
      <w:r>
        <w:t>warhait</w:t>
      </w:r>
      <w:proofErr w:type="spellEnd"/>
      <w:r>
        <w:t xml:space="preserve"> ist. Es ist auch </w:t>
      </w:r>
      <w:proofErr w:type="spellStart"/>
      <w:r>
        <w:t>geschriben</w:t>
      </w:r>
      <w:proofErr w:type="spellEnd"/>
      <w:r>
        <w:t xml:space="preserve"> von </w:t>
      </w:r>
      <w:proofErr w:type="spellStart"/>
      <w:r>
        <w:t>sanct</w:t>
      </w:r>
      <w:proofErr w:type="spellEnd"/>
      <w:r>
        <w:t xml:space="preserve"> Pauls. Christus </w:t>
      </w:r>
      <w:proofErr w:type="spellStart"/>
      <w:r>
        <w:t>nam</w:t>
      </w:r>
      <w:proofErr w:type="spellEnd"/>
      <w:r>
        <w:t xml:space="preserve"> die </w:t>
      </w:r>
      <w:proofErr w:type="spellStart"/>
      <w:r>
        <w:t>ee</w:t>
      </w:r>
      <w:proofErr w:type="spellEnd"/>
      <w:r>
        <w:t xml:space="preserve"> an sich / </w:t>
      </w:r>
      <w:proofErr w:type="spellStart"/>
      <w:r>
        <w:t>auff</w:t>
      </w:r>
      <w:proofErr w:type="spellEnd"/>
      <w:r>
        <w:t xml:space="preserve"> das / </w:t>
      </w:r>
      <w:proofErr w:type="spellStart"/>
      <w:r>
        <w:t>daz</w:t>
      </w:r>
      <w:proofErr w:type="spellEnd"/>
      <w:r>
        <w:t xml:space="preserve"> er die / die </w:t>
      </w:r>
      <w:proofErr w:type="spellStart"/>
      <w:r>
        <w:t>under</w:t>
      </w:r>
      <w:proofErr w:type="spellEnd"/>
      <w:r>
        <w:t xml:space="preserve"> der </w:t>
      </w:r>
      <w:proofErr w:type="spellStart"/>
      <w:r>
        <w:t>ee</w:t>
      </w:r>
      <w:proofErr w:type="spellEnd"/>
      <w:r>
        <w:t xml:space="preserve"> waren </w:t>
      </w:r>
      <w:proofErr w:type="spellStart"/>
      <w:r>
        <w:t>erloeset</w:t>
      </w:r>
      <w:proofErr w:type="spellEnd"/>
      <w:r>
        <w:t xml:space="preserve"> / das </w:t>
      </w:r>
      <w:proofErr w:type="spellStart"/>
      <w:r>
        <w:t>maint</w:t>
      </w:r>
      <w:proofErr w:type="spellEnd"/>
      <w:r>
        <w:t xml:space="preserve"> er / </w:t>
      </w:r>
      <w:proofErr w:type="spellStart"/>
      <w:r>
        <w:t>daz</w:t>
      </w:r>
      <w:proofErr w:type="spellEnd"/>
      <w:r>
        <w:t xml:space="preserve"> er </w:t>
      </w:r>
      <w:proofErr w:type="spellStart"/>
      <w:r>
        <w:t>sy</w:t>
      </w:r>
      <w:proofErr w:type="spellEnd"/>
      <w:r>
        <w:t xml:space="preserve"> zu </w:t>
      </w:r>
      <w:proofErr w:type="spellStart"/>
      <w:r>
        <w:t>ainem</w:t>
      </w:r>
      <w:proofErr w:type="spellEnd"/>
      <w:r>
        <w:t xml:space="preserve"> </w:t>
      </w:r>
      <w:proofErr w:type="spellStart"/>
      <w:r>
        <w:t>naehern</w:t>
      </w:r>
      <w:proofErr w:type="spellEnd"/>
      <w:r>
        <w:t xml:space="preserve"> und bessern bringen </w:t>
      </w:r>
      <w:proofErr w:type="spellStart"/>
      <w:r>
        <w:t>moechte</w:t>
      </w:r>
      <w:proofErr w:type="spellEnd"/>
      <w:r>
        <w:t xml:space="preserve">. Er sprach auch. Ich bin nicht kommen </w:t>
      </w:r>
      <w:proofErr w:type="spellStart"/>
      <w:r>
        <w:t>daz</w:t>
      </w:r>
      <w:proofErr w:type="spellEnd"/>
      <w:r>
        <w:t xml:space="preserve"> man mir diene / sonder ich soll dienen. </w:t>
      </w:r>
      <w:proofErr w:type="spellStart"/>
      <w:r>
        <w:t>Kurtzlich</w:t>
      </w:r>
      <w:proofErr w:type="spellEnd"/>
      <w:r>
        <w:t xml:space="preserve"> / in Christus worten / </w:t>
      </w:r>
      <w:proofErr w:type="spellStart"/>
      <w:r>
        <w:t>wercken</w:t>
      </w:r>
      <w:proofErr w:type="spellEnd"/>
      <w:r>
        <w:t xml:space="preserve"> und leben / findet man nicht dann </w:t>
      </w:r>
      <w:proofErr w:type="spellStart"/>
      <w:r>
        <w:t>ware</w:t>
      </w:r>
      <w:proofErr w:type="spellEnd"/>
      <w:r>
        <w:t xml:space="preserve"> </w:t>
      </w:r>
      <w:proofErr w:type="spellStart"/>
      <w:r>
        <w:t>lauttere</w:t>
      </w:r>
      <w:proofErr w:type="spellEnd"/>
      <w:r>
        <w:t xml:space="preserve"> </w:t>
      </w:r>
      <w:proofErr w:type="spellStart"/>
      <w:r>
        <w:t>demuetigkait</w:t>
      </w:r>
      <w:proofErr w:type="spellEnd"/>
      <w:r>
        <w:t xml:space="preserve"> </w:t>
      </w:r>
      <w:proofErr w:type="spellStart"/>
      <w:r>
        <w:t>unnd</w:t>
      </w:r>
      <w:proofErr w:type="spellEnd"/>
      <w:r>
        <w:t xml:space="preserve"> </w:t>
      </w:r>
      <w:proofErr w:type="spellStart"/>
      <w:r>
        <w:t>armut</w:t>
      </w:r>
      <w:proofErr w:type="spellEnd"/>
      <w:r>
        <w:t xml:space="preserve">. Und als vor hie gesprochen ist / und </w:t>
      </w:r>
      <w:proofErr w:type="spellStart"/>
      <w:r>
        <w:t>wa</w:t>
      </w:r>
      <w:proofErr w:type="spellEnd"/>
      <w:r>
        <w:t xml:space="preserve"> </w:t>
      </w:r>
      <w:proofErr w:type="spellStart"/>
      <w:r>
        <w:t>got</w:t>
      </w:r>
      <w:proofErr w:type="spellEnd"/>
      <w:r>
        <w:t xml:space="preserve"> der </w:t>
      </w:r>
      <w:proofErr w:type="spellStart"/>
      <w:r>
        <w:t>mensch</w:t>
      </w:r>
      <w:proofErr w:type="spellEnd"/>
      <w:r>
        <w:t xml:space="preserve"> ist / und </w:t>
      </w:r>
      <w:proofErr w:type="spellStart"/>
      <w:r>
        <w:t>wa</w:t>
      </w:r>
      <w:proofErr w:type="spellEnd"/>
      <w:r>
        <w:t xml:space="preserve"> Christus ist / da muß und </w:t>
      </w:r>
      <w:proofErr w:type="spellStart"/>
      <w:r>
        <w:t>sol</w:t>
      </w:r>
      <w:proofErr w:type="spellEnd"/>
      <w:r>
        <w:t xml:space="preserve"> von not das sein. Und wo die </w:t>
      </w:r>
      <w:proofErr w:type="spellStart"/>
      <w:r>
        <w:t>hochmuetigkait</w:t>
      </w:r>
      <w:proofErr w:type="spellEnd"/>
      <w:r>
        <w:t xml:space="preserve"> ist / und die </w:t>
      </w:r>
      <w:proofErr w:type="spellStart"/>
      <w:r>
        <w:t>gaistlich</w:t>
      </w:r>
      <w:proofErr w:type="spellEnd"/>
      <w:r>
        <w:t xml:space="preserve"> </w:t>
      </w:r>
      <w:proofErr w:type="spellStart"/>
      <w:r>
        <w:t>reichait</w:t>
      </w:r>
      <w:proofErr w:type="spellEnd"/>
      <w:r>
        <w:t xml:space="preserve"> / und </w:t>
      </w:r>
      <w:proofErr w:type="spellStart"/>
      <w:r>
        <w:t>dads</w:t>
      </w:r>
      <w:proofErr w:type="spellEnd"/>
      <w:r>
        <w:t xml:space="preserve"> leicht frey </w:t>
      </w:r>
      <w:proofErr w:type="spellStart"/>
      <w:r>
        <w:t>gemuete</w:t>
      </w:r>
      <w:proofErr w:type="spellEnd"/>
      <w:r>
        <w:t xml:space="preserve"> / da ist nicht Christus / noch sein </w:t>
      </w:r>
      <w:proofErr w:type="spellStart"/>
      <w:r>
        <w:t>warer</w:t>
      </w:r>
      <w:proofErr w:type="spellEnd"/>
      <w:r>
        <w:t xml:space="preserve"> </w:t>
      </w:r>
      <w:proofErr w:type="spellStart"/>
      <w:r>
        <w:t>nachvolgender</w:t>
      </w:r>
      <w:proofErr w:type="spellEnd"/>
      <w:r>
        <w:t xml:space="preserve">. Christus sprach. Mein </w:t>
      </w:r>
      <w:proofErr w:type="spellStart"/>
      <w:r>
        <w:t>seel</w:t>
      </w:r>
      <w:proofErr w:type="spellEnd"/>
      <w:r>
        <w:t xml:space="preserve"> ist </w:t>
      </w:r>
      <w:proofErr w:type="spellStart"/>
      <w:r>
        <w:t>betruebt</w:t>
      </w:r>
      <w:proofErr w:type="spellEnd"/>
      <w:r>
        <w:t xml:space="preserve"> biß in den </w:t>
      </w:r>
      <w:proofErr w:type="spellStart"/>
      <w:r>
        <w:t>tod</w:t>
      </w:r>
      <w:proofErr w:type="spellEnd"/>
      <w:r>
        <w:t xml:space="preserve"> / Er </w:t>
      </w:r>
      <w:proofErr w:type="spellStart"/>
      <w:r>
        <w:t>maint</w:t>
      </w:r>
      <w:proofErr w:type="spellEnd"/>
      <w:r>
        <w:t xml:space="preserve"> den leiblichen </w:t>
      </w:r>
      <w:proofErr w:type="spellStart"/>
      <w:r>
        <w:t>tod</w:t>
      </w:r>
      <w:proofErr w:type="spellEnd"/>
      <w:r>
        <w:t xml:space="preserve">. das was von dem </w:t>
      </w:r>
      <w:proofErr w:type="spellStart"/>
      <w:r>
        <w:t>daz</w:t>
      </w:r>
      <w:proofErr w:type="spellEnd"/>
      <w:r>
        <w:t xml:space="preserve"> er von Maria </w:t>
      </w:r>
      <w:proofErr w:type="spellStart"/>
      <w:r>
        <w:t>geborn</w:t>
      </w:r>
      <w:proofErr w:type="spellEnd"/>
      <w:r>
        <w:t xml:space="preserve"> ward biß in den leiblichen todt / und </w:t>
      </w:r>
      <w:proofErr w:type="spellStart"/>
      <w:r>
        <w:t>wavon</w:t>
      </w:r>
      <w:proofErr w:type="spellEnd"/>
      <w:r>
        <w:t xml:space="preserve"> das was / das ist vor gesagt. Christus spricht. </w:t>
      </w:r>
      <w:proofErr w:type="spellStart"/>
      <w:r>
        <w:t>Saelig</w:t>
      </w:r>
      <w:proofErr w:type="spellEnd"/>
      <w:r>
        <w:t xml:space="preserve"> </w:t>
      </w:r>
      <w:proofErr w:type="spellStart"/>
      <w:r>
        <w:t>seind</w:t>
      </w:r>
      <w:proofErr w:type="spellEnd"/>
      <w:r>
        <w:t xml:space="preserve"> die / die des </w:t>
      </w:r>
      <w:proofErr w:type="spellStart"/>
      <w:r>
        <w:t>gaists</w:t>
      </w:r>
      <w:proofErr w:type="spellEnd"/>
      <w:r>
        <w:t xml:space="preserve"> arm sein / das </w:t>
      </w:r>
      <w:proofErr w:type="spellStart"/>
      <w:r>
        <w:t>seind</w:t>
      </w:r>
      <w:proofErr w:type="spellEnd"/>
      <w:r>
        <w:t xml:space="preserve"> die warn </w:t>
      </w:r>
      <w:proofErr w:type="spellStart"/>
      <w:r>
        <w:t>demuetigen</w:t>
      </w:r>
      <w:proofErr w:type="spellEnd"/>
      <w:r>
        <w:t xml:space="preserve"> / wann </w:t>
      </w:r>
      <w:proofErr w:type="spellStart"/>
      <w:r>
        <w:t>gottes</w:t>
      </w:r>
      <w:proofErr w:type="spellEnd"/>
      <w:r>
        <w:t xml:space="preserve"> reich ist ir. </w:t>
      </w:r>
      <w:proofErr w:type="spellStart"/>
      <w:r>
        <w:t>Allso</w:t>
      </w:r>
      <w:proofErr w:type="spellEnd"/>
      <w:r>
        <w:t xml:space="preserve"> spricht auch die </w:t>
      </w:r>
      <w:proofErr w:type="spellStart"/>
      <w:r>
        <w:t>warhait</w:t>
      </w:r>
      <w:proofErr w:type="spellEnd"/>
      <w:r>
        <w:t xml:space="preserve"> / </w:t>
      </w:r>
      <w:proofErr w:type="spellStart"/>
      <w:r>
        <w:t>allain</w:t>
      </w:r>
      <w:proofErr w:type="spellEnd"/>
      <w:r>
        <w:t xml:space="preserve"> es </w:t>
      </w:r>
      <w:proofErr w:type="spellStart"/>
      <w:r>
        <w:t>nit</w:t>
      </w:r>
      <w:proofErr w:type="spellEnd"/>
      <w:r>
        <w:t xml:space="preserve"> </w:t>
      </w:r>
      <w:proofErr w:type="spellStart"/>
      <w:r>
        <w:t>geschriben</w:t>
      </w:r>
      <w:proofErr w:type="spellEnd"/>
      <w:r>
        <w:t xml:space="preserve"> ist. </w:t>
      </w:r>
      <w:proofErr w:type="spellStart"/>
      <w:r>
        <w:t>Unsaelig</w:t>
      </w:r>
      <w:proofErr w:type="spellEnd"/>
      <w:r>
        <w:t xml:space="preserve"> und vermaledeyet </w:t>
      </w:r>
      <w:proofErr w:type="spellStart"/>
      <w:r>
        <w:t>seind</w:t>
      </w:r>
      <w:proofErr w:type="spellEnd"/>
      <w:r>
        <w:t xml:space="preserve"> die </w:t>
      </w:r>
      <w:proofErr w:type="spellStart"/>
      <w:r>
        <w:t>gaistreichen</w:t>
      </w:r>
      <w:proofErr w:type="spellEnd"/>
      <w:r>
        <w:t xml:space="preserve"> und </w:t>
      </w:r>
      <w:proofErr w:type="spellStart"/>
      <w:r>
        <w:t>hochmuetigen</w:t>
      </w:r>
      <w:proofErr w:type="spellEnd"/>
      <w:r>
        <w:t xml:space="preserve"> / wann des </w:t>
      </w:r>
      <w:proofErr w:type="spellStart"/>
      <w:r>
        <w:t>teüfels</w:t>
      </w:r>
      <w:proofErr w:type="spellEnd"/>
      <w:r>
        <w:t xml:space="preserve"> reich ist ir. </w:t>
      </w:r>
    </w:p>
    <w:p w14:paraId="51E9349D" w14:textId="77777777" w:rsidR="00243995" w:rsidRDefault="00243995" w:rsidP="00243995">
      <w:pPr>
        <w:pStyle w:val="StandardWeb"/>
      </w:pPr>
      <w:r>
        <w:t xml:space="preserve">Sich </w:t>
      </w:r>
      <w:proofErr w:type="spellStart"/>
      <w:r>
        <w:t>allso</w:t>
      </w:r>
      <w:proofErr w:type="spellEnd"/>
      <w:r>
        <w:t xml:space="preserve"> findt man in der </w:t>
      </w:r>
      <w:proofErr w:type="spellStart"/>
      <w:r>
        <w:t>warhait</w:t>
      </w:r>
      <w:proofErr w:type="spellEnd"/>
      <w:r>
        <w:t xml:space="preserve"> </w:t>
      </w:r>
      <w:proofErr w:type="spellStart"/>
      <w:r>
        <w:t>wa</w:t>
      </w:r>
      <w:proofErr w:type="spellEnd"/>
      <w:r>
        <w:t xml:space="preserve"> </w:t>
      </w:r>
      <w:proofErr w:type="spellStart"/>
      <w:r>
        <w:t>got</w:t>
      </w:r>
      <w:proofErr w:type="spellEnd"/>
      <w:r>
        <w:t xml:space="preserve"> der </w:t>
      </w:r>
      <w:proofErr w:type="spellStart"/>
      <w:r>
        <w:t>mensch</w:t>
      </w:r>
      <w:proofErr w:type="spellEnd"/>
      <w:r>
        <w:t xml:space="preserve"> ist / Aber </w:t>
      </w:r>
      <w:proofErr w:type="spellStart"/>
      <w:r>
        <w:t>wa</w:t>
      </w:r>
      <w:proofErr w:type="spellEnd"/>
      <w:r>
        <w:t xml:space="preserve"> Christus </w:t>
      </w:r>
      <w:proofErr w:type="spellStart"/>
      <w:r>
        <w:t>undn</w:t>
      </w:r>
      <w:proofErr w:type="spellEnd"/>
      <w:r>
        <w:t xml:space="preserve"> seine waren </w:t>
      </w:r>
      <w:proofErr w:type="spellStart"/>
      <w:r>
        <w:t>nachvolger</w:t>
      </w:r>
      <w:proofErr w:type="spellEnd"/>
      <w:r>
        <w:t xml:space="preserve"> </w:t>
      </w:r>
      <w:proofErr w:type="spellStart"/>
      <w:r>
        <w:t>seind</w:t>
      </w:r>
      <w:proofErr w:type="spellEnd"/>
      <w:r>
        <w:t xml:space="preserve"> / da muß von </w:t>
      </w:r>
      <w:proofErr w:type="spellStart"/>
      <w:r>
        <w:t>nodt</w:t>
      </w:r>
      <w:proofErr w:type="spellEnd"/>
      <w:r>
        <w:t xml:space="preserve"> </w:t>
      </w:r>
      <w:proofErr w:type="spellStart"/>
      <w:r>
        <w:t>ware</w:t>
      </w:r>
      <w:proofErr w:type="spellEnd"/>
      <w:r>
        <w:t xml:space="preserve"> </w:t>
      </w:r>
      <w:proofErr w:type="spellStart"/>
      <w:r>
        <w:t>grundtliche</w:t>
      </w:r>
      <w:proofErr w:type="spellEnd"/>
      <w:r>
        <w:t xml:space="preserve"> und </w:t>
      </w:r>
      <w:proofErr w:type="spellStart"/>
      <w:r>
        <w:t>gaistliche</w:t>
      </w:r>
      <w:proofErr w:type="spellEnd"/>
      <w:r>
        <w:t xml:space="preserve"> </w:t>
      </w:r>
      <w:proofErr w:type="spellStart"/>
      <w:r>
        <w:t>demutigkait</w:t>
      </w:r>
      <w:proofErr w:type="spellEnd"/>
      <w:r>
        <w:t xml:space="preserve"> / und </w:t>
      </w:r>
      <w:proofErr w:type="spellStart"/>
      <w:r>
        <w:t>gaistlich</w:t>
      </w:r>
      <w:proofErr w:type="spellEnd"/>
      <w:r>
        <w:t xml:space="preserve"> </w:t>
      </w:r>
      <w:proofErr w:type="spellStart"/>
      <w:r>
        <w:t>armut</w:t>
      </w:r>
      <w:proofErr w:type="spellEnd"/>
      <w:r>
        <w:t xml:space="preserve"> sein / und </w:t>
      </w:r>
      <w:proofErr w:type="spellStart"/>
      <w:r>
        <w:t>ain</w:t>
      </w:r>
      <w:proofErr w:type="spellEnd"/>
      <w:r>
        <w:t xml:space="preserve"> </w:t>
      </w:r>
      <w:proofErr w:type="spellStart"/>
      <w:r>
        <w:t>nidergetruckt</w:t>
      </w:r>
      <w:proofErr w:type="spellEnd"/>
      <w:r>
        <w:t xml:space="preserve"> innbleibendes </w:t>
      </w:r>
      <w:proofErr w:type="spellStart"/>
      <w:r>
        <w:t>gemuet</w:t>
      </w:r>
      <w:proofErr w:type="spellEnd"/>
      <w:r>
        <w:t xml:space="preserve"> / und das </w:t>
      </w:r>
      <w:proofErr w:type="spellStart"/>
      <w:r>
        <w:t>sol</w:t>
      </w:r>
      <w:proofErr w:type="spellEnd"/>
      <w:r>
        <w:t xml:space="preserve"> inwendig </w:t>
      </w:r>
      <w:proofErr w:type="spellStart"/>
      <w:r>
        <w:t>vol</w:t>
      </w:r>
      <w:proofErr w:type="spellEnd"/>
      <w:r>
        <w:t xml:space="preserve"> </w:t>
      </w:r>
      <w:proofErr w:type="spellStart"/>
      <w:r>
        <w:t>haimlichs</w:t>
      </w:r>
      <w:proofErr w:type="spellEnd"/>
      <w:r>
        <w:t xml:space="preserve"> </w:t>
      </w:r>
      <w:proofErr w:type="spellStart"/>
      <w:r>
        <w:t>verborgens</w:t>
      </w:r>
      <w:proofErr w:type="spellEnd"/>
      <w:r>
        <w:t xml:space="preserve"> </w:t>
      </w:r>
      <w:proofErr w:type="spellStart"/>
      <w:r>
        <w:t>jamers</w:t>
      </w:r>
      <w:proofErr w:type="spellEnd"/>
      <w:r>
        <w:t xml:space="preserve"> </w:t>
      </w:r>
      <w:proofErr w:type="spellStart"/>
      <w:r>
        <w:t>unnd</w:t>
      </w:r>
      <w:proofErr w:type="spellEnd"/>
      <w:r>
        <w:t xml:space="preserve"> </w:t>
      </w:r>
      <w:proofErr w:type="spellStart"/>
      <w:r>
        <w:t>leydens</w:t>
      </w:r>
      <w:proofErr w:type="spellEnd"/>
      <w:r>
        <w:t xml:space="preserve"> sein biß in den leiblichen </w:t>
      </w:r>
      <w:proofErr w:type="spellStart"/>
      <w:r>
        <w:t>tod</w:t>
      </w:r>
      <w:proofErr w:type="spellEnd"/>
      <w:r>
        <w:t xml:space="preserve">. Und wer anders </w:t>
      </w:r>
      <w:proofErr w:type="spellStart"/>
      <w:r>
        <w:t>waenet</w:t>
      </w:r>
      <w:proofErr w:type="spellEnd"/>
      <w:r>
        <w:t xml:space="preserve"> der ist betrogen / und </w:t>
      </w:r>
      <w:proofErr w:type="spellStart"/>
      <w:r>
        <w:t>betreügt</w:t>
      </w:r>
      <w:proofErr w:type="spellEnd"/>
      <w:r>
        <w:t xml:space="preserve"> ander mit </w:t>
      </w:r>
      <w:proofErr w:type="spellStart"/>
      <w:r>
        <w:t>jm</w:t>
      </w:r>
      <w:proofErr w:type="spellEnd"/>
      <w:r>
        <w:t xml:space="preserve"> / als vorgesagt ist. Und </w:t>
      </w:r>
      <w:proofErr w:type="spellStart"/>
      <w:r>
        <w:t>darumb</w:t>
      </w:r>
      <w:proofErr w:type="spellEnd"/>
      <w:r>
        <w:t xml:space="preserve"> </w:t>
      </w:r>
      <w:proofErr w:type="spellStart"/>
      <w:r>
        <w:t>geet</w:t>
      </w:r>
      <w:proofErr w:type="spellEnd"/>
      <w:r>
        <w:t xml:space="preserve"> alle </w:t>
      </w:r>
      <w:proofErr w:type="spellStart"/>
      <w:r>
        <w:t>natur</w:t>
      </w:r>
      <w:proofErr w:type="spellEnd"/>
      <w:r>
        <w:t xml:space="preserve"> und </w:t>
      </w:r>
      <w:proofErr w:type="spellStart"/>
      <w:r>
        <w:t>selbhait</w:t>
      </w:r>
      <w:proofErr w:type="spellEnd"/>
      <w:r>
        <w:t xml:space="preserve"> von </w:t>
      </w:r>
      <w:proofErr w:type="spellStart"/>
      <w:r>
        <w:t>disem</w:t>
      </w:r>
      <w:proofErr w:type="spellEnd"/>
      <w:r>
        <w:t xml:space="preserve"> leben / </w:t>
      </w:r>
      <w:proofErr w:type="spellStart"/>
      <w:r>
        <w:t>unnd</w:t>
      </w:r>
      <w:proofErr w:type="spellEnd"/>
      <w:r>
        <w:t xml:space="preserve"> </w:t>
      </w:r>
      <w:proofErr w:type="spellStart"/>
      <w:r>
        <w:t>helt</w:t>
      </w:r>
      <w:proofErr w:type="spellEnd"/>
      <w:r>
        <w:t xml:space="preserve"> sich zu dem falschen ledigen leben / als vorgesprochen ist. </w:t>
      </w:r>
    </w:p>
    <w:p w14:paraId="7A944446" w14:textId="77777777" w:rsidR="00243995" w:rsidRDefault="00243995" w:rsidP="00243995">
      <w:pPr>
        <w:pStyle w:val="StandardWeb"/>
      </w:pPr>
      <w:r>
        <w:t xml:space="preserve">Sich nu </w:t>
      </w:r>
      <w:proofErr w:type="spellStart"/>
      <w:r>
        <w:t>kumpt</w:t>
      </w:r>
      <w:proofErr w:type="spellEnd"/>
      <w:r>
        <w:t xml:space="preserve"> aber </w:t>
      </w:r>
      <w:proofErr w:type="spellStart"/>
      <w:r>
        <w:t>ain</w:t>
      </w:r>
      <w:proofErr w:type="spellEnd"/>
      <w:r>
        <w:t xml:space="preserve"> Adam / oder </w:t>
      </w:r>
      <w:proofErr w:type="spellStart"/>
      <w:r>
        <w:t>ain</w:t>
      </w:r>
      <w:proofErr w:type="spellEnd"/>
      <w:r>
        <w:t xml:space="preserve"> </w:t>
      </w:r>
      <w:proofErr w:type="spellStart"/>
      <w:r>
        <w:t>teüfel</w:t>
      </w:r>
      <w:proofErr w:type="spellEnd"/>
      <w:r>
        <w:t xml:space="preserve"> / und </w:t>
      </w:r>
      <w:proofErr w:type="spellStart"/>
      <w:r>
        <w:t>wil</w:t>
      </w:r>
      <w:proofErr w:type="spellEnd"/>
      <w:r>
        <w:t xml:space="preserve"> sich behelfen oder entschuldigen / und spricht. Man sagt fast Christus </w:t>
      </w:r>
      <w:proofErr w:type="spellStart"/>
      <w:r>
        <w:t>waer</w:t>
      </w:r>
      <w:proofErr w:type="spellEnd"/>
      <w:r>
        <w:t xml:space="preserve"> on sich selber / </w:t>
      </w:r>
      <w:proofErr w:type="spellStart"/>
      <w:r>
        <w:t>unnd</w:t>
      </w:r>
      <w:proofErr w:type="spellEnd"/>
      <w:r>
        <w:t xml:space="preserve"> der </w:t>
      </w:r>
      <w:proofErr w:type="spellStart"/>
      <w:r>
        <w:t>geleich</w:t>
      </w:r>
      <w:proofErr w:type="spellEnd"/>
      <w:r>
        <w:t xml:space="preserve">. nun sprach er doch </w:t>
      </w:r>
      <w:proofErr w:type="spellStart"/>
      <w:r>
        <w:t>offt</w:t>
      </w:r>
      <w:proofErr w:type="spellEnd"/>
      <w:r>
        <w:t xml:space="preserve"> von </w:t>
      </w:r>
      <w:proofErr w:type="spellStart"/>
      <w:r>
        <w:t>jmselber</w:t>
      </w:r>
      <w:proofErr w:type="spellEnd"/>
      <w:r>
        <w:t xml:space="preserve"> / und </w:t>
      </w:r>
      <w:proofErr w:type="spellStart"/>
      <w:r>
        <w:t>ruemet</w:t>
      </w:r>
      <w:proofErr w:type="spellEnd"/>
      <w:r>
        <w:t xml:space="preserve"> sich diß und des / </w:t>
      </w:r>
      <w:proofErr w:type="spellStart"/>
      <w:r>
        <w:t>unnd</w:t>
      </w:r>
      <w:proofErr w:type="spellEnd"/>
      <w:r>
        <w:t xml:space="preserve"> </w:t>
      </w:r>
      <w:proofErr w:type="spellStart"/>
      <w:r>
        <w:t>dergeleich</w:t>
      </w:r>
      <w:proofErr w:type="spellEnd"/>
      <w:r>
        <w:t xml:space="preserve">? </w:t>
      </w:r>
    </w:p>
    <w:p w14:paraId="250C1815" w14:textId="77777777" w:rsidR="00243995" w:rsidRDefault="00243995" w:rsidP="00243995">
      <w:pPr>
        <w:pStyle w:val="StandardWeb"/>
      </w:pPr>
      <w:proofErr w:type="spellStart"/>
      <w:r>
        <w:t>Antwurt</w:t>
      </w:r>
      <w:proofErr w:type="spellEnd"/>
      <w:r>
        <w:t xml:space="preserve">. </w:t>
      </w:r>
      <w:proofErr w:type="spellStart"/>
      <w:r>
        <w:t>Wa</w:t>
      </w:r>
      <w:proofErr w:type="spellEnd"/>
      <w:r>
        <w:t xml:space="preserve"> </w:t>
      </w:r>
      <w:proofErr w:type="spellStart"/>
      <w:r>
        <w:t>warhait</w:t>
      </w:r>
      <w:proofErr w:type="spellEnd"/>
      <w:r>
        <w:t xml:space="preserve"> </w:t>
      </w:r>
      <w:proofErr w:type="spellStart"/>
      <w:r>
        <w:t>würcken</w:t>
      </w:r>
      <w:proofErr w:type="spellEnd"/>
      <w:r>
        <w:t xml:space="preserve"> und </w:t>
      </w:r>
      <w:proofErr w:type="spellStart"/>
      <w:r>
        <w:t>woellen</w:t>
      </w:r>
      <w:proofErr w:type="spellEnd"/>
      <w:r>
        <w:t xml:space="preserve"> </w:t>
      </w:r>
      <w:proofErr w:type="spellStart"/>
      <w:r>
        <w:t>sol</w:t>
      </w:r>
      <w:proofErr w:type="spellEnd"/>
      <w:r>
        <w:t xml:space="preserve"> und will / so ist </w:t>
      </w:r>
      <w:proofErr w:type="spellStart"/>
      <w:r>
        <w:t>ir</w:t>
      </w:r>
      <w:proofErr w:type="spellEnd"/>
      <w:r>
        <w:t xml:space="preserve"> </w:t>
      </w:r>
      <w:proofErr w:type="spellStart"/>
      <w:r>
        <w:t>woellen</w:t>
      </w:r>
      <w:proofErr w:type="spellEnd"/>
      <w:r>
        <w:t xml:space="preserve"> / </w:t>
      </w:r>
      <w:proofErr w:type="spellStart"/>
      <w:r>
        <w:t>begird</w:t>
      </w:r>
      <w:proofErr w:type="spellEnd"/>
      <w:r>
        <w:t xml:space="preserve"> und </w:t>
      </w:r>
      <w:proofErr w:type="spellStart"/>
      <w:r>
        <w:t>werck</w:t>
      </w:r>
      <w:proofErr w:type="spellEnd"/>
      <w:r>
        <w:t xml:space="preserve"> </w:t>
      </w:r>
      <w:proofErr w:type="spellStart"/>
      <w:r>
        <w:t>umb</w:t>
      </w:r>
      <w:proofErr w:type="spellEnd"/>
      <w:r>
        <w:t xml:space="preserve"> nicht anders dann </w:t>
      </w:r>
      <w:proofErr w:type="spellStart"/>
      <w:r>
        <w:t>daz</w:t>
      </w:r>
      <w:proofErr w:type="spellEnd"/>
      <w:r>
        <w:t xml:space="preserve"> </w:t>
      </w:r>
      <w:proofErr w:type="spellStart"/>
      <w:r>
        <w:t>warhait</w:t>
      </w:r>
      <w:proofErr w:type="spellEnd"/>
      <w:r>
        <w:t xml:space="preserve"> </w:t>
      </w:r>
      <w:proofErr w:type="spellStart"/>
      <w:r>
        <w:t>erkant</w:t>
      </w:r>
      <w:proofErr w:type="spellEnd"/>
      <w:r>
        <w:t xml:space="preserve"> und offenbar </w:t>
      </w:r>
      <w:proofErr w:type="spellStart"/>
      <w:r>
        <w:t>werd</w:t>
      </w:r>
      <w:proofErr w:type="spellEnd"/>
      <w:r>
        <w:t xml:space="preserve"> / und diß was in Cristo / Und </w:t>
      </w:r>
      <w:proofErr w:type="spellStart"/>
      <w:r>
        <w:t>dartzu</w:t>
      </w:r>
      <w:proofErr w:type="spellEnd"/>
      <w:r>
        <w:t xml:space="preserve"> </w:t>
      </w:r>
      <w:proofErr w:type="spellStart"/>
      <w:r>
        <w:t>gehorten</w:t>
      </w:r>
      <w:proofErr w:type="spellEnd"/>
      <w:r>
        <w:t xml:space="preserve"> </w:t>
      </w:r>
      <w:proofErr w:type="spellStart"/>
      <w:r>
        <w:t>wort</w:t>
      </w:r>
      <w:proofErr w:type="spellEnd"/>
      <w:r>
        <w:t xml:space="preserve"> und </w:t>
      </w:r>
      <w:proofErr w:type="spellStart"/>
      <w:r>
        <w:t>werck</w:t>
      </w:r>
      <w:proofErr w:type="spellEnd"/>
      <w:r>
        <w:t xml:space="preserve"> / und was </w:t>
      </w:r>
      <w:proofErr w:type="spellStart"/>
      <w:r>
        <w:t>dartzu</w:t>
      </w:r>
      <w:proofErr w:type="spellEnd"/>
      <w:r>
        <w:t xml:space="preserve"> das nützest und das </w:t>
      </w:r>
      <w:proofErr w:type="spellStart"/>
      <w:r>
        <w:t>best</w:t>
      </w:r>
      <w:proofErr w:type="spellEnd"/>
      <w:r>
        <w:t xml:space="preserve"> was / und was deßgleichen da </w:t>
      </w:r>
      <w:proofErr w:type="spellStart"/>
      <w:r>
        <w:t>geschach</w:t>
      </w:r>
      <w:proofErr w:type="spellEnd"/>
      <w:r>
        <w:t xml:space="preserve"> des stund er alles ledig / als anders das da </w:t>
      </w:r>
      <w:proofErr w:type="spellStart"/>
      <w:r>
        <w:t>geschach</w:t>
      </w:r>
      <w:proofErr w:type="spellEnd"/>
      <w:r>
        <w:t xml:space="preserve">. </w:t>
      </w:r>
    </w:p>
    <w:p w14:paraId="5C04B1C6" w14:textId="77777777" w:rsidR="00243995" w:rsidRDefault="00243995" w:rsidP="00243995">
      <w:pPr>
        <w:pStyle w:val="StandardWeb"/>
      </w:pPr>
      <w:r>
        <w:t xml:space="preserve">Nu sprichst du aber / so was doch </w:t>
      </w:r>
      <w:proofErr w:type="spellStart"/>
      <w:r>
        <w:t>warumb</w:t>
      </w:r>
      <w:proofErr w:type="spellEnd"/>
      <w:r>
        <w:t xml:space="preserve"> in Christo. Ich sprich. Der die sonnen fraget </w:t>
      </w:r>
      <w:proofErr w:type="spellStart"/>
      <w:r>
        <w:t>warumb</w:t>
      </w:r>
      <w:proofErr w:type="spellEnd"/>
      <w:r>
        <w:t xml:space="preserve"> </w:t>
      </w:r>
      <w:proofErr w:type="spellStart"/>
      <w:r>
        <w:t>scheynest</w:t>
      </w:r>
      <w:proofErr w:type="spellEnd"/>
      <w:r>
        <w:t xml:space="preserve"> du / </w:t>
      </w:r>
      <w:proofErr w:type="spellStart"/>
      <w:r>
        <w:t>sy</w:t>
      </w:r>
      <w:proofErr w:type="spellEnd"/>
      <w:r>
        <w:t xml:space="preserve"> </w:t>
      </w:r>
      <w:proofErr w:type="spellStart"/>
      <w:r>
        <w:t>spraech</w:t>
      </w:r>
      <w:proofErr w:type="spellEnd"/>
      <w:r>
        <w:t xml:space="preserve"> / ich muß scheinen / und vermag anders </w:t>
      </w:r>
      <w:proofErr w:type="spellStart"/>
      <w:r>
        <w:t>nit</w:t>
      </w:r>
      <w:proofErr w:type="spellEnd"/>
      <w:r>
        <w:t xml:space="preserve"> / wann es ist mein </w:t>
      </w:r>
      <w:proofErr w:type="spellStart"/>
      <w:r>
        <w:t>aygenschafft</w:t>
      </w:r>
      <w:proofErr w:type="spellEnd"/>
      <w:r>
        <w:t xml:space="preserve"> und </w:t>
      </w:r>
      <w:proofErr w:type="spellStart"/>
      <w:r>
        <w:t>gehoert</w:t>
      </w:r>
      <w:proofErr w:type="spellEnd"/>
      <w:r>
        <w:t xml:space="preserve"> mir zu / </w:t>
      </w:r>
      <w:proofErr w:type="spellStart"/>
      <w:r>
        <w:t>unnd</w:t>
      </w:r>
      <w:proofErr w:type="spellEnd"/>
      <w:r>
        <w:t xml:space="preserve"> derselben </w:t>
      </w:r>
      <w:proofErr w:type="spellStart"/>
      <w:r>
        <w:t>aigenschafft</w:t>
      </w:r>
      <w:proofErr w:type="spellEnd"/>
      <w:r>
        <w:t xml:space="preserve"> und des </w:t>
      </w:r>
      <w:proofErr w:type="spellStart"/>
      <w:r>
        <w:t>scheynens</w:t>
      </w:r>
      <w:proofErr w:type="spellEnd"/>
      <w:r>
        <w:t xml:space="preserve"> </w:t>
      </w:r>
      <w:proofErr w:type="spellStart"/>
      <w:r>
        <w:t>stee</w:t>
      </w:r>
      <w:proofErr w:type="spellEnd"/>
      <w:r>
        <w:t xml:space="preserve"> ich ledig. Also ist es auch </w:t>
      </w:r>
      <w:proofErr w:type="spellStart"/>
      <w:r>
        <w:t>umb</w:t>
      </w:r>
      <w:proofErr w:type="spellEnd"/>
      <w:r>
        <w:t xml:space="preserve"> </w:t>
      </w:r>
      <w:proofErr w:type="spellStart"/>
      <w:r>
        <w:t>gott</w:t>
      </w:r>
      <w:proofErr w:type="spellEnd"/>
      <w:r>
        <w:t xml:space="preserve"> / und Christum / und alles das </w:t>
      </w:r>
      <w:proofErr w:type="spellStart"/>
      <w:r>
        <w:t>goetlich</w:t>
      </w:r>
      <w:proofErr w:type="spellEnd"/>
      <w:r>
        <w:t xml:space="preserve"> ist / und </w:t>
      </w:r>
      <w:proofErr w:type="spellStart"/>
      <w:r>
        <w:t>got</w:t>
      </w:r>
      <w:proofErr w:type="spellEnd"/>
      <w:r>
        <w:t xml:space="preserve"> </w:t>
      </w:r>
      <w:proofErr w:type="spellStart"/>
      <w:r>
        <w:t>zugehoert</w:t>
      </w:r>
      <w:proofErr w:type="spellEnd"/>
      <w:r>
        <w:t xml:space="preserve"> / das will / </w:t>
      </w:r>
      <w:proofErr w:type="spellStart"/>
      <w:r>
        <w:t>würckt</w:t>
      </w:r>
      <w:proofErr w:type="spellEnd"/>
      <w:r>
        <w:t xml:space="preserve"> / und </w:t>
      </w:r>
      <w:proofErr w:type="spellStart"/>
      <w:r>
        <w:t>begert</w:t>
      </w:r>
      <w:proofErr w:type="spellEnd"/>
      <w:r>
        <w:t xml:space="preserve"> anders </w:t>
      </w:r>
      <w:proofErr w:type="spellStart"/>
      <w:r>
        <w:t>nit</w:t>
      </w:r>
      <w:proofErr w:type="spellEnd"/>
      <w:r>
        <w:t xml:space="preserve"> dann als gut / und </w:t>
      </w:r>
      <w:proofErr w:type="spellStart"/>
      <w:r>
        <w:t>umb</w:t>
      </w:r>
      <w:proofErr w:type="spellEnd"/>
      <w:r>
        <w:t xml:space="preserve"> gut / und da ist anders </w:t>
      </w:r>
      <w:proofErr w:type="spellStart"/>
      <w:r>
        <w:t>kain</w:t>
      </w:r>
      <w:proofErr w:type="spellEnd"/>
      <w:r>
        <w:t xml:space="preserve"> </w:t>
      </w:r>
      <w:proofErr w:type="spellStart"/>
      <w:r>
        <w:t>warumb</w:t>
      </w:r>
      <w:proofErr w:type="spellEnd"/>
      <w:r>
        <w:t xml:space="preserve">. </w:t>
      </w:r>
    </w:p>
    <w:p w14:paraId="3B24D218" w14:textId="77777777" w:rsidR="00243995" w:rsidRDefault="00243995" w:rsidP="00243995">
      <w:pPr>
        <w:pStyle w:val="berschrift2"/>
      </w:pPr>
      <w:r>
        <w:t>Das XXV Capitel</w:t>
      </w:r>
    </w:p>
    <w:p w14:paraId="0E9CC268" w14:textId="77777777" w:rsidR="00243995" w:rsidRDefault="00243995" w:rsidP="00243995">
      <w:pPr>
        <w:pStyle w:val="StandardWeb"/>
      </w:pPr>
      <w:r>
        <w:t xml:space="preserve">Darnach </w:t>
      </w:r>
      <w:proofErr w:type="spellStart"/>
      <w:r>
        <w:t>sol</w:t>
      </w:r>
      <w:proofErr w:type="spellEnd"/>
      <w:r>
        <w:t xml:space="preserve"> man </w:t>
      </w:r>
      <w:proofErr w:type="spellStart"/>
      <w:r>
        <w:t>mercken</w:t>
      </w:r>
      <w:proofErr w:type="spellEnd"/>
      <w:r>
        <w:t xml:space="preserve"> / wann man spricht / und auch Christus selber spricht Man </w:t>
      </w:r>
      <w:proofErr w:type="spellStart"/>
      <w:r>
        <w:t>sol</w:t>
      </w:r>
      <w:proofErr w:type="spellEnd"/>
      <w:r>
        <w:t xml:space="preserve"> alle ding lassen und </w:t>
      </w:r>
      <w:proofErr w:type="spellStart"/>
      <w:r>
        <w:t>verliesen</w:t>
      </w:r>
      <w:proofErr w:type="spellEnd"/>
      <w:r>
        <w:t xml:space="preserve"> / das soll man </w:t>
      </w:r>
      <w:proofErr w:type="spellStart"/>
      <w:r>
        <w:t>nit</w:t>
      </w:r>
      <w:proofErr w:type="spellEnd"/>
      <w:r>
        <w:t xml:space="preserve"> also </w:t>
      </w:r>
      <w:proofErr w:type="spellStart"/>
      <w:r>
        <w:t>versteen</w:t>
      </w:r>
      <w:proofErr w:type="spellEnd"/>
      <w:r>
        <w:t xml:space="preserve"> </w:t>
      </w:r>
      <w:proofErr w:type="spellStart"/>
      <w:r>
        <w:t>daz</w:t>
      </w:r>
      <w:proofErr w:type="spellEnd"/>
      <w:r>
        <w:t xml:space="preserve"> der </w:t>
      </w:r>
      <w:proofErr w:type="spellStart"/>
      <w:r>
        <w:t>mensch</w:t>
      </w:r>
      <w:proofErr w:type="spellEnd"/>
      <w:r>
        <w:t xml:space="preserve"> nichts zu thun oder vorhanden </w:t>
      </w:r>
      <w:proofErr w:type="spellStart"/>
      <w:r>
        <w:t>sol</w:t>
      </w:r>
      <w:proofErr w:type="spellEnd"/>
      <w:r>
        <w:t xml:space="preserve"> haben. wann der </w:t>
      </w:r>
      <w:proofErr w:type="spellStart"/>
      <w:r>
        <w:t>mensch</w:t>
      </w:r>
      <w:proofErr w:type="spellEnd"/>
      <w:r>
        <w:t xml:space="preserve"> muß auch </w:t>
      </w:r>
      <w:proofErr w:type="spellStart"/>
      <w:r>
        <w:t>etwo</w:t>
      </w:r>
      <w:proofErr w:type="spellEnd"/>
      <w:r>
        <w:t xml:space="preserve"> etwas thun und zu schicken hon dieweil er lebt. Aber man </w:t>
      </w:r>
      <w:proofErr w:type="spellStart"/>
      <w:r>
        <w:t>sol</w:t>
      </w:r>
      <w:proofErr w:type="spellEnd"/>
      <w:r>
        <w:t xml:space="preserve"> es also </w:t>
      </w:r>
      <w:proofErr w:type="spellStart"/>
      <w:r>
        <w:t>versteen</w:t>
      </w:r>
      <w:proofErr w:type="spellEnd"/>
      <w:r>
        <w:t xml:space="preserve"> / </w:t>
      </w:r>
      <w:proofErr w:type="spellStart"/>
      <w:r>
        <w:t>daz</w:t>
      </w:r>
      <w:proofErr w:type="spellEnd"/>
      <w:r>
        <w:t xml:space="preserve"> alles des </w:t>
      </w:r>
      <w:proofErr w:type="spellStart"/>
      <w:r>
        <w:t>menschen</w:t>
      </w:r>
      <w:proofErr w:type="spellEnd"/>
      <w:r>
        <w:t xml:space="preserve"> </w:t>
      </w:r>
      <w:proofErr w:type="spellStart"/>
      <w:r>
        <w:t>vermügen</w:t>
      </w:r>
      <w:proofErr w:type="spellEnd"/>
      <w:r>
        <w:t xml:space="preserve"> / thun / lassen und wissen / und auch aller </w:t>
      </w:r>
      <w:proofErr w:type="spellStart"/>
      <w:r>
        <w:t>creaturn</w:t>
      </w:r>
      <w:proofErr w:type="spellEnd"/>
      <w:r>
        <w:t xml:space="preserve"> / ist nicht das / da die </w:t>
      </w:r>
      <w:proofErr w:type="spellStart"/>
      <w:r>
        <w:t>verainigung</w:t>
      </w:r>
      <w:proofErr w:type="spellEnd"/>
      <w:r>
        <w:t xml:space="preserve"> an </w:t>
      </w:r>
      <w:proofErr w:type="spellStart"/>
      <w:r>
        <w:t>ligt</w:t>
      </w:r>
      <w:proofErr w:type="spellEnd"/>
      <w:r>
        <w:t xml:space="preserve">. Was ist nu die </w:t>
      </w:r>
      <w:proofErr w:type="spellStart"/>
      <w:r>
        <w:t>ainigung</w:t>
      </w:r>
      <w:proofErr w:type="spellEnd"/>
      <w:r>
        <w:t xml:space="preserve">? </w:t>
      </w:r>
      <w:proofErr w:type="spellStart"/>
      <w:r>
        <w:t>Nit</w:t>
      </w:r>
      <w:proofErr w:type="spellEnd"/>
      <w:r>
        <w:t xml:space="preserve"> anders / dann das man lauterlich / </w:t>
      </w:r>
      <w:proofErr w:type="spellStart"/>
      <w:r>
        <w:t>ainfaeltigkich</w:t>
      </w:r>
      <w:proofErr w:type="spellEnd"/>
      <w:r>
        <w:t xml:space="preserve"> und </w:t>
      </w:r>
      <w:proofErr w:type="spellStart"/>
      <w:r>
        <w:t>gaentzlich</w:t>
      </w:r>
      <w:proofErr w:type="spellEnd"/>
      <w:r>
        <w:t xml:space="preserve"> in der </w:t>
      </w:r>
      <w:proofErr w:type="spellStart"/>
      <w:r>
        <w:t>warhait</w:t>
      </w:r>
      <w:proofErr w:type="spellEnd"/>
      <w:r>
        <w:t xml:space="preserve"> </w:t>
      </w:r>
      <w:proofErr w:type="spellStart"/>
      <w:r>
        <w:t>ainfaeltig</w:t>
      </w:r>
      <w:proofErr w:type="spellEnd"/>
      <w:r>
        <w:t xml:space="preserve"> sey mit dem </w:t>
      </w:r>
      <w:proofErr w:type="spellStart"/>
      <w:r>
        <w:t>aeinfaeltigen</w:t>
      </w:r>
      <w:proofErr w:type="spellEnd"/>
      <w:r>
        <w:t xml:space="preserve"> ewigen willen </w:t>
      </w:r>
      <w:proofErr w:type="spellStart"/>
      <w:r>
        <w:t>gottes</w:t>
      </w:r>
      <w:proofErr w:type="spellEnd"/>
      <w:r>
        <w:t xml:space="preserve"> / oder auch zu mal on willen sey / und der geschaffen will geflossen sey in den ewigen willen / und darinn </w:t>
      </w:r>
      <w:proofErr w:type="spellStart"/>
      <w:r>
        <w:t>verschmeltzt</w:t>
      </w:r>
      <w:proofErr w:type="spellEnd"/>
      <w:r>
        <w:t xml:space="preserve"> sey und zu nicht worden / </w:t>
      </w:r>
      <w:proofErr w:type="spellStart"/>
      <w:r>
        <w:t>allso</w:t>
      </w:r>
      <w:proofErr w:type="spellEnd"/>
      <w:r>
        <w:t xml:space="preserve"> das der ewig will </w:t>
      </w:r>
      <w:proofErr w:type="spellStart"/>
      <w:r>
        <w:t>allain</w:t>
      </w:r>
      <w:proofErr w:type="spellEnd"/>
      <w:r>
        <w:t xml:space="preserve"> daselbst </w:t>
      </w:r>
      <w:proofErr w:type="spellStart"/>
      <w:r>
        <w:t>woell</w:t>
      </w:r>
      <w:proofErr w:type="spellEnd"/>
      <w:r>
        <w:t xml:space="preserve"> / thu / </w:t>
      </w:r>
      <w:proofErr w:type="spellStart"/>
      <w:r>
        <w:t>unnd</w:t>
      </w:r>
      <w:proofErr w:type="spellEnd"/>
      <w:r>
        <w:t xml:space="preserve"> laß. Nun wart / was mag dem </w:t>
      </w:r>
      <w:proofErr w:type="spellStart"/>
      <w:r>
        <w:t>menschen</w:t>
      </w:r>
      <w:proofErr w:type="spellEnd"/>
      <w:r>
        <w:t xml:space="preserve"> hie zu </w:t>
      </w:r>
      <w:proofErr w:type="spellStart"/>
      <w:r>
        <w:t>gedienen</w:t>
      </w:r>
      <w:proofErr w:type="spellEnd"/>
      <w:r>
        <w:t xml:space="preserve"> oder </w:t>
      </w:r>
      <w:proofErr w:type="spellStart"/>
      <w:r>
        <w:t>gehelffen</w:t>
      </w:r>
      <w:proofErr w:type="spellEnd"/>
      <w:r>
        <w:t xml:space="preserve">. Sich das mag weder </w:t>
      </w:r>
      <w:proofErr w:type="spellStart"/>
      <w:r>
        <w:t>wort</w:t>
      </w:r>
      <w:proofErr w:type="spellEnd"/>
      <w:r>
        <w:t xml:space="preserve"> / noch </w:t>
      </w:r>
      <w:proofErr w:type="spellStart"/>
      <w:r>
        <w:t>werck</w:t>
      </w:r>
      <w:proofErr w:type="spellEnd"/>
      <w:r>
        <w:t xml:space="preserve"> / oder weiß / auch </w:t>
      </w:r>
      <w:proofErr w:type="spellStart"/>
      <w:r>
        <w:t>kain</w:t>
      </w:r>
      <w:proofErr w:type="spellEnd"/>
      <w:r>
        <w:t xml:space="preserve"> </w:t>
      </w:r>
      <w:proofErr w:type="spellStart"/>
      <w:r>
        <w:t>creatur</w:t>
      </w:r>
      <w:proofErr w:type="spellEnd"/>
      <w:r>
        <w:t xml:space="preserve"> / noch aller </w:t>
      </w:r>
      <w:proofErr w:type="spellStart"/>
      <w:r>
        <w:t>creaturen</w:t>
      </w:r>
      <w:proofErr w:type="spellEnd"/>
      <w:r>
        <w:t xml:space="preserve"> </w:t>
      </w:r>
      <w:proofErr w:type="spellStart"/>
      <w:r>
        <w:t>werck</w:t>
      </w:r>
      <w:proofErr w:type="spellEnd"/>
      <w:r>
        <w:t xml:space="preserve"> / wissen / </w:t>
      </w:r>
      <w:proofErr w:type="spellStart"/>
      <w:r>
        <w:t>vermügen</w:t>
      </w:r>
      <w:proofErr w:type="spellEnd"/>
      <w:r>
        <w:t xml:space="preserve"> / thun oder lassen. Sich also soll man alles </w:t>
      </w:r>
      <w:proofErr w:type="spellStart"/>
      <w:r>
        <w:t>verliesen</w:t>
      </w:r>
      <w:proofErr w:type="spellEnd"/>
      <w:r>
        <w:t xml:space="preserve"> und lassen / das ist / das man nicht </w:t>
      </w:r>
      <w:proofErr w:type="spellStart"/>
      <w:r>
        <w:t>waenen</w:t>
      </w:r>
      <w:proofErr w:type="spellEnd"/>
      <w:r>
        <w:t xml:space="preserve"> oder </w:t>
      </w:r>
      <w:proofErr w:type="spellStart"/>
      <w:r>
        <w:t>gedencken</w:t>
      </w:r>
      <w:proofErr w:type="spellEnd"/>
      <w:r>
        <w:t xml:space="preserve"> </w:t>
      </w:r>
      <w:proofErr w:type="spellStart"/>
      <w:r>
        <w:t>sol</w:t>
      </w:r>
      <w:proofErr w:type="spellEnd"/>
      <w:r>
        <w:t xml:space="preserve"> das </w:t>
      </w:r>
      <w:proofErr w:type="spellStart"/>
      <w:r>
        <w:t>kain</w:t>
      </w:r>
      <w:proofErr w:type="spellEnd"/>
      <w:r>
        <w:t xml:space="preserve"> </w:t>
      </w:r>
      <w:proofErr w:type="spellStart"/>
      <w:r>
        <w:t>werck</w:t>
      </w:r>
      <w:proofErr w:type="spellEnd"/>
      <w:r>
        <w:t xml:space="preserve"> / </w:t>
      </w:r>
      <w:proofErr w:type="spellStart"/>
      <w:r>
        <w:t>wort</w:t>
      </w:r>
      <w:proofErr w:type="spellEnd"/>
      <w:r>
        <w:t xml:space="preserve"> oder weiß / </w:t>
      </w:r>
      <w:proofErr w:type="spellStart"/>
      <w:r>
        <w:t>kunst</w:t>
      </w:r>
      <w:proofErr w:type="spellEnd"/>
      <w:r>
        <w:t xml:space="preserve"> oder </w:t>
      </w:r>
      <w:proofErr w:type="spellStart"/>
      <w:r>
        <w:t>maisterschafft</w:t>
      </w:r>
      <w:proofErr w:type="spellEnd"/>
      <w:r>
        <w:t xml:space="preserve"> / und </w:t>
      </w:r>
      <w:proofErr w:type="spellStart"/>
      <w:r>
        <w:t>kurtz</w:t>
      </w:r>
      <w:proofErr w:type="spellEnd"/>
      <w:r>
        <w:t xml:space="preserve"> alles das geschaffen ist / </w:t>
      </w:r>
      <w:proofErr w:type="spellStart"/>
      <w:r>
        <w:t>kan</w:t>
      </w:r>
      <w:proofErr w:type="spellEnd"/>
      <w:r>
        <w:t xml:space="preserve"> hie zu weder </w:t>
      </w:r>
      <w:proofErr w:type="spellStart"/>
      <w:r>
        <w:t>gehelffen</w:t>
      </w:r>
      <w:proofErr w:type="spellEnd"/>
      <w:r>
        <w:t xml:space="preserve"> noch </w:t>
      </w:r>
      <w:proofErr w:type="spellStart"/>
      <w:r>
        <w:t>gedienen</w:t>
      </w:r>
      <w:proofErr w:type="spellEnd"/>
      <w:r>
        <w:t xml:space="preserve"> / sonder man muß diß alles lassen sein das es ist / und </w:t>
      </w:r>
      <w:proofErr w:type="spellStart"/>
      <w:r>
        <w:t>geen</w:t>
      </w:r>
      <w:proofErr w:type="spellEnd"/>
      <w:r>
        <w:t xml:space="preserve"> in die </w:t>
      </w:r>
      <w:proofErr w:type="spellStart"/>
      <w:r>
        <w:t>ainigung</w:t>
      </w:r>
      <w:proofErr w:type="spellEnd"/>
      <w:r>
        <w:t xml:space="preserve">. Doch </w:t>
      </w:r>
      <w:proofErr w:type="spellStart"/>
      <w:r>
        <w:t>muessen</w:t>
      </w:r>
      <w:proofErr w:type="spellEnd"/>
      <w:r>
        <w:t xml:space="preserve"> die ding sein / und muß man thun und lassen / und </w:t>
      </w:r>
      <w:proofErr w:type="spellStart"/>
      <w:r>
        <w:t>besonder</w:t>
      </w:r>
      <w:proofErr w:type="spellEnd"/>
      <w:r>
        <w:t xml:space="preserve"> der </w:t>
      </w:r>
      <w:proofErr w:type="spellStart"/>
      <w:r>
        <w:t>mensch</w:t>
      </w:r>
      <w:proofErr w:type="spellEnd"/>
      <w:r>
        <w:t xml:space="preserve"> muß schlaffen und wachen / </w:t>
      </w:r>
      <w:proofErr w:type="spellStart"/>
      <w:r>
        <w:t>geen</w:t>
      </w:r>
      <w:proofErr w:type="spellEnd"/>
      <w:r>
        <w:t xml:space="preserve"> / stehen / reden und schweigen / und anders </w:t>
      </w:r>
      <w:proofErr w:type="spellStart"/>
      <w:r>
        <w:t>vil</w:t>
      </w:r>
      <w:proofErr w:type="spellEnd"/>
      <w:r>
        <w:t xml:space="preserve"> / das auch sein muß dieweil der </w:t>
      </w:r>
      <w:proofErr w:type="spellStart"/>
      <w:r>
        <w:t>mensch</w:t>
      </w:r>
      <w:proofErr w:type="spellEnd"/>
      <w:r>
        <w:t xml:space="preserve"> lebt. </w:t>
      </w:r>
    </w:p>
    <w:p w14:paraId="2EDAC189" w14:textId="77777777" w:rsidR="00243995" w:rsidRDefault="00243995" w:rsidP="00243995">
      <w:pPr>
        <w:pStyle w:val="berschrift2"/>
      </w:pPr>
      <w:r>
        <w:t>Das XXVI Capitel</w:t>
      </w:r>
    </w:p>
    <w:p w14:paraId="193F6FA0" w14:textId="77777777" w:rsidR="00243995" w:rsidRDefault="00243995" w:rsidP="00243995">
      <w:pPr>
        <w:pStyle w:val="StandardWeb"/>
      </w:pPr>
      <w:r>
        <w:t xml:space="preserve">Auch </w:t>
      </w:r>
      <w:proofErr w:type="spellStart"/>
      <w:r>
        <w:t>sol</w:t>
      </w:r>
      <w:proofErr w:type="spellEnd"/>
      <w:r>
        <w:t xml:space="preserve"> man </w:t>
      </w:r>
      <w:proofErr w:type="spellStart"/>
      <w:r>
        <w:t>mercken</w:t>
      </w:r>
      <w:proofErr w:type="spellEnd"/>
      <w:r>
        <w:t xml:space="preserve"> in der </w:t>
      </w:r>
      <w:proofErr w:type="spellStart"/>
      <w:r>
        <w:t>warhait</w:t>
      </w:r>
      <w:proofErr w:type="spellEnd"/>
      <w:r>
        <w:t xml:space="preserve"> / </w:t>
      </w:r>
      <w:proofErr w:type="spellStart"/>
      <w:r>
        <w:t>wa</w:t>
      </w:r>
      <w:proofErr w:type="spellEnd"/>
      <w:r>
        <w:t xml:space="preserve"> die </w:t>
      </w:r>
      <w:proofErr w:type="spellStart"/>
      <w:r>
        <w:t>ainung</w:t>
      </w:r>
      <w:proofErr w:type="spellEnd"/>
      <w:r>
        <w:t xml:space="preserve"> geschicht und </w:t>
      </w:r>
      <w:proofErr w:type="spellStart"/>
      <w:r>
        <w:t>wesenlich</w:t>
      </w:r>
      <w:proofErr w:type="spellEnd"/>
      <w:r>
        <w:t xml:space="preserve"> </w:t>
      </w:r>
      <w:proofErr w:type="spellStart"/>
      <w:r>
        <w:t>wirdt</w:t>
      </w:r>
      <w:proofErr w:type="spellEnd"/>
      <w:r>
        <w:t xml:space="preserve"> / da </w:t>
      </w:r>
      <w:proofErr w:type="spellStart"/>
      <w:r>
        <w:t>steet</w:t>
      </w:r>
      <w:proofErr w:type="spellEnd"/>
      <w:r>
        <w:t xml:space="preserve"> </w:t>
      </w:r>
      <w:proofErr w:type="spellStart"/>
      <w:r>
        <w:t>fürbaß</w:t>
      </w:r>
      <w:proofErr w:type="spellEnd"/>
      <w:r>
        <w:t xml:space="preserve"> </w:t>
      </w:r>
      <w:proofErr w:type="spellStart"/>
      <w:r>
        <w:t>meer</w:t>
      </w:r>
      <w:proofErr w:type="spellEnd"/>
      <w:r>
        <w:t xml:space="preserve"> der </w:t>
      </w:r>
      <w:proofErr w:type="spellStart"/>
      <w:r>
        <w:t>inner</w:t>
      </w:r>
      <w:proofErr w:type="spellEnd"/>
      <w:r>
        <w:t xml:space="preserve"> </w:t>
      </w:r>
      <w:proofErr w:type="spellStart"/>
      <w:r>
        <w:t>mensch</w:t>
      </w:r>
      <w:proofErr w:type="spellEnd"/>
      <w:r>
        <w:t xml:space="preserve"> in der </w:t>
      </w:r>
      <w:proofErr w:type="spellStart"/>
      <w:r>
        <w:t>ainung</w:t>
      </w:r>
      <w:proofErr w:type="spellEnd"/>
      <w:r>
        <w:t xml:space="preserve"> unbeweglich / und </w:t>
      </w:r>
      <w:proofErr w:type="spellStart"/>
      <w:r>
        <w:t>goetlet</w:t>
      </w:r>
      <w:proofErr w:type="spellEnd"/>
      <w:r>
        <w:t xml:space="preserve"> den </w:t>
      </w:r>
      <w:proofErr w:type="spellStart"/>
      <w:r>
        <w:t>aussern</w:t>
      </w:r>
      <w:proofErr w:type="spellEnd"/>
      <w:r>
        <w:t xml:space="preserve"> </w:t>
      </w:r>
      <w:proofErr w:type="spellStart"/>
      <w:r>
        <w:t>menschen</w:t>
      </w:r>
      <w:proofErr w:type="spellEnd"/>
      <w:r>
        <w:t xml:space="preserve"> / hin und her bewegt werden / in dem und zu dem / da muß oder </w:t>
      </w:r>
      <w:proofErr w:type="spellStart"/>
      <w:r>
        <w:t>sol</w:t>
      </w:r>
      <w:proofErr w:type="spellEnd"/>
      <w:r>
        <w:t xml:space="preserve"> sein oder geschehen also / </w:t>
      </w:r>
      <w:proofErr w:type="spellStart"/>
      <w:r>
        <w:t>daz</w:t>
      </w:r>
      <w:proofErr w:type="spellEnd"/>
      <w:r>
        <w:t xml:space="preserve"> der ausser </w:t>
      </w:r>
      <w:proofErr w:type="spellStart"/>
      <w:r>
        <w:t>mensche</w:t>
      </w:r>
      <w:proofErr w:type="spellEnd"/>
      <w:r>
        <w:t xml:space="preserve"> spricht / </w:t>
      </w:r>
      <w:proofErr w:type="spellStart"/>
      <w:r>
        <w:t>unnd</w:t>
      </w:r>
      <w:proofErr w:type="spellEnd"/>
      <w:r>
        <w:t xml:space="preserve"> es in der </w:t>
      </w:r>
      <w:proofErr w:type="spellStart"/>
      <w:r>
        <w:t>warhait</w:t>
      </w:r>
      <w:proofErr w:type="spellEnd"/>
      <w:r>
        <w:t xml:space="preserve"> also ist. Ich will weder sein noch </w:t>
      </w:r>
      <w:proofErr w:type="spellStart"/>
      <w:r>
        <w:t>nit</w:t>
      </w:r>
      <w:proofErr w:type="spellEnd"/>
      <w:r>
        <w:t xml:space="preserve"> sein / leben oder sterben / wissen oder </w:t>
      </w:r>
      <w:proofErr w:type="spellStart"/>
      <w:r>
        <w:t>nit</w:t>
      </w:r>
      <w:proofErr w:type="spellEnd"/>
      <w:r>
        <w:t xml:space="preserve"> wissen / thun oder lassen / und alles das </w:t>
      </w:r>
      <w:proofErr w:type="spellStart"/>
      <w:r>
        <w:t>disem</w:t>
      </w:r>
      <w:proofErr w:type="spellEnd"/>
      <w:r>
        <w:t xml:space="preserve"> gleich ist. Sonder alles das da muß und </w:t>
      </w:r>
      <w:proofErr w:type="spellStart"/>
      <w:r>
        <w:t>sol</w:t>
      </w:r>
      <w:proofErr w:type="spellEnd"/>
      <w:r>
        <w:t xml:space="preserve"> sein und geschehen / da bin ich gehorsam zu / es sey in leidender oder in tuender weiß. Und hat der ausser </w:t>
      </w:r>
      <w:proofErr w:type="spellStart"/>
      <w:r>
        <w:t>mensch</w:t>
      </w:r>
      <w:proofErr w:type="spellEnd"/>
      <w:r>
        <w:t xml:space="preserve"> </w:t>
      </w:r>
      <w:proofErr w:type="spellStart"/>
      <w:r>
        <w:t>kain</w:t>
      </w:r>
      <w:proofErr w:type="spellEnd"/>
      <w:r>
        <w:t xml:space="preserve"> ander </w:t>
      </w:r>
      <w:proofErr w:type="spellStart"/>
      <w:r>
        <w:t>warumb</w:t>
      </w:r>
      <w:proofErr w:type="spellEnd"/>
      <w:r>
        <w:t xml:space="preserve"> oder </w:t>
      </w:r>
      <w:proofErr w:type="spellStart"/>
      <w:r>
        <w:t>gesuch</w:t>
      </w:r>
      <w:proofErr w:type="spellEnd"/>
      <w:r>
        <w:t xml:space="preserve"> / sonder </w:t>
      </w:r>
      <w:proofErr w:type="spellStart"/>
      <w:r>
        <w:t>allain</w:t>
      </w:r>
      <w:proofErr w:type="spellEnd"/>
      <w:r>
        <w:t xml:space="preserve"> dem ewigen willen gnug zu sein. wann da </w:t>
      </w:r>
      <w:proofErr w:type="spellStart"/>
      <w:r>
        <w:t>wirt</w:t>
      </w:r>
      <w:proofErr w:type="spellEnd"/>
      <w:r>
        <w:t xml:space="preserve"> </w:t>
      </w:r>
      <w:proofErr w:type="spellStart"/>
      <w:r>
        <w:t>erkant</w:t>
      </w:r>
      <w:proofErr w:type="spellEnd"/>
      <w:r>
        <w:t xml:space="preserve"> in der </w:t>
      </w:r>
      <w:proofErr w:type="spellStart"/>
      <w:r>
        <w:t>warhait</w:t>
      </w:r>
      <w:proofErr w:type="spellEnd"/>
      <w:r>
        <w:t xml:space="preserve"> / das der </w:t>
      </w:r>
      <w:proofErr w:type="spellStart"/>
      <w:r>
        <w:t>inner</w:t>
      </w:r>
      <w:proofErr w:type="spellEnd"/>
      <w:r>
        <w:t xml:space="preserve"> </w:t>
      </w:r>
      <w:proofErr w:type="spellStart"/>
      <w:r>
        <w:t>mensch</w:t>
      </w:r>
      <w:proofErr w:type="spellEnd"/>
      <w:r>
        <w:t xml:space="preserve"> stehen </w:t>
      </w:r>
      <w:proofErr w:type="spellStart"/>
      <w:r>
        <w:t>sol</w:t>
      </w:r>
      <w:proofErr w:type="spellEnd"/>
      <w:r>
        <w:t xml:space="preserve"> unbeweglich und der ausser </w:t>
      </w:r>
      <w:proofErr w:type="spellStart"/>
      <w:r>
        <w:t>mensch</w:t>
      </w:r>
      <w:proofErr w:type="spellEnd"/>
      <w:r>
        <w:t xml:space="preserve"> muß und </w:t>
      </w:r>
      <w:proofErr w:type="spellStart"/>
      <w:r>
        <w:t>sol</w:t>
      </w:r>
      <w:proofErr w:type="spellEnd"/>
      <w:r>
        <w:t xml:space="preserve"> </w:t>
      </w:r>
      <w:proofErr w:type="spellStart"/>
      <w:r>
        <w:t>bewergt</w:t>
      </w:r>
      <w:proofErr w:type="spellEnd"/>
      <w:r>
        <w:t xml:space="preserve"> werden / und hat der </w:t>
      </w:r>
      <w:proofErr w:type="spellStart"/>
      <w:r>
        <w:t>inner</w:t>
      </w:r>
      <w:proofErr w:type="spellEnd"/>
      <w:r>
        <w:t xml:space="preserve"> </w:t>
      </w:r>
      <w:proofErr w:type="spellStart"/>
      <w:r>
        <w:t>mensch</w:t>
      </w:r>
      <w:proofErr w:type="spellEnd"/>
      <w:r>
        <w:t xml:space="preserve"> in des </w:t>
      </w:r>
      <w:proofErr w:type="spellStart"/>
      <w:r>
        <w:t>aussern</w:t>
      </w:r>
      <w:proofErr w:type="spellEnd"/>
      <w:r>
        <w:t xml:space="preserve"> </w:t>
      </w:r>
      <w:proofErr w:type="spellStart"/>
      <w:r>
        <w:t>beweglichait</w:t>
      </w:r>
      <w:proofErr w:type="spellEnd"/>
      <w:r>
        <w:t xml:space="preserve"> </w:t>
      </w:r>
      <w:proofErr w:type="spellStart"/>
      <w:r>
        <w:t>ain</w:t>
      </w:r>
      <w:proofErr w:type="spellEnd"/>
      <w:r>
        <w:t xml:space="preserve"> </w:t>
      </w:r>
      <w:proofErr w:type="spellStart"/>
      <w:r>
        <w:t>warumb</w:t>
      </w:r>
      <w:proofErr w:type="spellEnd"/>
      <w:r>
        <w:t xml:space="preserve"> das ist anders </w:t>
      </w:r>
      <w:proofErr w:type="spellStart"/>
      <w:r>
        <w:t>nit</w:t>
      </w:r>
      <w:proofErr w:type="spellEnd"/>
      <w:r>
        <w:t xml:space="preserve"> dann </w:t>
      </w:r>
      <w:proofErr w:type="spellStart"/>
      <w:r>
        <w:t>ain</w:t>
      </w:r>
      <w:proofErr w:type="spellEnd"/>
      <w:r>
        <w:t xml:space="preserve"> muß und </w:t>
      </w:r>
      <w:proofErr w:type="spellStart"/>
      <w:r>
        <w:t>sol</w:t>
      </w:r>
      <w:proofErr w:type="spellEnd"/>
      <w:r>
        <w:t xml:space="preserve"> sein / geordnet von dem ewigen willen. Und </w:t>
      </w:r>
      <w:proofErr w:type="spellStart"/>
      <w:r>
        <w:t>wa</w:t>
      </w:r>
      <w:proofErr w:type="spellEnd"/>
      <w:r>
        <w:t xml:space="preserve"> </w:t>
      </w:r>
      <w:proofErr w:type="spellStart"/>
      <w:r>
        <w:t>got</w:t>
      </w:r>
      <w:proofErr w:type="spellEnd"/>
      <w:r>
        <w:t xml:space="preserve"> selber der </w:t>
      </w:r>
      <w:proofErr w:type="spellStart"/>
      <w:r>
        <w:t>mensch</w:t>
      </w:r>
      <w:proofErr w:type="spellEnd"/>
      <w:r>
        <w:t xml:space="preserve"> </w:t>
      </w:r>
      <w:proofErr w:type="spellStart"/>
      <w:r>
        <w:t>waer</w:t>
      </w:r>
      <w:proofErr w:type="spellEnd"/>
      <w:r>
        <w:t xml:space="preserve"> oder ist / da ist </w:t>
      </w:r>
      <w:proofErr w:type="spellStart"/>
      <w:r>
        <w:t>jm</w:t>
      </w:r>
      <w:proofErr w:type="spellEnd"/>
      <w:r>
        <w:t xml:space="preserve"> also / das </w:t>
      </w:r>
      <w:proofErr w:type="spellStart"/>
      <w:r>
        <w:t>merckt</w:t>
      </w:r>
      <w:proofErr w:type="spellEnd"/>
      <w:r>
        <w:t xml:space="preserve"> man in Christo. Auch </w:t>
      </w:r>
      <w:proofErr w:type="spellStart"/>
      <w:r>
        <w:t>wa</w:t>
      </w:r>
      <w:proofErr w:type="spellEnd"/>
      <w:r>
        <w:t xml:space="preserve"> diß in </w:t>
      </w:r>
      <w:proofErr w:type="spellStart"/>
      <w:r>
        <w:t>goetlichem</w:t>
      </w:r>
      <w:proofErr w:type="spellEnd"/>
      <w:r>
        <w:t xml:space="preserve"> und </w:t>
      </w:r>
      <w:proofErr w:type="spellStart"/>
      <w:r>
        <w:t>auß</w:t>
      </w:r>
      <w:proofErr w:type="spellEnd"/>
      <w:r>
        <w:t xml:space="preserve"> </w:t>
      </w:r>
      <w:proofErr w:type="spellStart"/>
      <w:r>
        <w:t>goetlichem</w:t>
      </w:r>
      <w:proofErr w:type="spellEnd"/>
      <w:r>
        <w:t xml:space="preserve"> </w:t>
      </w:r>
      <w:proofErr w:type="spellStart"/>
      <w:r>
        <w:t>liecht</w:t>
      </w:r>
      <w:proofErr w:type="spellEnd"/>
      <w:r>
        <w:t xml:space="preserve"> ist / da ist </w:t>
      </w:r>
      <w:proofErr w:type="spellStart"/>
      <w:r>
        <w:t>nit</w:t>
      </w:r>
      <w:proofErr w:type="spellEnd"/>
      <w:r>
        <w:t xml:space="preserve"> </w:t>
      </w:r>
      <w:proofErr w:type="spellStart"/>
      <w:r>
        <w:t>gaistlich</w:t>
      </w:r>
      <w:proofErr w:type="spellEnd"/>
      <w:r>
        <w:t xml:space="preserve"> </w:t>
      </w:r>
      <w:proofErr w:type="spellStart"/>
      <w:r>
        <w:t>hochfart</w:t>
      </w:r>
      <w:proofErr w:type="spellEnd"/>
      <w:r>
        <w:t xml:space="preserve"> / noch unachtsam </w:t>
      </w:r>
      <w:proofErr w:type="spellStart"/>
      <w:r>
        <w:t>freyhait</w:t>
      </w:r>
      <w:proofErr w:type="spellEnd"/>
      <w:r>
        <w:t xml:space="preserve"> / oder auch frey </w:t>
      </w:r>
      <w:proofErr w:type="spellStart"/>
      <w:r>
        <w:t>gmuet</w:t>
      </w:r>
      <w:proofErr w:type="spellEnd"/>
      <w:r>
        <w:t xml:space="preserve"> / sonder </w:t>
      </w:r>
      <w:proofErr w:type="spellStart"/>
      <w:r>
        <w:t>grundtlich</w:t>
      </w:r>
      <w:proofErr w:type="spellEnd"/>
      <w:r>
        <w:t xml:space="preserve"> </w:t>
      </w:r>
      <w:proofErr w:type="spellStart"/>
      <w:r>
        <w:t>demuetigkait</w:t>
      </w:r>
      <w:proofErr w:type="spellEnd"/>
      <w:r>
        <w:t xml:space="preserve"> / und </w:t>
      </w:r>
      <w:proofErr w:type="spellStart"/>
      <w:r>
        <w:t>ain</w:t>
      </w:r>
      <w:proofErr w:type="spellEnd"/>
      <w:r>
        <w:t xml:space="preserve"> </w:t>
      </w:r>
      <w:proofErr w:type="spellStart"/>
      <w:r>
        <w:t>nidergeschlagens</w:t>
      </w:r>
      <w:proofErr w:type="spellEnd"/>
      <w:r>
        <w:t xml:space="preserve"> </w:t>
      </w:r>
      <w:proofErr w:type="spellStart"/>
      <w:r>
        <w:t>eingesuncken</w:t>
      </w:r>
      <w:proofErr w:type="spellEnd"/>
      <w:r>
        <w:t xml:space="preserve"> </w:t>
      </w:r>
      <w:proofErr w:type="spellStart"/>
      <w:r>
        <w:t>betruebt</w:t>
      </w:r>
      <w:proofErr w:type="spellEnd"/>
      <w:r>
        <w:t xml:space="preserve"> </w:t>
      </w:r>
      <w:proofErr w:type="spellStart"/>
      <w:r>
        <w:t>gemuet</w:t>
      </w:r>
      <w:proofErr w:type="spellEnd"/>
      <w:r>
        <w:t xml:space="preserve">. und alle </w:t>
      </w:r>
      <w:proofErr w:type="spellStart"/>
      <w:r>
        <w:t>ordenlichait</w:t>
      </w:r>
      <w:proofErr w:type="spellEnd"/>
      <w:r>
        <w:t xml:space="preserve"> / </w:t>
      </w:r>
      <w:proofErr w:type="spellStart"/>
      <w:r>
        <w:t>redlichait</w:t>
      </w:r>
      <w:proofErr w:type="spellEnd"/>
      <w:r>
        <w:t xml:space="preserve"> / </w:t>
      </w:r>
      <w:proofErr w:type="spellStart"/>
      <w:r>
        <w:t>gleichait</w:t>
      </w:r>
      <w:proofErr w:type="spellEnd"/>
      <w:r>
        <w:t xml:space="preserve"> / </w:t>
      </w:r>
      <w:proofErr w:type="spellStart"/>
      <w:r>
        <w:t>warhait</w:t>
      </w:r>
      <w:proofErr w:type="spellEnd"/>
      <w:r>
        <w:t xml:space="preserve"> / und was allen tuenden </w:t>
      </w:r>
      <w:proofErr w:type="spellStart"/>
      <w:r>
        <w:t>zugehoert</w:t>
      </w:r>
      <w:proofErr w:type="spellEnd"/>
      <w:r>
        <w:t xml:space="preserve"> das muß da sein / und </w:t>
      </w:r>
      <w:proofErr w:type="spellStart"/>
      <w:r>
        <w:t>frid</w:t>
      </w:r>
      <w:proofErr w:type="spellEnd"/>
      <w:r>
        <w:t xml:space="preserve"> und </w:t>
      </w:r>
      <w:proofErr w:type="spellStart"/>
      <w:r>
        <w:t>genuegde</w:t>
      </w:r>
      <w:proofErr w:type="spellEnd"/>
      <w:r>
        <w:t xml:space="preserve"> </w:t>
      </w:r>
      <w:proofErr w:type="spellStart"/>
      <w:r>
        <w:t>seinenthalben</w:t>
      </w:r>
      <w:proofErr w:type="spellEnd"/>
      <w:r>
        <w:t xml:space="preserve"> / </w:t>
      </w:r>
      <w:proofErr w:type="spellStart"/>
      <w:r>
        <w:t>wa</w:t>
      </w:r>
      <w:proofErr w:type="spellEnd"/>
      <w:r>
        <w:t xml:space="preserve"> es anders ist / da ist </w:t>
      </w:r>
      <w:proofErr w:type="spellStart"/>
      <w:r>
        <w:t>jm</w:t>
      </w:r>
      <w:proofErr w:type="spellEnd"/>
      <w:r>
        <w:t xml:space="preserve"> </w:t>
      </w:r>
      <w:proofErr w:type="spellStart"/>
      <w:r>
        <w:t>nit</w:t>
      </w:r>
      <w:proofErr w:type="spellEnd"/>
      <w:r>
        <w:t xml:space="preserve"> recht Als </w:t>
      </w:r>
      <w:proofErr w:type="spellStart"/>
      <w:r>
        <w:t>anderßwa</w:t>
      </w:r>
      <w:proofErr w:type="spellEnd"/>
      <w:r>
        <w:t xml:space="preserve"> </w:t>
      </w:r>
      <w:proofErr w:type="spellStart"/>
      <w:r>
        <w:t>meer</w:t>
      </w:r>
      <w:proofErr w:type="spellEnd"/>
      <w:r>
        <w:t xml:space="preserve"> gesagt ist / und auch recht / als diß oder das / zu </w:t>
      </w:r>
      <w:proofErr w:type="spellStart"/>
      <w:r>
        <w:t>diser</w:t>
      </w:r>
      <w:proofErr w:type="spellEnd"/>
      <w:r>
        <w:t xml:space="preserve"> </w:t>
      </w:r>
      <w:proofErr w:type="spellStart"/>
      <w:r>
        <w:t>ainung</w:t>
      </w:r>
      <w:proofErr w:type="spellEnd"/>
      <w:r>
        <w:t xml:space="preserve"> </w:t>
      </w:r>
      <w:proofErr w:type="spellStart"/>
      <w:r>
        <w:t>nit</w:t>
      </w:r>
      <w:proofErr w:type="spellEnd"/>
      <w:r>
        <w:t xml:space="preserve"> </w:t>
      </w:r>
      <w:proofErr w:type="spellStart"/>
      <w:r>
        <w:t>gehelffen</w:t>
      </w:r>
      <w:proofErr w:type="spellEnd"/>
      <w:r>
        <w:t xml:space="preserve"> oder dienen </w:t>
      </w:r>
      <w:proofErr w:type="spellStart"/>
      <w:r>
        <w:t>kan</w:t>
      </w:r>
      <w:proofErr w:type="spellEnd"/>
      <w:r>
        <w:t xml:space="preserve"> / also ist auch </w:t>
      </w:r>
      <w:proofErr w:type="spellStart"/>
      <w:r>
        <w:t>nit</w:t>
      </w:r>
      <w:proofErr w:type="spellEnd"/>
      <w:r>
        <w:t xml:space="preserve"> das es </w:t>
      </w:r>
      <w:proofErr w:type="spellStart"/>
      <w:r>
        <w:t>gehindern</w:t>
      </w:r>
      <w:proofErr w:type="spellEnd"/>
      <w:r>
        <w:t xml:space="preserve"> oder </w:t>
      </w:r>
      <w:proofErr w:type="spellStart"/>
      <w:r>
        <w:t>geirren</w:t>
      </w:r>
      <w:proofErr w:type="spellEnd"/>
      <w:r>
        <w:t xml:space="preserve"> mag / dann </w:t>
      </w:r>
      <w:proofErr w:type="spellStart"/>
      <w:r>
        <w:t>allain</w:t>
      </w:r>
      <w:proofErr w:type="spellEnd"/>
      <w:r>
        <w:t xml:space="preserve"> der </w:t>
      </w:r>
      <w:proofErr w:type="spellStart"/>
      <w:r>
        <w:t>mensch</w:t>
      </w:r>
      <w:proofErr w:type="spellEnd"/>
      <w:r>
        <w:t xml:space="preserve"> selber mit seinem </w:t>
      </w:r>
      <w:proofErr w:type="spellStart"/>
      <w:r>
        <w:t>aigen</w:t>
      </w:r>
      <w:proofErr w:type="spellEnd"/>
      <w:r>
        <w:t xml:space="preserve"> willen. </w:t>
      </w:r>
    </w:p>
    <w:p w14:paraId="31AA1236" w14:textId="77777777" w:rsidR="00243995" w:rsidRDefault="00243995" w:rsidP="00243995">
      <w:pPr>
        <w:pStyle w:val="berschrift2"/>
      </w:pPr>
      <w:r>
        <w:t>Das XXVII Capitel</w:t>
      </w:r>
    </w:p>
    <w:p w14:paraId="64896739" w14:textId="77777777" w:rsidR="00243995" w:rsidRDefault="00243995" w:rsidP="00243995">
      <w:pPr>
        <w:pStyle w:val="StandardWeb"/>
      </w:pPr>
      <w:r>
        <w:t xml:space="preserve">Es ist gesprochen und </w:t>
      </w:r>
      <w:proofErr w:type="spellStart"/>
      <w:r>
        <w:t>gehoert</w:t>
      </w:r>
      <w:proofErr w:type="spellEnd"/>
      <w:r>
        <w:t xml:space="preserve"> / der </w:t>
      </w:r>
      <w:proofErr w:type="spellStart"/>
      <w:r>
        <w:t>mensch</w:t>
      </w:r>
      <w:proofErr w:type="spellEnd"/>
      <w:r>
        <w:t xml:space="preserve"> </w:t>
      </w:r>
      <w:proofErr w:type="spellStart"/>
      <w:r>
        <w:t>müg</w:t>
      </w:r>
      <w:proofErr w:type="spellEnd"/>
      <w:r>
        <w:t xml:space="preserve"> </w:t>
      </w:r>
      <w:proofErr w:type="spellStart"/>
      <w:r>
        <w:t>unnd</w:t>
      </w:r>
      <w:proofErr w:type="spellEnd"/>
      <w:r>
        <w:t xml:space="preserve"> soll werden in der zeit </w:t>
      </w:r>
      <w:proofErr w:type="spellStart"/>
      <w:r>
        <w:t>unleidenlich</w:t>
      </w:r>
      <w:proofErr w:type="spellEnd"/>
      <w:r>
        <w:t xml:space="preserve"> in all weiß als </w:t>
      </w:r>
      <w:proofErr w:type="spellStart"/>
      <w:r>
        <w:t>Cristus</w:t>
      </w:r>
      <w:proofErr w:type="spellEnd"/>
      <w:r>
        <w:t xml:space="preserve"> </w:t>
      </w:r>
      <w:proofErr w:type="spellStart"/>
      <w:r>
        <w:t>wa</w:t>
      </w:r>
      <w:proofErr w:type="spellEnd"/>
      <w:r>
        <w:t xml:space="preserve"> nach der </w:t>
      </w:r>
      <w:proofErr w:type="spellStart"/>
      <w:r>
        <w:t>urstend</w:t>
      </w:r>
      <w:proofErr w:type="spellEnd"/>
      <w:r>
        <w:t xml:space="preserve"> / und das </w:t>
      </w:r>
      <w:proofErr w:type="spellStart"/>
      <w:r>
        <w:t>wolt</w:t>
      </w:r>
      <w:proofErr w:type="spellEnd"/>
      <w:r>
        <w:t xml:space="preserve"> man </w:t>
      </w:r>
      <w:proofErr w:type="spellStart"/>
      <w:r>
        <w:t>beweysen</w:t>
      </w:r>
      <w:proofErr w:type="spellEnd"/>
      <w:r>
        <w:t xml:space="preserve"> und </w:t>
      </w:r>
      <w:proofErr w:type="spellStart"/>
      <w:r>
        <w:t>bewaern</w:t>
      </w:r>
      <w:proofErr w:type="spellEnd"/>
      <w:r>
        <w:t xml:space="preserve"> damit / das Christus sprach. Ich </w:t>
      </w:r>
      <w:proofErr w:type="spellStart"/>
      <w:r>
        <w:t>wil</w:t>
      </w:r>
      <w:proofErr w:type="spellEnd"/>
      <w:r>
        <w:t xml:space="preserve"> </w:t>
      </w:r>
      <w:proofErr w:type="spellStart"/>
      <w:r>
        <w:t>eüch</w:t>
      </w:r>
      <w:proofErr w:type="spellEnd"/>
      <w:r>
        <w:t xml:space="preserve"> </w:t>
      </w:r>
      <w:proofErr w:type="spellStart"/>
      <w:r>
        <w:t>vorgeen</w:t>
      </w:r>
      <w:proofErr w:type="spellEnd"/>
      <w:r>
        <w:t xml:space="preserve"> in </w:t>
      </w:r>
      <w:proofErr w:type="spellStart"/>
      <w:r>
        <w:t>Galilea</w:t>
      </w:r>
      <w:proofErr w:type="spellEnd"/>
      <w:r>
        <w:t xml:space="preserve"> / da </w:t>
      </w:r>
      <w:proofErr w:type="spellStart"/>
      <w:r>
        <w:t>solt</w:t>
      </w:r>
      <w:proofErr w:type="spellEnd"/>
      <w:r>
        <w:t xml:space="preserve"> </w:t>
      </w:r>
      <w:proofErr w:type="spellStart"/>
      <w:r>
        <w:t>ir</w:t>
      </w:r>
      <w:proofErr w:type="spellEnd"/>
      <w:r>
        <w:t xml:space="preserve"> mich sehen. und auch das er sprach. Ain </w:t>
      </w:r>
      <w:proofErr w:type="spellStart"/>
      <w:r>
        <w:t>gaist</w:t>
      </w:r>
      <w:proofErr w:type="spellEnd"/>
      <w:r>
        <w:t xml:space="preserve"> hat weder </w:t>
      </w:r>
      <w:proofErr w:type="spellStart"/>
      <w:r>
        <w:t>flaisch</w:t>
      </w:r>
      <w:proofErr w:type="spellEnd"/>
      <w:r>
        <w:t xml:space="preserve"> oder </w:t>
      </w:r>
      <w:proofErr w:type="spellStart"/>
      <w:r>
        <w:t>gebain</w:t>
      </w:r>
      <w:proofErr w:type="spellEnd"/>
      <w:r>
        <w:t xml:space="preserve"> / als </w:t>
      </w:r>
      <w:proofErr w:type="spellStart"/>
      <w:r>
        <w:t>ir</w:t>
      </w:r>
      <w:proofErr w:type="spellEnd"/>
      <w:r>
        <w:t xml:space="preserve"> mich </w:t>
      </w:r>
      <w:proofErr w:type="spellStart"/>
      <w:r>
        <w:t>sehent</w:t>
      </w:r>
      <w:proofErr w:type="spellEnd"/>
      <w:r>
        <w:t xml:space="preserve"> haben. und </w:t>
      </w:r>
      <w:proofErr w:type="spellStart"/>
      <w:r>
        <w:t>wolt</w:t>
      </w:r>
      <w:proofErr w:type="spellEnd"/>
      <w:r>
        <w:t xml:space="preserve"> man das also </w:t>
      </w:r>
      <w:proofErr w:type="spellStart"/>
      <w:r>
        <w:t>glosiern</w:t>
      </w:r>
      <w:proofErr w:type="spellEnd"/>
      <w:r>
        <w:t xml:space="preserve"> / als </w:t>
      </w:r>
      <w:proofErr w:type="spellStart"/>
      <w:r>
        <w:t>ir</w:t>
      </w:r>
      <w:proofErr w:type="spellEnd"/>
      <w:r>
        <w:t xml:space="preserve"> mich gesehen haben / und mir </w:t>
      </w:r>
      <w:proofErr w:type="spellStart"/>
      <w:r>
        <w:t>nachvolgend</w:t>
      </w:r>
      <w:proofErr w:type="spellEnd"/>
      <w:r>
        <w:t xml:space="preserve"> </w:t>
      </w:r>
      <w:proofErr w:type="spellStart"/>
      <w:r>
        <w:t>seind</w:t>
      </w:r>
      <w:proofErr w:type="spellEnd"/>
      <w:r>
        <w:t xml:space="preserve"> mit </w:t>
      </w:r>
      <w:proofErr w:type="spellStart"/>
      <w:r>
        <w:t>aim</w:t>
      </w:r>
      <w:proofErr w:type="spellEnd"/>
      <w:r>
        <w:t xml:space="preserve"> </w:t>
      </w:r>
      <w:proofErr w:type="spellStart"/>
      <w:r>
        <w:t>toedtlichen</w:t>
      </w:r>
      <w:proofErr w:type="spellEnd"/>
      <w:r>
        <w:t xml:space="preserve"> leib und leben / Also </w:t>
      </w:r>
      <w:proofErr w:type="spellStart"/>
      <w:r>
        <w:t>solt</w:t>
      </w:r>
      <w:proofErr w:type="spellEnd"/>
      <w:r>
        <w:t xml:space="preserve"> </w:t>
      </w:r>
      <w:proofErr w:type="spellStart"/>
      <w:r>
        <w:t>ir</w:t>
      </w:r>
      <w:proofErr w:type="spellEnd"/>
      <w:r>
        <w:t xml:space="preserve"> mich auch sehen / und ich soll </w:t>
      </w:r>
      <w:proofErr w:type="spellStart"/>
      <w:r>
        <w:t>eüch</w:t>
      </w:r>
      <w:proofErr w:type="spellEnd"/>
      <w:r>
        <w:t xml:space="preserve"> </w:t>
      </w:r>
      <w:proofErr w:type="spellStart"/>
      <w:r>
        <w:t>vorgeen</w:t>
      </w:r>
      <w:proofErr w:type="spellEnd"/>
      <w:r>
        <w:t xml:space="preserve"> / und </w:t>
      </w:r>
      <w:proofErr w:type="spellStart"/>
      <w:r>
        <w:t>ir</w:t>
      </w:r>
      <w:proofErr w:type="spellEnd"/>
      <w:r>
        <w:t xml:space="preserve"> mir </w:t>
      </w:r>
      <w:proofErr w:type="spellStart"/>
      <w:r>
        <w:t>nachvolgen</w:t>
      </w:r>
      <w:proofErr w:type="spellEnd"/>
      <w:r>
        <w:t xml:space="preserve"> in </w:t>
      </w:r>
      <w:proofErr w:type="spellStart"/>
      <w:r>
        <w:t>Galilea</w:t>
      </w:r>
      <w:proofErr w:type="spellEnd"/>
      <w:r>
        <w:t xml:space="preserve"> / das ist in </w:t>
      </w:r>
      <w:proofErr w:type="spellStart"/>
      <w:r>
        <w:t>ainr</w:t>
      </w:r>
      <w:proofErr w:type="spellEnd"/>
      <w:r>
        <w:t xml:space="preserve"> </w:t>
      </w:r>
      <w:proofErr w:type="spellStart"/>
      <w:r>
        <w:t>unleidlicheit</w:t>
      </w:r>
      <w:proofErr w:type="spellEnd"/>
      <w:r>
        <w:t xml:space="preserve"> und in </w:t>
      </w:r>
      <w:proofErr w:type="spellStart"/>
      <w:r>
        <w:t>ainer</w:t>
      </w:r>
      <w:proofErr w:type="spellEnd"/>
      <w:r>
        <w:t xml:space="preserve"> </w:t>
      </w:r>
      <w:proofErr w:type="spellStart"/>
      <w:r>
        <w:t>unbeweglichait</w:t>
      </w:r>
      <w:proofErr w:type="spellEnd"/>
      <w:r>
        <w:t xml:space="preserve"> befinden und </w:t>
      </w:r>
      <w:proofErr w:type="spellStart"/>
      <w:r>
        <w:t>schmacken</w:t>
      </w:r>
      <w:proofErr w:type="spellEnd"/>
      <w:r>
        <w:t xml:space="preserve"> sollen / und darinn leben und bleiben / </w:t>
      </w:r>
      <w:proofErr w:type="spellStart"/>
      <w:r>
        <w:t>ee</w:t>
      </w:r>
      <w:proofErr w:type="spellEnd"/>
      <w:r>
        <w:t xml:space="preserve"> dann </w:t>
      </w:r>
      <w:proofErr w:type="spellStart"/>
      <w:r>
        <w:t>ir</w:t>
      </w:r>
      <w:proofErr w:type="spellEnd"/>
      <w:r>
        <w:t xml:space="preserve"> den leiblichen </w:t>
      </w:r>
      <w:proofErr w:type="spellStart"/>
      <w:r>
        <w:t>tod</w:t>
      </w:r>
      <w:proofErr w:type="spellEnd"/>
      <w:r>
        <w:t xml:space="preserve"> </w:t>
      </w:r>
      <w:proofErr w:type="spellStart"/>
      <w:r>
        <w:t>durchgond</w:t>
      </w:r>
      <w:proofErr w:type="spellEnd"/>
      <w:r>
        <w:t xml:space="preserve"> und leiden / und als </w:t>
      </w:r>
      <w:proofErr w:type="spellStart"/>
      <w:r>
        <w:t>ir</w:t>
      </w:r>
      <w:proofErr w:type="spellEnd"/>
      <w:r>
        <w:t xml:space="preserve"> mich </w:t>
      </w:r>
      <w:proofErr w:type="spellStart"/>
      <w:r>
        <w:t>secht</w:t>
      </w:r>
      <w:proofErr w:type="spellEnd"/>
      <w:r>
        <w:t xml:space="preserve"> </w:t>
      </w:r>
      <w:proofErr w:type="spellStart"/>
      <w:r>
        <w:t>flaisch</w:t>
      </w:r>
      <w:proofErr w:type="spellEnd"/>
      <w:r>
        <w:t xml:space="preserve"> und </w:t>
      </w:r>
      <w:proofErr w:type="spellStart"/>
      <w:r>
        <w:t>gebain</w:t>
      </w:r>
      <w:proofErr w:type="spellEnd"/>
      <w:r>
        <w:t xml:space="preserve"> haben / </w:t>
      </w:r>
      <w:proofErr w:type="spellStart"/>
      <w:r>
        <w:t>unnd</w:t>
      </w:r>
      <w:proofErr w:type="spellEnd"/>
      <w:r>
        <w:t xml:space="preserve"> ich doch </w:t>
      </w:r>
      <w:proofErr w:type="spellStart"/>
      <w:r>
        <w:t>unleidenlich</w:t>
      </w:r>
      <w:proofErr w:type="spellEnd"/>
      <w:r>
        <w:t xml:space="preserve"> bin / </w:t>
      </w:r>
      <w:proofErr w:type="spellStart"/>
      <w:r>
        <w:t>allso</w:t>
      </w:r>
      <w:proofErr w:type="spellEnd"/>
      <w:r>
        <w:t xml:space="preserve"> </w:t>
      </w:r>
      <w:proofErr w:type="spellStart"/>
      <w:r>
        <w:t>solt</w:t>
      </w:r>
      <w:proofErr w:type="spellEnd"/>
      <w:r>
        <w:t xml:space="preserve"> </w:t>
      </w:r>
      <w:proofErr w:type="spellStart"/>
      <w:r>
        <w:t>ir</w:t>
      </w:r>
      <w:proofErr w:type="spellEnd"/>
      <w:r>
        <w:t xml:space="preserve"> auch vor dem leiblichen </w:t>
      </w:r>
      <w:proofErr w:type="spellStart"/>
      <w:r>
        <w:t>tod</w:t>
      </w:r>
      <w:proofErr w:type="spellEnd"/>
      <w:r>
        <w:t xml:space="preserve"> in </w:t>
      </w:r>
      <w:proofErr w:type="spellStart"/>
      <w:r>
        <w:t>eüwer</w:t>
      </w:r>
      <w:proofErr w:type="spellEnd"/>
      <w:r>
        <w:t xml:space="preserve"> </w:t>
      </w:r>
      <w:proofErr w:type="spellStart"/>
      <w:r>
        <w:t>leiblichait</w:t>
      </w:r>
      <w:proofErr w:type="spellEnd"/>
      <w:r>
        <w:t xml:space="preserve"> und in </w:t>
      </w:r>
      <w:proofErr w:type="spellStart"/>
      <w:r>
        <w:t>eüer</w:t>
      </w:r>
      <w:proofErr w:type="spellEnd"/>
      <w:r>
        <w:t xml:space="preserve"> </w:t>
      </w:r>
      <w:proofErr w:type="spellStart"/>
      <w:r>
        <w:t>toedtlichen</w:t>
      </w:r>
      <w:proofErr w:type="spellEnd"/>
      <w:r>
        <w:t xml:space="preserve"> </w:t>
      </w:r>
      <w:proofErr w:type="spellStart"/>
      <w:r>
        <w:t>menschait</w:t>
      </w:r>
      <w:proofErr w:type="spellEnd"/>
      <w:r>
        <w:t xml:space="preserve"> </w:t>
      </w:r>
      <w:proofErr w:type="spellStart"/>
      <w:r>
        <w:t>unleidenlich</w:t>
      </w:r>
      <w:proofErr w:type="spellEnd"/>
      <w:r>
        <w:t xml:space="preserve"> werden. sich nun </w:t>
      </w:r>
      <w:proofErr w:type="spellStart"/>
      <w:r>
        <w:t>antwurt</w:t>
      </w:r>
      <w:proofErr w:type="spellEnd"/>
      <w:r>
        <w:t xml:space="preserve"> man von erst zu </w:t>
      </w:r>
      <w:proofErr w:type="spellStart"/>
      <w:r>
        <w:t>disen</w:t>
      </w:r>
      <w:proofErr w:type="spellEnd"/>
      <w:r>
        <w:t xml:space="preserve"> </w:t>
      </w:r>
      <w:proofErr w:type="spellStart"/>
      <w:r>
        <w:t>bewaerungen</w:t>
      </w:r>
      <w:proofErr w:type="spellEnd"/>
      <w:r>
        <w:t xml:space="preserve"> / und spricht / das Christus </w:t>
      </w:r>
      <w:proofErr w:type="spellStart"/>
      <w:r>
        <w:t>nit</w:t>
      </w:r>
      <w:proofErr w:type="spellEnd"/>
      <w:r>
        <w:t xml:space="preserve"> </w:t>
      </w:r>
      <w:proofErr w:type="spellStart"/>
      <w:r>
        <w:t>gemaint</w:t>
      </w:r>
      <w:proofErr w:type="spellEnd"/>
      <w:r>
        <w:t xml:space="preserve"> hat / </w:t>
      </w:r>
      <w:proofErr w:type="spellStart"/>
      <w:r>
        <w:t>daz</w:t>
      </w:r>
      <w:proofErr w:type="spellEnd"/>
      <w:r>
        <w:t xml:space="preserve"> der </w:t>
      </w:r>
      <w:proofErr w:type="spellStart"/>
      <w:r>
        <w:t>mensch</w:t>
      </w:r>
      <w:proofErr w:type="spellEnd"/>
      <w:r>
        <w:t xml:space="preserve"> hiezu kommen mag oder soll / er hab dann vor alles das durchgangen und gelitten das Christus durchgangen und gelitten hat. Nu was Christus </w:t>
      </w:r>
      <w:proofErr w:type="spellStart"/>
      <w:r>
        <w:t>nit</w:t>
      </w:r>
      <w:proofErr w:type="spellEnd"/>
      <w:r>
        <w:t xml:space="preserve"> hiezu kommen </w:t>
      </w:r>
      <w:proofErr w:type="spellStart"/>
      <w:r>
        <w:t>ee</w:t>
      </w:r>
      <w:proofErr w:type="spellEnd"/>
      <w:r>
        <w:t xml:space="preserve"> dann er den leiblichen </w:t>
      </w:r>
      <w:proofErr w:type="spellStart"/>
      <w:r>
        <w:t>tod</w:t>
      </w:r>
      <w:proofErr w:type="spellEnd"/>
      <w:r>
        <w:t xml:space="preserve"> durchgangen und gelitten hat / </w:t>
      </w:r>
      <w:proofErr w:type="spellStart"/>
      <w:r>
        <w:t>unnd</w:t>
      </w:r>
      <w:proofErr w:type="spellEnd"/>
      <w:r>
        <w:t xml:space="preserve"> anders das darzu </w:t>
      </w:r>
      <w:proofErr w:type="spellStart"/>
      <w:r>
        <w:t>gehoeret</w:t>
      </w:r>
      <w:proofErr w:type="spellEnd"/>
      <w:r>
        <w:t xml:space="preserve"> / also mag oder </w:t>
      </w:r>
      <w:proofErr w:type="spellStart"/>
      <w:r>
        <w:t>sol</w:t>
      </w:r>
      <w:proofErr w:type="spellEnd"/>
      <w:r>
        <w:t xml:space="preserve"> </w:t>
      </w:r>
      <w:proofErr w:type="spellStart"/>
      <w:r>
        <w:t>kain</w:t>
      </w:r>
      <w:proofErr w:type="spellEnd"/>
      <w:r>
        <w:t xml:space="preserve"> </w:t>
      </w:r>
      <w:proofErr w:type="spellStart"/>
      <w:r>
        <w:t>mensch</w:t>
      </w:r>
      <w:proofErr w:type="spellEnd"/>
      <w:r>
        <w:t xml:space="preserve"> </w:t>
      </w:r>
      <w:proofErr w:type="spellStart"/>
      <w:r>
        <w:t>dartzu</w:t>
      </w:r>
      <w:proofErr w:type="spellEnd"/>
      <w:r>
        <w:t xml:space="preserve"> kommen alle dieweil er </w:t>
      </w:r>
      <w:proofErr w:type="spellStart"/>
      <w:r>
        <w:t>toedtlich</w:t>
      </w:r>
      <w:proofErr w:type="spellEnd"/>
      <w:r>
        <w:t xml:space="preserve"> und </w:t>
      </w:r>
      <w:proofErr w:type="spellStart"/>
      <w:r>
        <w:t>leidenlich</w:t>
      </w:r>
      <w:proofErr w:type="spellEnd"/>
      <w:r>
        <w:t xml:space="preserve"> ist. Wann </w:t>
      </w:r>
      <w:proofErr w:type="spellStart"/>
      <w:r>
        <w:t>waer</w:t>
      </w:r>
      <w:proofErr w:type="spellEnd"/>
      <w:r>
        <w:t xml:space="preserve"> diß das </w:t>
      </w:r>
      <w:proofErr w:type="spellStart"/>
      <w:r>
        <w:t>edelst</w:t>
      </w:r>
      <w:proofErr w:type="spellEnd"/>
      <w:r>
        <w:t xml:space="preserve"> </w:t>
      </w:r>
      <w:proofErr w:type="spellStart"/>
      <w:r>
        <w:t>unnd</w:t>
      </w:r>
      <w:proofErr w:type="spellEnd"/>
      <w:r>
        <w:t xml:space="preserve"> das </w:t>
      </w:r>
      <w:proofErr w:type="spellStart"/>
      <w:r>
        <w:t>best</w:t>
      </w:r>
      <w:proofErr w:type="spellEnd"/>
      <w:r>
        <w:t xml:space="preserve"> / und </w:t>
      </w:r>
      <w:proofErr w:type="spellStart"/>
      <w:r>
        <w:t>waer</w:t>
      </w:r>
      <w:proofErr w:type="spellEnd"/>
      <w:r>
        <w:t xml:space="preserve"> es </w:t>
      </w:r>
      <w:proofErr w:type="spellStart"/>
      <w:r>
        <w:t>müglich</w:t>
      </w:r>
      <w:proofErr w:type="spellEnd"/>
      <w:r>
        <w:t xml:space="preserve"> zu geschehen / und </w:t>
      </w:r>
      <w:proofErr w:type="spellStart"/>
      <w:r>
        <w:t>solt</w:t>
      </w:r>
      <w:proofErr w:type="spellEnd"/>
      <w:r>
        <w:t xml:space="preserve"> es sein / das man in der </w:t>
      </w:r>
      <w:proofErr w:type="spellStart"/>
      <w:r>
        <w:t>zeyt</w:t>
      </w:r>
      <w:proofErr w:type="spellEnd"/>
      <w:r>
        <w:t xml:space="preserve"> </w:t>
      </w:r>
      <w:proofErr w:type="spellStart"/>
      <w:r>
        <w:t>dartzu</w:t>
      </w:r>
      <w:proofErr w:type="spellEnd"/>
      <w:r>
        <w:t xml:space="preserve"> </w:t>
      </w:r>
      <w:proofErr w:type="spellStart"/>
      <w:r>
        <w:t>kaeme</w:t>
      </w:r>
      <w:proofErr w:type="spellEnd"/>
      <w:r>
        <w:t xml:space="preserve"> / als vor gesprochen ist / es </w:t>
      </w:r>
      <w:proofErr w:type="spellStart"/>
      <w:r>
        <w:t>waer</w:t>
      </w:r>
      <w:proofErr w:type="spellEnd"/>
      <w:r>
        <w:t xml:space="preserve"> in Christo auch geschehen. Wann </w:t>
      </w:r>
      <w:proofErr w:type="spellStart"/>
      <w:r>
        <w:t>Chrisuts</w:t>
      </w:r>
      <w:proofErr w:type="spellEnd"/>
      <w:r>
        <w:t xml:space="preserve"> leben was und ist das </w:t>
      </w:r>
      <w:proofErr w:type="spellStart"/>
      <w:r>
        <w:t>edelst</w:t>
      </w:r>
      <w:proofErr w:type="spellEnd"/>
      <w:r>
        <w:t xml:space="preserve"> und das </w:t>
      </w:r>
      <w:proofErr w:type="spellStart"/>
      <w:r>
        <w:t>best</w:t>
      </w:r>
      <w:proofErr w:type="spellEnd"/>
      <w:r>
        <w:t xml:space="preserve"> / und </w:t>
      </w:r>
      <w:proofErr w:type="spellStart"/>
      <w:r>
        <w:t>got</w:t>
      </w:r>
      <w:proofErr w:type="spellEnd"/>
      <w:r>
        <w:t xml:space="preserve"> das </w:t>
      </w:r>
      <w:proofErr w:type="spellStart"/>
      <w:r>
        <w:t>wirdigst</w:t>
      </w:r>
      <w:proofErr w:type="spellEnd"/>
      <w:r>
        <w:t xml:space="preserve"> und das liebst leben das </w:t>
      </w:r>
      <w:proofErr w:type="spellStart"/>
      <w:r>
        <w:t>ye</w:t>
      </w:r>
      <w:proofErr w:type="spellEnd"/>
      <w:r>
        <w:t xml:space="preserve"> ward oder </w:t>
      </w:r>
      <w:proofErr w:type="spellStart"/>
      <w:r>
        <w:t>ymmer</w:t>
      </w:r>
      <w:proofErr w:type="spellEnd"/>
      <w:r>
        <w:t xml:space="preserve"> </w:t>
      </w:r>
      <w:proofErr w:type="spellStart"/>
      <w:r>
        <w:t>wirt</w:t>
      </w:r>
      <w:proofErr w:type="spellEnd"/>
      <w:r>
        <w:t xml:space="preserve">. Wenn es nun in Christo </w:t>
      </w:r>
      <w:proofErr w:type="spellStart"/>
      <w:r>
        <w:t>nit</w:t>
      </w:r>
      <w:proofErr w:type="spellEnd"/>
      <w:r>
        <w:t xml:space="preserve"> geschehen </w:t>
      </w:r>
      <w:proofErr w:type="spellStart"/>
      <w:r>
        <w:t>solt</w:t>
      </w:r>
      <w:proofErr w:type="spellEnd"/>
      <w:r>
        <w:t xml:space="preserve"> oder </w:t>
      </w:r>
      <w:proofErr w:type="spellStart"/>
      <w:r>
        <w:t>moecht</w:t>
      </w:r>
      <w:proofErr w:type="spellEnd"/>
      <w:r>
        <w:t xml:space="preserve"> / so </w:t>
      </w:r>
      <w:proofErr w:type="spellStart"/>
      <w:r>
        <w:t>sol</w:t>
      </w:r>
      <w:proofErr w:type="spellEnd"/>
      <w:r>
        <w:t xml:space="preserve"> es auch in </w:t>
      </w:r>
      <w:proofErr w:type="spellStart"/>
      <w:r>
        <w:t>kainem</w:t>
      </w:r>
      <w:proofErr w:type="spellEnd"/>
      <w:r>
        <w:t xml:space="preserve"> </w:t>
      </w:r>
      <w:proofErr w:type="spellStart"/>
      <w:r>
        <w:t>menschen</w:t>
      </w:r>
      <w:proofErr w:type="spellEnd"/>
      <w:r>
        <w:t xml:space="preserve"> </w:t>
      </w:r>
      <w:proofErr w:type="spellStart"/>
      <w:r>
        <w:t>nymmer</w:t>
      </w:r>
      <w:proofErr w:type="spellEnd"/>
      <w:r>
        <w:t xml:space="preserve"> geschehen / </w:t>
      </w:r>
      <w:proofErr w:type="spellStart"/>
      <w:r>
        <w:t>allso</w:t>
      </w:r>
      <w:proofErr w:type="spellEnd"/>
      <w:r>
        <w:t xml:space="preserve"> das es in der </w:t>
      </w:r>
      <w:proofErr w:type="spellStart"/>
      <w:r>
        <w:t>warhait</w:t>
      </w:r>
      <w:proofErr w:type="spellEnd"/>
      <w:r>
        <w:t xml:space="preserve"> das </w:t>
      </w:r>
      <w:proofErr w:type="spellStart"/>
      <w:r>
        <w:t>best</w:t>
      </w:r>
      <w:proofErr w:type="spellEnd"/>
      <w:r>
        <w:t xml:space="preserve"> und das </w:t>
      </w:r>
      <w:proofErr w:type="spellStart"/>
      <w:r>
        <w:t>edelst</w:t>
      </w:r>
      <w:proofErr w:type="spellEnd"/>
      <w:r>
        <w:t xml:space="preserve"> sey. Man mag sein </w:t>
      </w:r>
      <w:proofErr w:type="spellStart"/>
      <w:r>
        <w:t>wol</w:t>
      </w:r>
      <w:proofErr w:type="spellEnd"/>
      <w:r>
        <w:t xml:space="preserve"> </w:t>
      </w:r>
      <w:proofErr w:type="spellStart"/>
      <w:r>
        <w:t>waenen</w:t>
      </w:r>
      <w:proofErr w:type="spellEnd"/>
      <w:r>
        <w:t xml:space="preserve"> oder man mag es sprechen / es ist aber </w:t>
      </w:r>
      <w:proofErr w:type="spellStart"/>
      <w:r>
        <w:t>nit</w:t>
      </w:r>
      <w:proofErr w:type="spellEnd"/>
      <w:r>
        <w:t xml:space="preserve"> also. </w:t>
      </w:r>
    </w:p>
    <w:p w14:paraId="0649EC19" w14:textId="77777777" w:rsidR="00243995" w:rsidRDefault="00243995" w:rsidP="00243995">
      <w:pPr>
        <w:pStyle w:val="berschrift2"/>
      </w:pPr>
      <w:r>
        <w:t>Das XXVIII Capitel</w:t>
      </w:r>
    </w:p>
    <w:p w14:paraId="5CF32E42" w14:textId="77777777" w:rsidR="00243995" w:rsidRDefault="00243995" w:rsidP="00243995">
      <w:pPr>
        <w:pStyle w:val="StandardWeb"/>
      </w:pPr>
      <w:r>
        <w:t xml:space="preserve">Man spricht auch / man </w:t>
      </w:r>
      <w:proofErr w:type="spellStart"/>
      <w:r>
        <w:t>sol</w:t>
      </w:r>
      <w:proofErr w:type="spellEnd"/>
      <w:r>
        <w:t xml:space="preserve"> und </w:t>
      </w:r>
      <w:proofErr w:type="spellStart"/>
      <w:r>
        <w:t>müg</w:t>
      </w:r>
      <w:proofErr w:type="spellEnd"/>
      <w:r>
        <w:t xml:space="preserve"> kommen über all </w:t>
      </w:r>
      <w:proofErr w:type="spellStart"/>
      <w:r>
        <w:t>tugend</w:t>
      </w:r>
      <w:proofErr w:type="spellEnd"/>
      <w:r>
        <w:t xml:space="preserve"> und über all weiß / </w:t>
      </w:r>
      <w:proofErr w:type="spellStart"/>
      <w:r>
        <w:t>ordnung</w:t>
      </w:r>
      <w:proofErr w:type="spellEnd"/>
      <w:r>
        <w:t xml:space="preserve"> / gebot / </w:t>
      </w:r>
      <w:proofErr w:type="spellStart"/>
      <w:r>
        <w:t>gesatz</w:t>
      </w:r>
      <w:proofErr w:type="spellEnd"/>
      <w:r>
        <w:t xml:space="preserve"> / und </w:t>
      </w:r>
      <w:proofErr w:type="spellStart"/>
      <w:r>
        <w:t>redlichhait</w:t>
      </w:r>
      <w:proofErr w:type="spellEnd"/>
      <w:r>
        <w:t xml:space="preserve"> / also </w:t>
      </w:r>
      <w:proofErr w:type="spellStart"/>
      <w:r>
        <w:t>daz</w:t>
      </w:r>
      <w:proofErr w:type="spellEnd"/>
      <w:r>
        <w:t xml:space="preserve"> man diß alles hinlegen </w:t>
      </w:r>
      <w:proofErr w:type="spellStart"/>
      <w:r>
        <w:t>sol</w:t>
      </w:r>
      <w:proofErr w:type="spellEnd"/>
      <w:r>
        <w:t xml:space="preserve"> / und </w:t>
      </w:r>
      <w:proofErr w:type="spellStart"/>
      <w:r>
        <w:t>sol</w:t>
      </w:r>
      <w:proofErr w:type="spellEnd"/>
      <w:r>
        <w:t xml:space="preserve"> es aufschieben und vernichten. </w:t>
      </w:r>
      <w:proofErr w:type="spellStart"/>
      <w:r>
        <w:t>Hierinn</w:t>
      </w:r>
      <w:proofErr w:type="spellEnd"/>
      <w:r>
        <w:t xml:space="preserve"> ist etwas wars / und etwas </w:t>
      </w:r>
      <w:proofErr w:type="spellStart"/>
      <w:r>
        <w:t>unwars</w:t>
      </w:r>
      <w:proofErr w:type="spellEnd"/>
      <w:r>
        <w:t xml:space="preserve">. Diß </w:t>
      </w:r>
      <w:proofErr w:type="spellStart"/>
      <w:r>
        <w:t>sol</w:t>
      </w:r>
      <w:proofErr w:type="spellEnd"/>
      <w:r>
        <w:t xml:space="preserve"> man </w:t>
      </w:r>
      <w:proofErr w:type="spellStart"/>
      <w:r>
        <w:t>mercken</w:t>
      </w:r>
      <w:proofErr w:type="spellEnd"/>
      <w:r>
        <w:t xml:space="preserve">. Sich Christus was über Christus leben / und über all </w:t>
      </w:r>
      <w:proofErr w:type="spellStart"/>
      <w:r>
        <w:t>tugent</w:t>
      </w:r>
      <w:proofErr w:type="spellEnd"/>
      <w:r>
        <w:t xml:space="preserve"> / weiß / </w:t>
      </w:r>
      <w:proofErr w:type="spellStart"/>
      <w:r>
        <w:t>ordnung</w:t>
      </w:r>
      <w:proofErr w:type="spellEnd"/>
      <w:r>
        <w:t xml:space="preserve"> / und was des ist / und der </w:t>
      </w:r>
      <w:proofErr w:type="spellStart"/>
      <w:r>
        <w:t>teüfel</w:t>
      </w:r>
      <w:proofErr w:type="spellEnd"/>
      <w:r>
        <w:t xml:space="preserve"> ist auch darüber / aber mit </w:t>
      </w:r>
      <w:proofErr w:type="spellStart"/>
      <w:r>
        <w:t>underschaid</w:t>
      </w:r>
      <w:proofErr w:type="spellEnd"/>
      <w:r>
        <w:t xml:space="preserve">. Wann Christus was und ist über diß alles in dem verstand Aller der </w:t>
      </w:r>
      <w:proofErr w:type="spellStart"/>
      <w:r>
        <w:t>wort</w:t>
      </w:r>
      <w:proofErr w:type="spellEnd"/>
      <w:r>
        <w:t xml:space="preserve"> / </w:t>
      </w:r>
      <w:proofErr w:type="spellStart"/>
      <w:r>
        <w:t>werck</w:t>
      </w:r>
      <w:proofErr w:type="spellEnd"/>
      <w:r>
        <w:t xml:space="preserve"> und weiß / thun und lassen / schweigen und reden / leiden / und alles das in Christo </w:t>
      </w:r>
      <w:proofErr w:type="spellStart"/>
      <w:r>
        <w:t>ye</w:t>
      </w:r>
      <w:proofErr w:type="spellEnd"/>
      <w:r>
        <w:t xml:space="preserve"> </w:t>
      </w:r>
      <w:proofErr w:type="spellStart"/>
      <w:r>
        <w:t>gschach</w:t>
      </w:r>
      <w:proofErr w:type="spellEnd"/>
      <w:r>
        <w:t xml:space="preserve"> / was </w:t>
      </w:r>
      <w:proofErr w:type="spellStart"/>
      <w:r>
        <w:t>jm</w:t>
      </w:r>
      <w:proofErr w:type="spellEnd"/>
      <w:r>
        <w:t xml:space="preserve"> </w:t>
      </w:r>
      <w:proofErr w:type="spellStart"/>
      <w:r>
        <w:t>nit</w:t>
      </w:r>
      <w:proofErr w:type="spellEnd"/>
      <w:r>
        <w:t xml:space="preserve"> not / oder </w:t>
      </w:r>
      <w:proofErr w:type="spellStart"/>
      <w:r>
        <w:t>bedorfft</w:t>
      </w:r>
      <w:proofErr w:type="spellEnd"/>
      <w:r>
        <w:t xml:space="preserve"> sein </w:t>
      </w:r>
      <w:proofErr w:type="spellStart"/>
      <w:r>
        <w:t>nit</w:t>
      </w:r>
      <w:proofErr w:type="spellEnd"/>
      <w:r>
        <w:t xml:space="preserve"> / und was </w:t>
      </w:r>
      <w:proofErr w:type="spellStart"/>
      <w:r>
        <w:t>jm</w:t>
      </w:r>
      <w:proofErr w:type="spellEnd"/>
      <w:r>
        <w:t xml:space="preserve"> </w:t>
      </w:r>
      <w:proofErr w:type="spellStart"/>
      <w:r>
        <w:t>kain</w:t>
      </w:r>
      <w:proofErr w:type="spellEnd"/>
      <w:r>
        <w:t xml:space="preserve"> nütz zu </w:t>
      </w:r>
      <w:proofErr w:type="spellStart"/>
      <w:r>
        <w:t>jmselber</w:t>
      </w:r>
      <w:proofErr w:type="spellEnd"/>
      <w:r>
        <w:t xml:space="preserve">. Sich also was </w:t>
      </w:r>
      <w:proofErr w:type="spellStart"/>
      <w:r>
        <w:t>unnd</w:t>
      </w:r>
      <w:proofErr w:type="spellEnd"/>
      <w:r>
        <w:t xml:space="preserve"> ist es auch </w:t>
      </w:r>
      <w:proofErr w:type="spellStart"/>
      <w:r>
        <w:t>umb</w:t>
      </w:r>
      <w:proofErr w:type="spellEnd"/>
      <w:r>
        <w:t xml:space="preserve"> all </w:t>
      </w:r>
      <w:proofErr w:type="spellStart"/>
      <w:r>
        <w:t>tugend</w:t>
      </w:r>
      <w:proofErr w:type="spellEnd"/>
      <w:r>
        <w:t xml:space="preserve"> / </w:t>
      </w:r>
      <w:proofErr w:type="spellStart"/>
      <w:r>
        <w:t>ordnung</w:t>
      </w:r>
      <w:proofErr w:type="spellEnd"/>
      <w:r>
        <w:t xml:space="preserve"> / und </w:t>
      </w:r>
      <w:proofErr w:type="spellStart"/>
      <w:r>
        <w:t>redlichait</w:t>
      </w:r>
      <w:proofErr w:type="spellEnd"/>
      <w:r>
        <w:t xml:space="preserve"> / und des </w:t>
      </w:r>
      <w:proofErr w:type="spellStart"/>
      <w:r>
        <w:t>geleich</w:t>
      </w:r>
      <w:proofErr w:type="spellEnd"/>
      <w:r>
        <w:t xml:space="preserve">. Wann was </w:t>
      </w:r>
      <w:proofErr w:type="spellStart"/>
      <w:r>
        <w:t>hyemit</w:t>
      </w:r>
      <w:proofErr w:type="spellEnd"/>
      <w:r>
        <w:t xml:space="preserve"> zu überkommen ist / uns etwas hiemit zu überkommen </w:t>
      </w:r>
      <w:proofErr w:type="spellStart"/>
      <w:r>
        <w:t>waer</w:t>
      </w:r>
      <w:proofErr w:type="spellEnd"/>
      <w:r>
        <w:t xml:space="preserve"> / das ist in Christo alles vor / und ist </w:t>
      </w:r>
      <w:proofErr w:type="spellStart"/>
      <w:r>
        <w:t>berait</w:t>
      </w:r>
      <w:proofErr w:type="spellEnd"/>
      <w:r>
        <w:t xml:space="preserve"> da. in </w:t>
      </w:r>
      <w:proofErr w:type="spellStart"/>
      <w:r>
        <w:t>disem</w:t>
      </w:r>
      <w:proofErr w:type="spellEnd"/>
      <w:r>
        <w:t xml:space="preserve"> verstand ist es auch war / und in </w:t>
      </w:r>
      <w:proofErr w:type="spellStart"/>
      <w:r>
        <w:t>disem</w:t>
      </w:r>
      <w:proofErr w:type="spellEnd"/>
      <w:r>
        <w:t xml:space="preserve"> verstand ist auch </w:t>
      </w:r>
      <w:proofErr w:type="spellStart"/>
      <w:r>
        <w:t>sant</w:t>
      </w:r>
      <w:proofErr w:type="spellEnd"/>
      <w:r>
        <w:t xml:space="preserve"> Paulus </w:t>
      </w:r>
      <w:proofErr w:type="spellStart"/>
      <w:r>
        <w:t>wort</w:t>
      </w:r>
      <w:proofErr w:type="spellEnd"/>
      <w:r>
        <w:t xml:space="preserve"> war / </w:t>
      </w:r>
      <w:proofErr w:type="spellStart"/>
      <w:r>
        <w:t>unnd</w:t>
      </w:r>
      <w:proofErr w:type="spellEnd"/>
      <w:r>
        <w:t xml:space="preserve"> zu </w:t>
      </w:r>
      <w:proofErr w:type="spellStart"/>
      <w:r>
        <w:t>versteen</w:t>
      </w:r>
      <w:proofErr w:type="spellEnd"/>
      <w:r>
        <w:t xml:space="preserve"> / da er spricht. Die von </w:t>
      </w:r>
      <w:proofErr w:type="spellStart"/>
      <w:r>
        <w:t>gottes</w:t>
      </w:r>
      <w:proofErr w:type="spellEnd"/>
      <w:r>
        <w:t xml:space="preserve"> </w:t>
      </w:r>
      <w:proofErr w:type="spellStart"/>
      <w:r>
        <w:t>gaist</w:t>
      </w:r>
      <w:proofErr w:type="spellEnd"/>
      <w:r>
        <w:t xml:space="preserve"> </w:t>
      </w:r>
      <w:proofErr w:type="spellStart"/>
      <w:r>
        <w:t>geweyset</w:t>
      </w:r>
      <w:proofErr w:type="spellEnd"/>
      <w:r>
        <w:t xml:space="preserve"> / </w:t>
      </w:r>
      <w:proofErr w:type="spellStart"/>
      <w:r>
        <w:t>unnd</w:t>
      </w:r>
      <w:proofErr w:type="spellEnd"/>
      <w:r>
        <w:t xml:space="preserve"> </w:t>
      </w:r>
      <w:proofErr w:type="spellStart"/>
      <w:r>
        <w:t>gewürcket</w:t>
      </w:r>
      <w:proofErr w:type="spellEnd"/>
      <w:r>
        <w:t xml:space="preserve"> / </w:t>
      </w:r>
      <w:proofErr w:type="spellStart"/>
      <w:r>
        <w:t>unnd</w:t>
      </w:r>
      <w:proofErr w:type="spellEnd"/>
      <w:r>
        <w:t xml:space="preserve"> </w:t>
      </w:r>
      <w:proofErr w:type="spellStart"/>
      <w:r>
        <w:t>gelaitet</w:t>
      </w:r>
      <w:proofErr w:type="spellEnd"/>
      <w:r>
        <w:t xml:space="preserve"> werden / die </w:t>
      </w:r>
      <w:proofErr w:type="spellStart"/>
      <w:r>
        <w:t>seind</w:t>
      </w:r>
      <w:proofErr w:type="spellEnd"/>
      <w:r>
        <w:t xml:space="preserve"> </w:t>
      </w:r>
      <w:proofErr w:type="spellStart"/>
      <w:r>
        <w:t>gots</w:t>
      </w:r>
      <w:proofErr w:type="spellEnd"/>
      <w:r>
        <w:t xml:space="preserve"> </w:t>
      </w:r>
      <w:proofErr w:type="spellStart"/>
      <w:r>
        <w:t>kinder</w:t>
      </w:r>
      <w:proofErr w:type="spellEnd"/>
      <w:r>
        <w:t xml:space="preserve"> / und </w:t>
      </w:r>
      <w:proofErr w:type="spellStart"/>
      <w:r>
        <w:t>seind</w:t>
      </w:r>
      <w:proofErr w:type="spellEnd"/>
      <w:r>
        <w:t xml:space="preserve"> </w:t>
      </w:r>
      <w:proofErr w:type="spellStart"/>
      <w:r>
        <w:t>nit</w:t>
      </w:r>
      <w:proofErr w:type="spellEnd"/>
      <w:r>
        <w:t xml:space="preserve"> </w:t>
      </w:r>
      <w:proofErr w:type="spellStart"/>
      <w:r>
        <w:t>under</w:t>
      </w:r>
      <w:proofErr w:type="spellEnd"/>
      <w:r>
        <w:t xml:space="preserve"> der </w:t>
      </w:r>
      <w:proofErr w:type="spellStart"/>
      <w:r>
        <w:t>Ee</w:t>
      </w:r>
      <w:proofErr w:type="spellEnd"/>
      <w:r>
        <w:t xml:space="preserve"> in </w:t>
      </w:r>
      <w:proofErr w:type="spellStart"/>
      <w:r>
        <w:t>aim</w:t>
      </w:r>
      <w:proofErr w:type="spellEnd"/>
      <w:r>
        <w:t xml:space="preserve"> </w:t>
      </w:r>
      <w:proofErr w:type="spellStart"/>
      <w:r>
        <w:t>syn</w:t>
      </w:r>
      <w:proofErr w:type="spellEnd"/>
      <w:r>
        <w:t xml:space="preserve">. das ist / man </w:t>
      </w:r>
      <w:proofErr w:type="spellStart"/>
      <w:r>
        <w:t>darff</w:t>
      </w:r>
      <w:proofErr w:type="spellEnd"/>
      <w:r>
        <w:t xml:space="preserve"> </w:t>
      </w:r>
      <w:proofErr w:type="spellStart"/>
      <w:r>
        <w:t>sy</w:t>
      </w:r>
      <w:proofErr w:type="spellEnd"/>
      <w:r>
        <w:t xml:space="preserve"> </w:t>
      </w:r>
      <w:proofErr w:type="spellStart"/>
      <w:r>
        <w:t>nit</w:t>
      </w:r>
      <w:proofErr w:type="spellEnd"/>
      <w:r>
        <w:t xml:space="preserve"> </w:t>
      </w:r>
      <w:proofErr w:type="spellStart"/>
      <w:r>
        <w:t>leren</w:t>
      </w:r>
      <w:proofErr w:type="spellEnd"/>
      <w:r>
        <w:t xml:space="preserve"> was </w:t>
      </w:r>
      <w:proofErr w:type="spellStart"/>
      <w:r>
        <w:t>sy</w:t>
      </w:r>
      <w:proofErr w:type="spellEnd"/>
      <w:r>
        <w:t xml:space="preserve"> thun oder lassen sollen / wann </w:t>
      </w:r>
      <w:proofErr w:type="spellStart"/>
      <w:r>
        <w:t>ir</w:t>
      </w:r>
      <w:proofErr w:type="spellEnd"/>
      <w:r>
        <w:t xml:space="preserve"> </w:t>
      </w:r>
      <w:proofErr w:type="spellStart"/>
      <w:r>
        <w:t>maister</w:t>
      </w:r>
      <w:proofErr w:type="spellEnd"/>
      <w:r>
        <w:t xml:space="preserve"> der </w:t>
      </w:r>
      <w:proofErr w:type="spellStart"/>
      <w:r>
        <w:t>gaist</w:t>
      </w:r>
      <w:proofErr w:type="spellEnd"/>
      <w:r>
        <w:t xml:space="preserve"> </w:t>
      </w:r>
      <w:proofErr w:type="spellStart"/>
      <w:r>
        <w:t>gottes</w:t>
      </w:r>
      <w:proofErr w:type="spellEnd"/>
      <w:r>
        <w:t xml:space="preserve"> soll </w:t>
      </w:r>
      <w:proofErr w:type="spellStart"/>
      <w:r>
        <w:t>sy</w:t>
      </w:r>
      <w:proofErr w:type="spellEnd"/>
      <w:r>
        <w:t xml:space="preserve"> </w:t>
      </w:r>
      <w:proofErr w:type="spellStart"/>
      <w:r>
        <w:t>wol</w:t>
      </w:r>
      <w:proofErr w:type="spellEnd"/>
      <w:r>
        <w:t xml:space="preserve"> leeren. Auch </w:t>
      </w:r>
      <w:proofErr w:type="spellStart"/>
      <w:r>
        <w:t>bedarff</w:t>
      </w:r>
      <w:proofErr w:type="spellEnd"/>
      <w:r>
        <w:t xml:space="preserve"> man </w:t>
      </w:r>
      <w:proofErr w:type="spellStart"/>
      <w:r>
        <w:t>jn</w:t>
      </w:r>
      <w:proofErr w:type="spellEnd"/>
      <w:r>
        <w:t xml:space="preserve"> nicht gebieten / oder </w:t>
      </w:r>
      <w:proofErr w:type="spellStart"/>
      <w:r>
        <w:t>hayssen</w:t>
      </w:r>
      <w:proofErr w:type="spellEnd"/>
      <w:r>
        <w:t xml:space="preserve"> </w:t>
      </w:r>
      <w:proofErr w:type="spellStart"/>
      <w:r>
        <w:t>wol</w:t>
      </w:r>
      <w:proofErr w:type="spellEnd"/>
      <w:r>
        <w:t xml:space="preserve"> tun oder übel lassen / und </w:t>
      </w:r>
      <w:proofErr w:type="spellStart"/>
      <w:r>
        <w:t>dergeleich</w:t>
      </w:r>
      <w:proofErr w:type="spellEnd"/>
      <w:r>
        <w:t xml:space="preserve"> / Wann </w:t>
      </w:r>
      <w:proofErr w:type="spellStart"/>
      <w:r>
        <w:t>derselb</w:t>
      </w:r>
      <w:proofErr w:type="spellEnd"/>
      <w:r>
        <w:t xml:space="preserve"> der </w:t>
      </w:r>
      <w:proofErr w:type="spellStart"/>
      <w:r>
        <w:t>sy</w:t>
      </w:r>
      <w:proofErr w:type="spellEnd"/>
      <w:r>
        <w:t xml:space="preserve"> leeret was gut oder nicht gut ist oder sey / oder das </w:t>
      </w:r>
      <w:proofErr w:type="spellStart"/>
      <w:r>
        <w:t>best</w:t>
      </w:r>
      <w:proofErr w:type="spellEnd"/>
      <w:r>
        <w:t xml:space="preserve"> oder nicht / </w:t>
      </w:r>
      <w:proofErr w:type="spellStart"/>
      <w:r>
        <w:t>derselb</w:t>
      </w:r>
      <w:proofErr w:type="spellEnd"/>
      <w:r>
        <w:t xml:space="preserve"> </w:t>
      </w:r>
      <w:proofErr w:type="spellStart"/>
      <w:r>
        <w:t>gebeüt</w:t>
      </w:r>
      <w:proofErr w:type="spellEnd"/>
      <w:r>
        <w:t xml:space="preserve"> </w:t>
      </w:r>
      <w:proofErr w:type="spellStart"/>
      <w:r>
        <w:t>jn</w:t>
      </w:r>
      <w:proofErr w:type="spellEnd"/>
      <w:r>
        <w:t xml:space="preserve"> auch / und </w:t>
      </w:r>
      <w:proofErr w:type="spellStart"/>
      <w:r>
        <w:t>haißt</w:t>
      </w:r>
      <w:proofErr w:type="spellEnd"/>
      <w:r>
        <w:t xml:space="preserve"> </w:t>
      </w:r>
      <w:proofErr w:type="spellStart"/>
      <w:r>
        <w:t>sy</w:t>
      </w:r>
      <w:proofErr w:type="spellEnd"/>
      <w:r>
        <w:t xml:space="preserve"> bleiben bey dem besten / und das ander lassen / </w:t>
      </w:r>
      <w:proofErr w:type="spellStart"/>
      <w:r>
        <w:t>unnd</w:t>
      </w:r>
      <w:proofErr w:type="spellEnd"/>
      <w:r>
        <w:t xml:space="preserve"> dem </w:t>
      </w:r>
      <w:proofErr w:type="spellStart"/>
      <w:r>
        <w:t>seind</w:t>
      </w:r>
      <w:proofErr w:type="spellEnd"/>
      <w:r>
        <w:t xml:space="preserve"> </w:t>
      </w:r>
      <w:proofErr w:type="spellStart"/>
      <w:r>
        <w:t>sy</w:t>
      </w:r>
      <w:proofErr w:type="spellEnd"/>
      <w:r>
        <w:t xml:space="preserve"> gehorsam. Sich in </w:t>
      </w:r>
      <w:proofErr w:type="spellStart"/>
      <w:r>
        <w:t>disem</w:t>
      </w:r>
      <w:proofErr w:type="spellEnd"/>
      <w:r>
        <w:t xml:space="preserve"> verstand </w:t>
      </w:r>
      <w:proofErr w:type="spellStart"/>
      <w:r>
        <w:t>dürffen</w:t>
      </w:r>
      <w:proofErr w:type="spellEnd"/>
      <w:r>
        <w:t xml:space="preserve"> </w:t>
      </w:r>
      <w:proofErr w:type="spellStart"/>
      <w:r>
        <w:t>sy</w:t>
      </w:r>
      <w:proofErr w:type="spellEnd"/>
      <w:r>
        <w:t xml:space="preserve"> </w:t>
      </w:r>
      <w:proofErr w:type="spellStart"/>
      <w:r>
        <w:t>kainr</w:t>
      </w:r>
      <w:proofErr w:type="spellEnd"/>
      <w:r>
        <w:t xml:space="preserve"> </w:t>
      </w:r>
      <w:proofErr w:type="spellStart"/>
      <w:r>
        <w:t>Ee</w:t>
      </w:r>
      <w:proofErr w:type="spellEnd"/>
      <w:r>
        <w:t xml:space="preserve"> / </w:t>
      </w:r>
      <w:proofErr w:type="spellStart"/>
      <w:r>
        <w:t>lernung</w:t>
      </w:r>
      <w:proofErr w:type="spellEnd"/>
      <w:r>
        <w:t xml:space="preserve"> noch gebot warten. Auch in </w:t>
      </w:r>
      <w:proofErr w:type="spellStart"/>
      <w:r>
        <w:t>aim</w:t>
      </w:r>
      <w:proofErr w:type="spellEnd"/>
      <w:r>
        <w:t xml:space="preserve"> andern verstand </w:t>
      </w:r>
      <w:proofErr w:type="spellStart"/>
      <w:r>
        <w:t>dürffen</w:t>
      </w:r>
      <w:proofErr w:type="spellEnd"/>
      <w:r>
        <w:t xml:space="preserve"> </w:t>
      </w:r>
      <w:proofErr w:type="spellStart"/>
      <w:r>
        <w:t>sy</w:t>
      </w:r>
      <w:proofErr w:type="spellEnd"/>
      <w:r>
        <w:t xml:space="preserve"> </w:t>
      </w:r>
      <w:proofErr w:type="spellStart"/>
      <w:r>
        <w:t>kainer</w:t>
      </w:r>
      <w:proofErr w:type="spellEnd"/>
      <w:r>
        <w:t xml:space="preserve"> </w:t>
      </w:r>
      <w:proofErr w:type="spellStart"/>
      <w:r>
        <w:t>ee</w:t>
      </w:r>
      <w:proofErr w:type="spellEnd"/>
      <w:r>
        <w:t xml:space="preserve"> / </w:t>
      </w:r>
      <w:proofErr w:type="spellStart"/>
      <w:r>
        <w:t>daz</w:t>
      </w:r>
      <w:proofErr w:type="spellEnd"/>
      <w:r>
        <w:t xml:space="preserve"> </w:t>
      </w:r>
      <w:proofErr w:type="spellStart"/>
      <w:r>
        <w:t>sy</w:t>
      </w:r>
      <w:proofErr w:type="spellEnd"/>
      <w:r>
        <w:t xml:space="preserve"> </w:t>
      </w:r>
      <w:proofErr w:type="spellStart"/>
      <w:r>
        <w:t>jn</w:t>
      </w:r>
      <w:proofErr w:type="spellEnd"/>
      <w:r>
        <w:t xml:space="preserve"> selber damit ich überkommen oder gewinnen / oder </w:t>
      </w:r>
      <w:proofErr w:type="spellStart"/>
      <w:r>
        <w:t>jn</w:t>
      </w:r>
      <w:proofErr w:type="spellEnd"/>
      <w:r>
        <w:t xml:space="preserve"> selber </w:t>
      </w:r>
      <w:proofErr w:type="spellStart"/>
      <w:r>
        <w:t>etwar</w:t>
      </w:r>
      <w:proofErr w:type="spellEnd"/>
      <w:r>
        <w:t xml:space="preserve"> zu nütz sey. Wann was man mit </w:t>
      </w:r>
      <w:proofErr w:type="spellStart"/>
      <w:r>
        <w:t>disen</w:t>
      </w:r>
      <w:proofErr w:type="spellEnd"/>
      <w:r>
        <w:t xml:space="preserve"> oder auch mit allen </w:t>
      </w:r>
      <w:proofErr w:type="spellStart"/>
      <w:r>
        <w:t>creaturn</w:t>
      </w:r>
      <w:proofErr w:type="spellEnd"/>
      <w:r>
        <w:t xml:space="preserve"> </w:t>
      </w:r>
      <w:proofErr w:type="spellStart"/>
      <w:r>
        <w:t>hilff</w:t>
      </w:r>
      <w:proofErr w:type="spellEnd"/>
      <w:r>
        <w:t xml:space="preserve"> / oder </w:t>
      </w:r>
      <w:proofErr w:type="spellStart"/>
      <w:r>
        <w:t>red</w:t>
      </w:r>
      <w:proofErr w:type="spellEnd"/>
      <w:r>
        <w:t xml:space="preserve"> / worten und </w:t>
      </w:r>
      <w:proofErr w:type="spellStart"/>
      <w:r>
        <w:t>wercken</w:t>
      </w:r>
      <w:proofErr w:type="spellEnd"/>
      <w:r>
        <w:t xml:space="preserve"> überkommen oder </w:t>
      </w:r>
      <w:proofErr w:type="spellStart"/>
      <w:r>
        <w:t>geschicken</w:t>
      </w:r>
      <w:proofErr w:type="spellEnd"/>
      <w:r>
        <w:t xml:space="preserve"> mag </w:t>
      </w:r>
      <w:proofErr w:type="spellStart"/>
      <w:r>
        <w:t>auff</w:t>
      </w:r>
      <w:proofErr w:type="spellEnd"/>
      <w:r>
        <w:t xml:space="preserve"> den ewigen weg </w:t>
      </w:r>
      <w:proofErr w:type="spellStart"/>
      <w:r>
        <w:t>unnd</w:t>
      </w:r>
      <w:proofErr w:type="spellEnd"/>
      <w:r>
        <w:t xml:space="preserve"> zu dem ewigen leben / das </w:t>
      </w:r>
      <w:proofErr w:type="spellStart"/>
      <w:r>
        <w:t>hond</w:t>
      </w:r>
      <w:proofErr w:type="spellEnd"/>
      <w:r>
        <w:t xml:space="preserve"> </w:t>
      </w:r>
      <w:proofErr w:type="spellStart"/>
      <w:r>
        <w:t>sy</w:t>
      </w:r>
      <w:proofErr w:type="spellEnd"/>
      <w:r>
        <w:t xml:space="preserve"> alles </w:t>
      </w:r>
      <w:proofErr w:type="spellStart"/>
      <w:r>
        <w:t>beraitt</w:t>
      </w:r>
      <w:proofErr w:type="spellEnd"/>
      <w:r>
        <w:t xml:space="preserve">. Sich in </w:t>
      </w:r>
      <w:proofErr w:type="spellStart"/>
      <w:r>
        <w:t>disem</w:t>
      </w:r>
      <w:proofErr w:type="spellEnd"/>
      <w:r>
        <w:t xml:space="preserve"> </w:t>
      </w:r>
      <w:proofErr w:type="spellStart"/>
      <w:r>
        <w:t>syn</w:t>
      </w:r>
      <w:proofErr w:type="spellEnd"/>
      <w:r>
        <w:t xml:space="preserve"> ist es war / </w:t>
      </w:r>
      <w:proofErr w:type="spellStart"/>
      <w:r>
        <w:t>daz</w:t>
      </w:r>
      <w:proofErr w:type="spellEnd"/>
      <w:r>
        <w:t xml:space="preserve"> man über alle </w:t>
      </w:r>
      <w:proofErr w:type="spellStart"/>
      <w:r>
        <w:t>Ee</w:t>
      </w:r>
      <w:proofErr w:type="spellEnd"/>
      <w:r>
        <w:t xml:space="preserve"> und </w:t>
      </w:r>
      <w:proofErr w:type="spellStart"/>
      <w:r>
        <w:t>tugend</w:t>
      </w:r>
      <w:proofErr w:type="spellEnd"/>
      <w:r>
        <w:t xml:space="preserve"> kommen mag / und auch über alle </w:t>
      </w:r>
      <w:proofErr w:type="spellStart"/>
      <w:r>
        <w:t>creaturen</w:t>
      </w:r>
      <w:proofErr w:type="spellEnd"/>
      <w:r>
        <w:t xml:space="preserve"> </w:t>
      </w:r>
      <w:proofErr w:type="spellStart"/>
      <w:r>
        <w:t>werck</w:t>
      </w:r>
      <w:proofErr w:type="spellEnd"/>
      <w:r>
        <w:t xml:space="preserve"> / wissen und </w:t>
      </w:r>
      <w:proofErr w:type="spellStart"/>
      <w:r>
        <w:t>vermügen</w:t>
      </w:r>
      <w:proofErr w:type="spellEnd"/>
      <w:r>
        <w:t xml:space="preserve">. </w:t>
      </w:r>
    </w:p>
    <w:p w14:paraId="78427623" w14:textId="77777777" w:rsidR="00243995" w:rsidRDefault="00243995" w:rsidP="00243995">
      <w:pPr>
        <w:pStyle w:val="berschrift2"/>
      </w:pPr>
      <w:r>
        <w:t>Das XXIX Capitel</w:t>
      </w:r>
    </w:p>
    <w:p w14:paraId="28BB0697" w14:textId="77777777" w:rsidR="00243995" w:rsidRDefault="00243995" w:rsidP="00243995">
      <w:pPr>
        <w:pStyle w:val="StandardWeb"/>
      </w:pPr>
      <w:r>
        <w:t xml:space="preserve">Aber das ander das man spricht / man </w:t>
      </w:r>
      <w:proofErr w:type="spellStart"/>
      <w:r>
        <w:t>sol</w:t>
      </w:r>
      <w:proofErr w:type="spellEnd"/>
      <w:r>
        <w:t xml:space="preserve"> </w:t>
      </w:r>
      <w:proofErr w:type="spellStart"/>
      <w:r>
        <w:t>baide</w:t>
      </w:r>
      <w:proofErr w:type="spellEnd"/>
      <w:r>
        <w:t xml:space="preserve"> Christus leben / und alle gebot / </w:t>
      </w:r>
      <w:proofErr w:type="spellStart"/>
      <w:r>
        <w:t>gesatz</w:t>
      </w:r>
      <w:proofErr w:type="spellEnd"/>
      <w:r>
        <w:t xml:space="preserve"> / weiß / </w:t>
      </w:r>
      <w:proofErr w:type="spellStart"/>
      <w:r>
        <w:t>ordnung</w:t>
      </w:r>
      <w:proofErr w:type="spellEnd"/>
      <w:r>
        <w:t xml:space="preserve"> / und </w:t>
      </w:r>
      <w:proofErr w:type="spellStart"/>
      <w:r>
        <w:t>dergleich</w:t>
      </w:r>
      <w:proofErr w:type="spellEnd"/>
      <w:r>
        <w:t xml:space="preserve"> hinlegen und </w:t>
      </w:r>
      <w:proofErr w:type="spellStart"/>
      <w:r>
        <w:t>auffschieben</w:t>
      </w:r>
      <w:proofErr w:type="spellEnd"/>
      <w:r>
        <w:t xml:space="preserve"> / und man </w:t>
      </w:r>
      <w:proofErr w:type="spellStart"/>
      <w:r>
        <w:t>sol</w:t>
      </w:r>
      <w:proofErr w:type="spellEnd"/>
      <w:r>
        <w:t xml:space="preserve"> </w:t>
      </w:r>
      <w:proofErr w:type="spellStart"/>
      <w:r>
        <w:t>ir</w:t>
      </w:r>
      <w:proofErr w:type="spellEnd"/>
      <w:r>
        <w:t xml:space="preserve"> unachtsam sein und </w:t>
      </w:r>
      <w:proofErr w:type="spellStart"/>
      <w:r>
        <w:t>verschmaehen</w:t>
      </w:r>
      <w:proofErr w:type="spellEnd"/>
      <w:r>
        <w:t xml:space="preserve"> / und haben es zu </w:t>
      </w:r>
      <w:proofErr w:type="spellStart"/>
      <w:r>
        <w:t>aim</w:t>
      </w:r>
      <w:proofErr w:type="spellEnd"/>
      <w:r>
        <w:t xml:space="preserve"> </w:t>
      </w:r>
      <w:proofErr w:type="spellStart"/>
      <w:r>
        <w:t>spott</w:t>
      </w:r>
      <w:proofErr w:type="spellEnd"/>
      <w:r>
        <w:t xml:space="preserve"> / das ist falsch und gelogen. Sich / nun </w:t>
      </w:r>
      <w:proofErr w:type="spellStart"/>
      <w:r>
        <w:t>moecht</w:t>
      </w:r>
      <w:proofErr w:type="spellEnd"/>
      <w:r>
        <w:t xml:space="preserve"> man sprechen. Seyd </w:t>
      </w:r>
      <w:proofErr w:type="spellStart"/>
      <w:r>
        <w:t>bayde</w:t>
      </w:r>
      <w:proofErr w:type="spellEnd"/>
      <w:r>
        <w:t xml:space="preserve"> Christus / und auch </w:t>
      </w:r>
      <w:proofErr w:type="spellStart"/>
      <w:r>
        <w:t>annder</w:t>
      </w:r>
      <w:proofErr w:type="spellEnd"/>
      <w:r>
        <w:t xml:space="preserve"> </w:t>
      </w:r>
      <w:proofErr w:type="spellStart"/>
      <w:r>
        <w:t>menschen</w:t>
      </w:r>
      <w:proofErr w:type="spellEnd"/>
      <w:r>
        <w:t xml:space="preserve"> / mit Christus leben / oder mit allen </w:t>
      </w:r>
      <w:proofErr w:type="spellStart"/>
      <w:r>
        <w:t>weysen</w:t>
      </w:r>
      <w:proofErr w:type="spellEnd"/>
      <w:r>
        <w:t xml:space="preserve"> / </w:t>
      </w:r>
      <w:proofErr w:type="spellStart"/>
      <w:r>
        <w:t>ordnung</w:t>
      </w:r>
      <w:proofErr w:type="spellEnd"/>
      <w:r>
        <w:t xml:space="preserve"> und </w:t>
      </w:r>
      <w:proofErr w:type="spellStart"/>
      <w:r>
        <w:t>dergleich</w:t>
      </w:r>
      <w:proofErr w:type="spellEnd"/>
      <w:r>
        <w:t xml:space="preserve"> / nichts überkommen oder </w:t>
      </w:r>
      <w:proofErr w:type="spellStart"/>
      <w:r>
        <w:t>nützs</w:t>
      </w:r>
      <w:proofErr w:type="spellEnd"/>
      <w:r>
        <w:t xml:space="preserve"> schaffen </w:t>
      </w:r>
      <w:proofErr w:type="spellStart"/>
      <w:r>
        <w:t>mügen</w:t>
      </w:r>
      <w:proofErr w:type="spellEnd"/>
      <w:r>
        <w:t xml:space="preserve">. wann was damit zu überkommen ist das haben </w:t>
      </w:r>
      <w:proofErr w:type="spellStart"/>
      <w:r>
        <w:t>sy</w:t>
      </w:r>
      <w:proofErr w:type="spellEnd"/>
      <w:r>
        <w:t xml:space="preserve"> </w:t>
      </w:r>
      <w:proofErr w:type="spellStart"/>
      <w:r>
        <w:t>vonstundan</w:t>
      </w:r>
      <w:proofErr w:type="spellEnd"/>
      <w:r>
        <w:t xml:space="preserve">. Was </w:t>
      </w:r>
      <w:proofErr w:type="spellStart"/>
      <w:r>
        <w:t>sol</w:t>
      </w:r>
      <w:proofErr w:type="spellEnd"/>
      <w:r>
        <w:t xml:space="preserve"> es </w:t>
      </w:r>
      <w:proofErr w:type="spellStart"/>
      <w:r>
        <w:t>jn</w:t>
      </w:r>
      <w:proofErr w:type="spellEnd"/>
      <w:r>
        <w:t xml:space="preserve"> dann </w:t>
      </w:r>
      <w:proofErr w:type="spellStart"/>
      <w:r>
        <w:t>fürbaß</w:t>
      </w:r>
      <w:proofErr w:type="spellEnd"/>
      <w:r>
        <w:t xml:space="preserve"> / das </w:t>
      </w:r>
      <w:proofErr w:type="spellStart"/>
      <w:r>
        <w:t>sy</w:t>
      </w:r>
      <w:proofErr w:type="spellEnd"/>
      <w:r>
        <w:t xml:space="preserve"> es </w:t>
      </w:r>
      <w:proofErr w:type="spellStart"/>
      <w:r>
        <w:t>nit</w:t>
      </w:r>
      <w:proofErr w:type="spellEnd"/>
      <w:r>
        <w:t xml:space="preserve"> </w:t>
      </w:r>
      <w:proofErr w:type="spellStart"/>
      <w:r>
        <w:t>underwegen</w:t>
      </w:r>
      <w:proofErr w:type="spellEnd"/>
      <w:r>
        <w:t xml:space="preserve"> lassen sollen / sollen </w:t>
      </w:r>
      <w:proofErr w:type="spellStart"/>
      <w:r>
        <w:t>sy</w:t>
      </w:r>
      <w:proofErr w:type="spellEnd"/>
      <w:r>
        <w:t xml:space="preserve"> </w:t>
      </w:r>
      <w:proofErr w:type="spellStart"/>
      <w:r>
        <w:t>dannocht</w:t>
      </w:r>
      <w:proofErr w:type="spellEnd"/>
      <w:r>
        <w:t xml:space="preserve"> damit </w:t>
      </w:r>
      <w:proofErr w:type="spellStart"/>
      <w:r>
        <w:t>umbgon</w:t>
      </w:r>
      <w:proofErr w:type="spellEnd"/>
      <w:r>
        <w:t xml:space="preserve"> / und sollen es handeln und </w:t>
      </w:r>
      <w:proofErr w:type="spellStart"/>
      <w:r>
        <w:t>fürter</w:t>
      </w:r>
      <w:proofErr w:type="spellEnd"/>
      <w:r>
        <w:t xml:space="preserve"> treiben? Sich das </w:t>
      </w:r>
      <w:proofErr w:type="spellStart"/>
      <w:r>
        <w:t>sol</w:t>
      </w:r>
      <w:proofErr w:type="spellEnd"/>
      <w:r>
        <w:t xml:space="preserve"> man </w:t>
      </w:r>
      <w:proofErr w:type="spellStart"/>
      <w:r>
        <w:t>wol</w:t>
      </w:r>
      <w:proofErr w:type="spellEnd"/>
      <w:r>
        <w:t xml:space="preserve"> </w:t>
      </w:r>
      <w:proofErr w:type="spellStart"/>
      <w:r>
        <w:t>mercken</w:t>
      </w:r>
      <w:proofErr w:type="spellEnd"/>
      <w:r>
        <w:t xml:space="preserve">. Es ist </w:t>
      </w:r>
      <w:proofErr w:type="spellStart"/>
      <w:r>
        <w:t>zwayerlay</w:t>
      </w:r>
      <w:proofErr w:type="spellEnd"/>
      <w:r>
        <w:t xml:space="preserve"> </w:t>
      </w:r>
      <w:proofErr w:type="spellStart"/>
      <w:r>
        <w:t>liechte</w:t>
      </w:r>
      <w:proofErr w:type="spellEnd"/>
      <w:r>
        <w:t xml:space="preserve">. Ain war </w:t>
      </w:r>
      <w:proofErr w:type="spellStart"/>
      <w:r>
        <w:t>liecht</w:t>
      </w:r>
      <w:proofErr w:type="spellEnd"/>
      <w:r>
        <w:t xml:space="preserve"> / und das ander falsch. Das war </w:t>
      </w:r>
      <w:proofErr w:type="spellStart"/>
      <w:r>
        <w:t>liecht</w:t>
      </w:r>
      <w:proofErr w:type="spellEnd"/>
      <w:r>
        <w:t xml:space="preserve"> ist das ewig </w:t>
      </w:r>
      <w:proofErr w:type="spellStart"/>
      <w:r>
        <w:t>liecht</w:t>
      </w:r>
      <w:proofErr w:type="spellEnd"/>
      <w:r>
        <w:t xml:space="preserve"> / das </w:t>
      </w:r>
      <w:proofErr w:type="spellStart"/>
      <w:r>
        <w:t>got</w:t>
      </w:r>
      <w:proofErr w:type="spellEnd"/>
      <w:r>
        <w:t xml:space="preserve"> ist / oder es ist </w:t>
      </w:r>
      <w:proofErr w:type="spellStart"/>
      <w:r>
        <w:t>ain</w:t>
      </w:r>
      <w:proofErr w:type="spellEnd"/>
      <w:r>
        <w:t xml:space="preserve"> geschaffen </w:t>
      </w:r>
      <w:proofErr w:type="spellStart"/>
      <w:r>
        <w:t>liechte</w:t>
      </w:r>
      <w:proofErr w:type="spellEnd"/>
      <w:r>
        <w:t xml:space="preserve"> / und ist doch </w:t>
      </w:r>
      <w:proofErr w:type="spellStart"/>
      <w:r>
        <w:t>goetlich</w:t>
      </w:r>
      <w:proofErr w:type="spellEnd"/>
      <w:r>
        <w:t xml:space="preserve"> / und das </w:t>
      </w:r>
      <w:proofErr w:type="spellStart"/>
      <w:r>
        <w:t>haißt</w:t>
      </w:r>
      <w:proofErr w:type="spellEnd"/>
      <w:r>
        <w:t xml:space="preserve"> man </w:t>
      </w:r>
      <w:proofErr w:type="spellStart"/>
      <w:r>
        <w:t>gnad</w:t>
      </w:r>
      <w:proofErr w:type="spellEnd"/>
      <w:r>
        <w:t xml:space="preserve">. und </w:t>
      </w:r>
      <w:proofErr w:type="spellStart"/>
      <w:r>
        <w:t>dises</w:t>
      </w:r>
      <w:proofErr w:type="spellEnd"/>
      <w:r>
        <w:t xml:space="preserve"> ist alles war </w:t>
      </w:r>
      <w:proofErr w:type="spellStart"/>
      <w:r>
        <w:t>liecht</w:t>
      </w:r>
      <w:proofErr w:type="spellEnd"/>
      <w:r>
        <w:t xml:space="preserve">. So ist falsch </w:t>
      </w:r>
      <w:proofErr w:type="spellStart"/>
      <w:r>
        <w:t>liecht</w:t>
      </w:r>
      <w:proofErr w:type="spellEnd"/>
      <w:r>
        <w:t xml:space="preserve"> </w:t>
      </w:r>
      <w:proofErr w:type="spellStart"/>
      <w:r>
        <w:t>natur</w:t>
      </w:r>
      <w:proofErr w:type="spellEnd"/>
      <w:r>
        <w:t xml:space="preserve"> oder natürlich. </w:t>
      </w:r>
      <w:proofErr w:type="spellStart"/>
      <w:r>
        <w:t>Warumb</w:t>
      </w:r>
      <w:proofErr w:type="spellEnd"/>
      <w:r>
        <w:t xml:space="preserve"> ist aber das erst </w:t>
      </w:r>
      <w:proofErr w:type="spellStart"/>
      <w:r>
        <w:t>liecht</w:t>
      </w:r>
      <w:proofErr w:type="spellEnd"/>
      <w:r>
        <w:t xml:space="preserve"> war / und das ander falsch? Diß </w:t>
      </w:r>
      <w:proofErr w:type="spellStart"/>
      <w:r>
        <w:t>sol</w:t>
      </w:r>
      <w:proofErr w:type="spellEnd"/>
      <w:r>
        <w:t xml:space="preserve"> man </w:t>
      </w:r>
      <w:proofErr w:type="spellStart"/>
      <w:r>
        <w:t>baß</w:t>
      </w:r>
      <w:proofErr w:type="spellEnd"/>
      <w:r>
        <w:t xml:space="preserve"> </w:t>
      </w:r>
      <w:proofErr w:type="spellStart"/>
      <w:r>
        <w:t>mercken</w:t>
      </w:r>
      <w:proofErr w:type="spellEnd"/>
      <w:r>
        <w:t xml:space="preserve"> </w:t>
      </w:r>
      <w:proofErr w:type="spellStart"/>
      <w:r>
        <w:t>daa</w:t>
      </w:r>
      <w:proofErr w:type="spellEnd"/>
      <w:r>
        <w:t xml:space="preserve"> man schreiben oder sprechen </w:t>
      </w:r>
      <w:proofErr w:type="spellStart"/>
      <w:r>
        <w:t>kan</w:t>
      </w:r>
      <w:proofErr w:type="spellEnd"/>
      <w:r>
        <w:t xml:space="preserve">. </w:t>
      </w:r>
      <w:proofErr w:type="spellStart"/>
      <w:r>
        <w:t>Got</w:t>
      </w:r>
      <w:proofErr w:type="spellEnd"/>
      <w:r>
        <w:t xml:space="preserve"> als </w:t>
      </w:r>
      <w:proofErr w:type="spellStart"/>
      <w:r>
        <w:t>gothait</w:t>
      </w:r>
      <w:proofErr w:type="spellEnd"/>
      <w:r>
        <w:t xml:space="preserve"> / </w:t>
      </w:r>
      <w:proofErr w:type="spellStart"/>
      <w:r>
        <w:t>gehoert</w:t>
      </w:r>
      <w:proofErr w:type="spellEnd"/>
      <w:r>
        <w:t xml:space="preserve"> nicht zu / weder will noch wissen / oder offenbaren / noch diß noch das / das man </w:t>
      </w:r>
      <w:proofErr w:type="spellStart"/>
      <w:r>
        <w:t>genennen</w:t>
      </w:r>
      <w:proofErr w:type="spellEnd"/>
      <w:r>
        <w:t xml:space="preserve"> / sprechen oder </w:t>
      </w:r>
      <w:proofErr w:type="spellStart"/>
      <w:r>
        <w:t>gedencken</w:t>
      </w:r>
      <w:proofErr w:type="spellEnd"/>
      <w:r>
        <w:t xml:space="preserve"> mag. Aber </w:t>
      </w:r>
      <w:proofErr w:type="spellStart"/>
      <w:r>
        <w:t>got</w:t>
      </w:r>
      <w:proofErr w:type="spellEnd"/>
      <w:r>
        <w:t xml:space="preserve"> als </w:t>
      </w:r>
      <w:proofErr w:type="spellStart"/>
      <w:r>
        <w:t>gott</w:t>
      </w:r>
      <w:proofErr w:type="spellEnd"/>
      <w:r>
        <w:t xml:space="preserve"> </w:t>
      </w:r>
      <w:proofErr w:type="spellStart"/>
      <w:r>
        <w:t>gehoert</w:t>
      </w:r>
      <w:proofErr w:type="spellEnd"/>
      <w:r>
        <w:t xml:space="preserve"> zu / das er sein </w:t>
      </w:r>
      <w:proofErr w:type="spellStart"/>
      <w:r>
        <w:t>selb</w:t>
      </w:r>
      <w:proofErr w:type="spellEnd"/>
      <w:r>
        <w:t xml:space="preserve"> </w:t>
      </w:r>
      <w:proofErr w:type="spellStart"/>
      <w:r>
        <w:t>veryehe</w:t>
      </w:r>
      <w:proofErr w:type="spellEnd"/>
      <w:r>
        <w:t xml:space="preserve"> / und sich selber bekenn und lieb / und sich </w:t>
      </w:r>
      <w:proofErr w:type="spellStart"/>
      <w:r>
        <w:t>selb</w:t>
      </w:r>
      <w:proofErr w:type="spellEnd"/>
      <w:r>
        <w:t xml:space="preserve"> </w:t>
      </w:r>
      <w:proofErr w:type="spellStart"/>
      <w:r>
        <w:t>jmselber</w:t>
      </w:r>
      <w:proofErr w:type="spellEnd"/>
      <w:r>
        <w:t xml:space="preserve"> offenbar in </w:t>
      </w:r>
      <w:proofErr w:type="spellStart"/>
      <w:r>
        <w:t>jmselbs</w:t>
      </w:r>
      <w:proofErr w:type="spellEnd"/>
      <w:r>
        <w:t xml:space="preserve"> / und diß noch alles in </w:t>
      </w:r>
      <w:proofErr w:type="spellStart"/>
      <w:r>
        <w:t>got</w:t>
      </w:r>
      <w:proofErr w:type="spellEnd"/>
      <w:r>
        <w:t xml:space="preserve"> / noch alles als </w:t>
      </w:r>
      <w:proofErr w:type="spellStart"/>
      <w:r>
        <w:t>ain</w:t>
      </w:r>
      <w:proofErr w:type="spellEnd"/>
      <w:r>
        <w:t xml:space="preserve"> wesen / und </w:t>
      </w:r>
      <w:proofErr w:type="spellStart"/>
      <w:r>
        <w:t>nit</w:t>
      </w:r>
      <w:proofErr w:type="spellEnd"/>
      <w:r>
        <w:t xml:space="preserve"> als </w:t>
      </w:r>
      <w:proofErr w:type="spellStart"/>
      <w:r>
        <w:t>ain</w:t>
      </w:r>
      <w:proofErr w:type="spellEnd"/>
      <w:r>
        <w:t xml:space="preserve"> </w:t>
      </w:r>
      <w:proofErr w:type="spellStart"/>
      <w:r>
        <w:t>würcken</w:t>
      </w:r>
      <w:proofErr w:type="spellEnd"/>
      <w:r>
        <w:t xml:space="preserve"> / dieweil es on </w:t>
      </w:r>
      <w:proofErr w:type="spellStart"/>
      <w:r>
        <w:t>creatur</w:t>
      </w:r>
      <w:proofErr w:type="spellEnd"/>
      <w:r>
        <w:t xml:space="preserve"> ist / und in </w:t>
      </w:r>
      <w:proofErr w:type="spellStart"/>
      <w:r>
        <w:t>disem</w:t>
      </w:r>
      <w:proofErr w:type="spellEnd"/>
      <w:r>
        <w:t xml:space="preserve"> </w:t>
      </w:r>
      <w:proofErr w:type="spellStart"/>
      <w:r>
        <w:t>verychen</w:t>
      </w:r>
      <w:proofErr w:type="spellEnd"/>
      <w:r>
        <w:t xml:space="preserve"> </w:t>
      </w:r>
      <w:proofErr w:type="spellStart"/>
      <w:r>
        <w:t>unnd</w:t>
      </w:r>
      <w:proofErr w:type="spellEnd"/>
      <w:r>
        <w:t xml:space="preserve"> offenbaren / </w:t>
      </w:r>
      <w:proofErr w:type="spellStart"/>
      <w:r>
        <w:t>wirt</w:t>
      </w:r>
      <w:proofErr w:type="spellEnd"/>
      <w:r>
        <w:t xml:space="preserve"> die </w:t>
      </w:r>
      <w:proofErr w:type="spellStart"/>
      <w:r>
        <w:t>personlich</w:t>
      </w:r>
      <w:proofErr w:type="spellEnd"/>
      <w:r>
        <w:t xml:space="preserve"> </w:t>
      </w:r>
      <w:proofErr w:type="spellStart"/>
      <w:r>
        <w:t>underscheid</w:t>
      </w:r>
      <w:proofErr w:type="spellEnd"/>
      <w:r>
        <w:t xml:space="preserve">. Aber da </w:t>
      </w:r>
      <w:proofErr w:type="spellStart"/>
      <w:r>
        <w:t>got</w:t>
      </w:r>
      <w:proofErr w:type="spellEnd"/>
      <w:r>
        <w:t xml:space="preserve"> als </w:t>
      </w:r>
      <w:proofErr w:type="spellStart"/>
      <w:r>
        <w:t>got</w:t>
      </w:r>
      <w:proofErr w:type="spellEnd"/>
      <w:r>
        <w:t xml:space="preserve"> </w:t>
      </w:r>
      <w:proofErr w:type="spellStart"/>
      <w:r>
        <w:t>mensch</w:t>
      </w:r>
      <w:proofErr w:type="spellEnd"/>
      <w:r>
        <w:t xml:space="preserve"> ist / oder da </w:t>
      </w:r>
      <w:proofErr w:type="spellStart"/>
      <w:r>
        <w:t>got</w:t>
      </w:r>
      <w:proofErr w:type="spellEnd"/>
      <w:r>
        <w:t xml:space="preserve"> lebt in </w:t>
      </w:r>
      <w:proofErr w:type="spellStart"/>
      <w:r>
        <w:t>ainem</w:t>
      </w:r>
      <w:proofErr w:type="spellEnd"/>
      <w:r>
        <w:t xml:space="preserve"> </w:t>
      </w:r>
      <w:proofErr w:type="spellStart"/>
      <w:r>
        <w:t>goetlichen</w:t>
      </w:r>
      <w:proofErr w:type="spellEnd"/>
      <w:r>
        <w:t xml:space="preserve"> oder in </w:t>
      </w:r>
      <w:proofErr w:type="spellStart"/>
      <w:r>
        <w:t>aim</w:t>
      </w:r>
      <w:proofErr w:type="spellEnd"/>
      <w:r>
        <w:t xml:space="preserve"> vergotten </w:t>
      </w:r>
      <w:proofErr w:type="spellStart"/>
      <w:r>
        <w:t>menschen</w:t>
      </w:r>
      <w:proofErr w:type="spellEnd"/>
      <w:r>
        <w:t xml:space="preserve"> / </w:t>
      </w:r>
      <w:proofErr w:type="spellStart"/>
      <w:r>
        <w:t>gehoert</w:t>
      </w:r>
      <w:proofErr w:type="spellEnd"/>
      <w:r>
        <w:t xml:space="preserve"> </w:t>
      </w:r>
      <w:proofErr w:type="spellStart"/>
      <w:r>
        <w:t>got</w:t>
      </w:r>
      <w:proofErr w:type="spellEnd"/>
      <w:r>
        <w:t xml:space="preserve"> etwas zu das sein </w:t>
      </w:r>
      <w:proofErr w:type="spellStart"/>
      <w:r>
        <w:t>aigen</w:t>
      </w:r>
      <w:proofErr w:type="spellEnd"/>
      <w:r>
        <w:t xml:space="preserve"> ist / und </w:t>
      </w:r>
      <w:proofErr w:type="spellStart"/>
      <w:r>
        <w:t>jm</w:t>
      </w:r>
      <w:proofErr w:type="spellEnd"/>
      <w:r>
        <w:t xml:space="preserve"> </w:t>
      </w:r>
      <w:proofErr w:type="spellStart"/>
      <w:r>
        <w:t>allain</w:t>
      </w:r>
      <w:proofErr w:type="spellEnd"/>
      <w:r>
        <w:t xml:space="preserve"> </w:t>
      </w:r>
      <w:proofErr w:type="spellStart"/>
      <w:r>
        <w:t>zugehoert</w:t>
      </w:r>
      <w:proofErr w:type="spellEnd"/>
      <w:r>
        <w:t xml:space="preserve"> / und </w:t>
      </w:r>
      <w:proofErr w:type="spellStart"/>
      <w:r>
        <w:t>nit</w:t>
      </w:r>
      <w:proofErr w:type="spellEnd"/>
      <w:r>
        <w:t xml:space="preserve"> den </w:t>
      </w:r>
      <w:proofErr w:type="spellStart"/>
      <w:r>
        <w:t>creaturn</w:t>
      </w:r>
      <w:proofErr w:type="spellEnd"/>
      <w:r>
        <w:t xml:space="preserve"> / und ist in </w:t>
      </w:r>
      <w:proofErr w:type="spellStart"/>
      <w:r>
        <w:t>jmselber</w:t>
      </w:r>
      <w:proofErr w:type="spellEnd"/>
      <w:r>
        <w:t xml:space="preserve"> on </w:t>
      </w:r>
      <w:proofErr w:type="spellStart"/>
      <w:r>
        <w:t>creatur</w:t>
      </w:r>
      <w:proofErr w:type="spellEnd"/>
      <w:r>
        <w:t xml:space="preserve"> / </w:t>
      </w:r>
      <w:proofErr w:type="spellStart"/>
      <w:r>
        <w:t>ursprüngklich</w:t>
      </w:r>
      <w:proofErr w:type="spellEnd"/>
      <w:r>
        <w:t xml:space="preserve"> und </w:t>
      </w:r>
      <w:proofErr w:type="spellStart"/>
      <w:r>
        <w:t>wesenlich</w:t>
      </w:r>
      <w:proofErr w:type="spellEnd"/>
      <w:r>
        <w:t xml:space="preserve"> / aber </w:t>
      </w:r>
      <w:proofErr w:type="spellStart"/>
      <w:r>
        <w:t>nit</w:t>
      </w:r>
      <w:proofErr w:type="spellEnd"/>
      <w:r>
        <w:t xml:space="preserve"> formlich oder </w:t>
      </w:r>
      <w:proofErr w:type="spellStart"/>
      <w:r>
        <w:t>würcklich</w:t>
      </w:r>
      <w:proofErr w:type="spellEnd"/>
      <w:r>
        <w:t xml:space="preserve"> / und </w:t>
      </w:r>
      <w:proofErr w:type="spellStart"/>
      <w:r>
        <w:t>got</w:t>
      </w:r>
      <w:proofErr w:type="spellEnd"/>
      <w:r>
        <w:t xml:space="preserve"> will </w:t>
      </w:r>
      <w:proofErr w:type="spellStart"/>
      <w:r>
        <w:t>dasselb</w:t>
      </w:r>
      <w:proofErr w:type="spellEnd"/>
      <w:r>
        <w:t xml:space="preserve"> </w:t>
      </w:r>
      <w:proofErr w:type="spellStart"/>
      <w:r>
        <w:t>geuebt</w:t>
      </w:r>
      <w:proofErr w:type="spellEnd"/>
      <w:r>
        <w:t xml:space="preserve"> haben / Wann es ist </w:t>
      </w:r>
      <w:proofErr w:type="spellStart"/>
      <w:r>
        <w:t>darumb</w:t>
      </w:r>
      <w:proofErr w:type="spellEnd"/>
      <w:r>
        <w:t xml:space="preserve"> </w:t>
      </w:r>
      <w:proofErr w:type="spellStart"/>
      <w:r>
        <w:t>daz</w:t>
      </w:r>
      <w:proofErr w:type="spellEnd"/>
      <w:r>
        <w:t xml:space="preserve"> es </w:t>
      </w:r>
      <w:proofErr w:type="spellStart"/>
      <w:r>
        <w:t>gewürckt</w:t>
      </w:r>
      <w:proofErr w:type="spellEnd"/>
      <w:r>
        <w:t xml:space="preserve"> und </w:t>
      </w:r>
      <w:proofErr w:type="spellStart"/>
      <w:r>
        <w:t>geuebt</w:t>
      </w:r>
      <w:proofErr w:type="spellEnd"/>
      <w:r>
        <w:t xml:space="preserve"> werden </w:t>
      </w:r>
      <w:proofErr w:type="spellStart"/>
      <w:r>
        <w:t>sol</w:t>
      </w:r>
      <w:proofErr w:type="spellEnd"/>
      <w:r>
        <w:t xml:space="preserve"> / und was </w:t>
      </w:r>
      <w:proofErr w:type="spellStart"/>
      <w:r>
        <w:t>solt</w:t>
      </w:r>
      <w:proofErr w:type="spellEnd"/>
      <w:r>
        <w:t xml:space="preserve"> es anders / </w:t>
      </w:r>
      <w:proofErr w:type="spellStart"/>
      <w:r>
        <w:t>solt</w:t>
      </w:r>
      <w:proofErr w:type="spellEnd"/>
      <w:r>
        <w:t xml:space="preserve"> es </w:t>
      </w:r>
      <w:proofErr w:type="spellStart"/>
      <w:r>
        <w:t>muessig</w:t>
      </w:r>
      <w:proofErr w:type="spellEnd"/>
      <w:r>
        <w:t xml:space="preserve"> sein was </w:t>
      </w:r>
      <w:proofErr w:type="spellStart"/>
      <w:r>
        <w:t>waer</w:t>
      </w:r>
      <w:proofErr w:type="spellEnd"/>
      <w:r>
        <w:t xml:space="preserve"> es dann nütz / wann es </w:t>
      </w:r>
      <w:proofErr w:type="spellStart"/>
      <w:r>
        <w:t>niendert</w:t>
      </w:r>
      <w:proofErr w:type="spellEnd"/>
      <w:r>
        <w:t xml:space="preserve"> zu nütz ist das ist </w:t>
      </w:r>
      <w:proofErr w:type="spellStart"/>
      <w:r>
        <w:t>umb</w:t>
      </w:r>
      <w:proofErr w:type="spellEnd"/>
      <w:r>
        <w:t xml:space="preserve"> </w:t>
      </w:r>
      <w:proofErr w:type="spellStart"/>
      <w:r>
        <w:t>sunst</w:t>
      </w:r>
      <w:proofErr w:type="spellEnd"/>
      <w:r>
        <w:t xml:space="preserve"> / und das will </w:t>
      </w:r>
      <w:proofErr w:type="spellStart"/>
      <w:r>
        <w:t>got</w:t>
      </w:r>
      <w:proofErr w:type="spellEnd"/>
      <w:r>
        <w:t xml:space="preserve"> oder die </w:t>
      </w:r>
      <w:proofErr w:type="spellStart"/>
      <w:r>
        <w:t>natur</w:t>
      </w:r>
      <w:proofErr w:type="spellEnd"/>
      <w:r>
        <w:t xml:space="preserve"> </w:t>
      </w:r>
      <w:proofErr w:type="spellStart"/>
      <w:r>
        <w:t>nit</w:t>
      </w:r>
      <w:proofErr w:type="spellEnd"/>
      <w:r>
        <w:t xml:space="preserve">. Wil </w:t>
      </w:r>
      <w:proofErr w:type="spellStart"/>
      <w:r>
        <w:t>got</w:t>
      </w:r>
      <w:proofErr w:type="spellEnd"/>
      <w:r>
        <w:t xml:space="preserve"> nun das </w:t>
      </w:r>
      <w:proofErr w:type="spellStart"/>
      <w:r>
        <w:t>geuebt</w:t>
      </w:r>
      <w:proofErr w:type="spellEnd"/>
      <w:r>
        <w:t xml:space="preserve"> und </w:t>
      </w:r>
      <w:proofErr w:type="spellStart"/>
      <w:r>
        <w:t>gewürcket</w:t>
      </w:r>
      <w:proofErr w:type="spellEnd"/>
      <w:r>
        <w:t xml:space="preserve"> hon / und das mag on </w:t>
      </w:r>
      <w:proofErr w:type="spellStart"/>
      <w:r>
        <w:t>creatur</w:t>
      </w:r>
      <w:proofErr w:type="spellEnd"/>
      <w:r>
        <w:t xml:space="preserve"> </w:t>
      </w:r>
      <w:proofErr w:type="spellStart"/>
      <w:r>
        <w:t>nit</w:t>
      </w:r>
      <w:proofErr w:type="spellEnd"/>
      <w:r>
        <w:t xml:space="preserve"> geschehen das es also sein soll. Ja </w:t>
      </w:r>
      <w:proofErr w:type="spellStart"/>
      <w:r>
        <w:t>solt</w:t>
      </w:r>
      <w:proofErr w:type="spellEnd"/>
      <w:r>
        <w:t xml:space="preserve"> weder diß noch das sein / oder </w:t>
      </w:r>
      <w:proofErr w:type="spellStart"/>
      <w:r>
        <w:t>waer</w:t>
      </w:r>
      <w:proofErr w:type="spellEnd"/>
      <w:r>
        <w:t xml:space="preserve"> diß noch das / oder </w:t>
      </w:r>
      <w:proofErr w:type="spellStart"/>
      <w:r>
        <w:t>waer</w:t>
      </w:r>
      <w:proofErr w:type="spellEnd"/>
      <w:r>
        <w:t xml:space="preserve"> </w:t>
      </w:r>
      <w:proofErr w:type="spellStart"/>
      <w:r>
        <w:t>kain</w:t>
      </w:r>
      <w:proofErr w:type="spellEnd"/>
      <w:r>
        <w:t xml:space="preserve"> </w:t>
      </w:r>
      <w:proofErr w:type="spellStart"/>
      <w:r>
        <w:t>werck</w:t>
      </w:r>
      <w:proofErr w:type="spellEnd"/>
      <w:r>
        <w:t xml:space="preserve"> oder </w:t>
      </w:r>
      <w:proofErr w:type="spellStart"/>
      <w:r>
        <w:t>würcklichait</w:t>
      </w:r>
      <w:proofErr w:type="spellEnd"/>
      <w:r>
        <w:t xml:space="preserve"> / oder </w:t>
      </w:r>
      <w:proofErr w:type="spellStart"/>
      <w:r>
        <w:t>dergleich</w:t>
      </w:r>
      <w:proofErr w:type="spellEnd"/>
      <w:r>
        <w:t xml:space="preserve"> / was </w:t>
      </w:r>
      <w:proofErr w:type="spellStart"/>
      <w:r>
        <w:t>waer</w:t>
      </w:r>
      <w:proofErr w:type="spellEnd"/>
      <w:r>
        <w:t xml:space="preserve"> oder </w:t>
      </w:r>
      <w:proofErr w:type="spellStart"/>
      <w:r>
        <w:t>solt</w:t>
      </w:r>
      <w:proofErr w:type="spellEnd"/>
      <w:r>
        <w:t xml:space="preserve"> </w:t>
      </w:r>
      <w:proofErr w:type="spellStart"/>
      <w:r>
        <w:t>got</w:t>
      </w:r>
      <w:proofErr w:type="spellEnd"/>
      <w:r>
        <w:t xml:space="preserve"> auch selber / oder was </w:t>
      </w:r>
      <w:proofErr w:type="spellStart"/>
      <w:r>
        <w:t>waer</w:t>
      </w:r>
      <w:proofErr w:type="spellEnd"/>
      <w:r>
        <w:t xml:space="preserve"> er. Man muß hie </w:t>
      </w:r>
      <w:proofErr w:type="spellStart"/>
      <w:r>
        <w:t>umbkeren</w:t>
      </w:r>
      <w:proofErr w:type="spellEnd"/>
      <w:r>
        <w:t xml:space="preserve"> und </w:t>
      </w:r>
      <w:proofErr w:type="spellStart"/>
      <w:r>
        <w:t>beleiben</w:t>
      </w:r>
      <w:proofErr w:type="spellEnd"/>
      <w:r>
        <w:t xml:space="preserve"> / man </w:t>
      </w:r>
      <w:proofErr w:type="spellStart"/>
      <w:r>
        <w:t>moecht</w:t>
      </w:r>
      <w:proofErr w:type="spellEnd"/>
      <w:r>
        <w:t xml:space="preserve"> </w:t>
      </w:r>
      <w:proofErr w:type="spellStart"/>
      <w:r>
        <w:t>disem</w:t>
      </w:r>
      <w:proofErr w:type="spellEnd"/>
      <w:r>
        <w:t xml:space="preserve"> also </w:t>
      </w:r>
      <w:proofErr w:type="spellStart"/>
      <w:r>
        <w:t>ferr</w:t>
      </w:r>
      <w:proofErr w:type="spellEnd"/>
      <w:r>
        <w:t xml:space="preserve"> </w:t>
      </w:r>
      <w:proofErr w:type="spellStart"/>
      <w:r>
        <w:t>nachvolgen</w:t>
      </w:r>
      <w:proofErr w:type="spellEnd"/>
      <w:r>
        <w:t xml:space="preserve"> und nachkriechen man </w:t>
      </w:r>
      <w:proofErr w:type="spellStart"/>
      <w:r>
        <w:t>wißte</w:t>
      </w:r>
      <w:proofErr w:type="spellEnd"/>
      <w:r>
        <w:t xml:space="preserve"> </w:t>
      </w:r>
      <w:proofErr w:type="spellStart"/>
      <w:r>
        <w:t>nit</w:t>
      </w:r>
      <w:proofErr w:type="spellEnd"/>
      <w:r>
        <w:t xml:space="preserve"> </w:t>
      </w:r>
      <w:proofErr w:type="spellStart"/>
      <w:r>
        <w:t>wa</w:t>
      </w:r>
      <w:proofErr w:type="spellEnd"/>
      <w:r>
        <w:t xml:space="preserve"> man </w:t>
      </w:r>
      <w:proofErr w:type="spellStart"/>
      <w:r>
        <w:t>waer</w:t>
      </w:r>
      <w:proofErr w:type="spellEnd"/>
      <w:r>
        <w:t xml:space="preserve"> / oder </w:t>
      </w:r>
      <w:proofErr w:type="spellStart"/>
      <w:r>
        <w:t>wa</w:t>
      </w:r>
      <w:proofErr w:type="spellEnd"/>
      <w:r>
        <w:t xml:space="preserve"> man wider </w:t>
      </w:r>
      <w:proofErr w:type="spellStart"/>
      <w:r>
        <w:t>außkriechen</w:t>
      </w:r>
      <w:proofErr w:type="spellEnd"/>
      <w:r>
        <w:t xml:space="preserve"> </w:t>
      </w:r>
      <w:proofErr w:type="spellStart"/>
      <w:r>
        <w:t>solte</w:t>
      </w:r>
      <w:proofErr w:type="spellEnd"/>
      <w:r>
        <w:t xml:space="preserve">. </w:t>
      </w:r>
    </w:p>
    <w:p w14:paraId="29F89BA9" w14:textId="77777777" w:rsidR="00243995" w:rsidRDefault="00243995" w:rsidP="00243995">
      <w:pPr>
        <w:pStyle w:val="berschrift2"/>
      </w:pPr>
      <w:r>
        <w:t xml:space="preserve">Das </w:t>
      </w:r>
      <w:proofErr w:type="spellStart"/>
      <w:r>
        <w:t>dreyssigst</w:t>
      </w:r>
      <w:proofErr w:type="spellEnd"/>
      <w:r>
        <w:t xml:space="preserve"> Capitel</w:t>
      </w:r>
    </w:p>
    <w:p w14:paraId="41785CD7" w14:textId="77777777" w:rsidR="00243995" w:rsidRDefault="00243995" w:rsidP="00243995">
      <w:pPr>
        <w:pStyle w:val="StandardWeb"/>
      </w:pPr>
      <w:r>
        <w:t xml:space="preserve">Nun </w:t>
      </w:r>
      <w:proofErr w:type="spellStart"/>
      <w:r>
        <w:t>sol</w:t>
      </w:r>
      <w:proofErr w:type="spellEnd"/>
      <w:r>
        <w:t xml:space="preserve"> man </w:t>
      </w:r>
      <w:proofErr w:type="spellStart"/>
      <w:r>
        <w:t>mercken</w:t>
      </w:r>
      <w:proofErr w:type="spellEnd"/>
      <w:r>
        <w:t xml:space="preserve"> </w:t>
      </w:r>
      <w:proofErr w:type="spellStart"/>
      <w:r>
        <w:t>Got</w:t>
      </w:r>
      <w:proofErr w:type="spellEnd"/>
      <w:r>
        <w:t xml:space="preserve"> als er gut ist / so ist er gut als gut / und ist weder diß gut noch das gut. Hie </w:t>
      </w:r>
      <w:proofErr w:type="spellStart"/>
      <w:r>
        <w:t>merck</w:t>
      </w:r>
      <w:proofErr w:type="spellEnd"/>
      <w:r>
        <w:t xml:space="preserve"> aber etwas. Sich was etwa ist </w:t>
      </w:r>
      <w:proofErr w:type="spellStart"/>
      <w:r>
        <w:t>hye</w:t>
      </w:r>
      <w:proofErr w:type="spellEnd"/>
      <w:r>
        <w:t xml:space="preserve"> oder da / das ist </w:t>
      </w:r>
      <w:proofErr w:type="spellStart"/>
      <w:r>
        <w:t>nit</w:t>
      </w:r>
      <w:proofErr w:type="spellEnd"/>
      <w:r>
        <w:t xml:space="preserve"> an allen enden / und über alle end und </w:t>
      </w:r>
      <w:proofErr w:type="spellStart"/>
      <w:r>
        <w:t>stoet</w:t>
      </w:r>
      <w:proofErr w:type="spellEnd"/>
      <w:r>
        <w:t xml:space="preserve">. und was etwa ist </w:t>
      </w:r>
      <w:proofErr w:type="spellStart"/>
      <w:r>
        <w:t>heüt</w:t>
      </w:r>
      <w:proofErr w:type="spellEnd"/>
      <w:r>
        <w:t xml:space="preserve"> oder morgen / das ist </w:t>
      </w:r>
      <w:proofErr w:type="spellStart"/>
      <w:r>
        <w:t>nit</w:t>
      </w:r>
      <w:proofErr w:type="spellEnd"/>
      <w:r>
        <w:t xml:space="preserve"> allweg / und all zeit / und über alle zeit. Und was etwas ist / diß oder das / das ist </w:t>
      </w:r>
      <w:proofErr w:type="spellStart"/>
      <w:r>
        <w:t>nit</w:t>
      </w:r>
      <w:proofErr w:type="spellEnd"/>
      <w:r>
        <w:t xml:space="preserve"> alle </w:t>
      </w:r>
      <w:proofErr w:type="spellStart"/>
      <w:r>
        <w:t>unnd</w:t>
      </w:r>
      <w:proofErr w:type="spellEnd"/>
      <w:r>
        <w:t xml:space="preserve"> über alle. Sich </w:t>
      </w:r>
      <w:proofErr w:type="spellStart"/>
      <w:r>
        <w:t>waer</w:t>
      </w:r>
      <w:proofErr w:type="spellEnd"/>
      <w:r>
        <w:t xml:space="preserve"> nun </w:t>
      </w:r>
      <w:proofErr w:type="spellStart"/>
      <w:r>
        <w:t>got</w:t>
      </w:r>
      <w:proofErr w:type="spellEnd"/>
      <w:r>
        <w:t xml:space="preserve"> etwas diß oder das / so </w:t>
      </w:r>
      <w:proofErr w:type="spellStart"/>
      <w:r>
        <w:t>waer</w:t>
      </w:r>
      <w:proofErr w:type="spellEnd"/>
      <w:r>
        <w:t xml:space="preserve"> er </w:t>
      </w:r>
      <w:proofErr w:type="spellStart"/>
      <w:r>
        <w:t>nit</w:t>
      </w:r>
      <w:proofErr w:type="spellEnd"/>
      <w:r>
        <w:t xml:space="preserve"> alle und über alle als er ist / und so </w:t>
      </w:r>
      <w:proofErr w:type="spellStart"/>
      <w:r>
        <w:t>waer</w:t>
      </w:r>
      <w:proofErr w:type="spellEnd"/>
      <w:r>
        <w:t xml:space="preserve"> er </w:t>
      </w:r>
      <w:proofErr w:type="spellStart"/>
      <w:r>
        <w:t>nit</w:t>
      </w:r>
      <w:proofErr w:type="spellEnd"/>
      <w:r>
        <w:t xml:space="preserve"> die war </w:t>
      </w:r>
      <w:proofErr w:type="spellStart"/>
      <w:r>
        <w:t>volkommenhait</w:t>
      </w:r>
      <w:proofErr w:type="spellEnd"/>
      <w:r>
        <w:t xml:space="preserve">. Und </w:t>
      </w:r>
      <w:proofErr w:type="spellStart"/>
      <w:r>
        <w:t>darumb</w:t>
      </w:r>
      <w:proofErr w:type="spellEnd"/>
      <w:r>
        <w:t xml:space="preserve"> ist </w:t>
      </w:r>
      <w:proofErr w:type="spellStart"/>
      <w:r>
        <w:t>gott</w:t>
      </w:r>
      <w:proofErr w:type="spellEnd"/>
      <w:r>
        <w:t xml:space="preserve"> / und ist doch weder diß noch das / das </w:t>
      </w:r>
      <w:proofErr w:type="spellStart"/>
      <w:r>
        <w:t>creaturn</w:t>
      </w:r>
      <w:proofErr w:type="spellEnd"/>
      <w:r>
        <w:t xml:space="preserve"> als </w:t>
      </w:r>
      <w:proofErr w:type="spellStart"/>
      <w:r>
        <w:t>creaturn</w:t>
      </w:r>
      <w:proofErr w:type="spellEnd"/>
      <w:r>
        <w:t xml:space="preserve"> erkennen / </w:t>
      </w:r>
      <w:proofErr w:type="spellStart"/>
      <w:r>
        <w:t>genennen</w:t>
      </w:r>
      <w:proofErr w:type="spellEnd"/>
      <w:r>
        <w:t xml:space="preserve"> / </w:t>
      </w:r>
      <w:proofErr w:type="spellStart"/>
      <w:r>
        <w:t>gedencken</w:t>
      </w:r>
      <w:proofErr w:type="spellEnd"/>
      <w:r>
        <w:t xml:space="preserve"> oder sprechen </w:t>
      </w:r>
      <w:proofErr w:type="spellStart"/>
      <w:r>
        <w:t>mügen</w:t>
      </w:r>
      <w:proofErr w:type="spellEnd"/>
      <w:r>
        <w:t xml:space="preserve">. Und </w:t>
      </w:r>
      <w:proofErr w:type="spellStart"/>
      <w:r>
        <w:t>darumb</w:t>
      </w:r>
      <w:proofErr w:type="spellEnd"/>
      <w:r>
        <w:t xml:space="preserve"> </w:t>
      </w:r>
      <w:proofErr w:type="spellStart"/>
      <w:r>
        <w:t>waer</w:t>
      </w:r>
      <w:proofErr w:type="spellEnd"/>
      <w:r>
        <w:t xml:space="preserve"> </w:t>
      </w:r>
      <w:proofErr w:type="spellStart"/>
      <w:r>
        <w:t>got</w:t>
      </w:r>
      <w:proofErr w:type="spellEnd"/>
      <w:r>
        <w:t xml:space="preserve"> als er gut ist / das gut oder diß gut / so </w:t>
      </w:r>
      <w:proofErr w:type="spellStart"/>
      <w:r>
        <w:t>waer</w:t>
      </w:r>
      <w:proofErr w:type="spellEnd"/>
      <w:r>
        <w:t xml:space="preserve"> er nicht alles gut / und über alles gut / und so </w:t>
      </w:r>
      <w:proofErr w:type="spellStart"/>
      <w:r>
        <w:t>waer</w:t>
      </w:r>
      <w:proofErr w:type="spellEnd"/>
      <w:r>
        <w:t xml:space="preserve"> er </w:t>
      </w:r>
      <w:proofErr w:type="spellStart"/>
      <w:r>
        <w:t>nit</w:t>
      </w:r>
      <w:proofErr w:type="spellEnd"/>
      <w:r>
        <w:t xml:space="preserve"> das </w:t>
      </w:r>
      <w:proofErr w:type="spellStart"/>
      <w:r>
        <w:t>ainfaeltig</w:t>
      </w:r>
      <w:proofErr w:type="spellEnd"/>
      <w:r>
        <w:t xml:space="preserve"> und das </w:t>
      </w:r>
      <w:proofErr w:type="spellStart"/>
      <w:r>
        <w:t>volkommen</w:t>
      </w:r>
      <w:proofErr w:type="spellEnd"/>
      <w:r>
        <w:t xml:space="preserve"> gut / das er doch ist. Sich nun ist </w:t>
      </w:r>
      <w:proofErr w:type="spellStart"/>
      <w:r>
        <w:t>gott</w:t>
      </w:r>
      <w:proofErr w:type="spellEnd"/>
      <w:r>
        <w:t xml:space="preserve"> auch </w:t>
      </w:r>
      <w:proofErr w:type="spellStart"/>
      <w:r>
        <w:t>ain</w:t>
      </w:r>
      <w:proofErr w:type="spellEnd"/>
      <w:r>
        <w:t xml:space="preserve"> </w:t>
      </w:r>
      <w:proofErr w:type="spellStart"/>
      <w:r>
        <w:t>liecht</w:t>
      </w:r>
      <w:proofErr w:type="spellEnd"/>
      <w:r>
        <w:t xml:space="preserve"> und </w:t>
      </w:r>
      <w:proofErr w:type="spellStart"/>
      <w:r>
        <w:t>erkanntnuß</w:t>
      </w:r>
      <w:proofErr w:type="spellEnd"/>
      <w:r>
        <w:t xml:space="preserve"> / so </w:t>
      </w:r>
      <w:proofErr w:type="spellStart"/>
      <w:r>
        <w:t>gehoert</w:t>
      </w:r>
      <w:proofErr w:type="spellEnd"/>
      <w:r>
        <w:t xml:space="preserve"> </w:t>
      </w:r>
      <w:proofErr w:type="spellStart"/>
      <w:r>
        <w:t>liecht</w:t>
      </w:r>
      <w:proofErr w:type="spellEnd"/>
      <w:r>
        <w:t xml:space="preserve"> und </w:t>
      </w:r>
      <w:proofErr w:type="spellStart"/>
      <w:r>
        <w:t>erkanntnuß</w:t>
      </w:r>
      <w:proofErr w:type="spellEnd"/>
      <w:r>
        <w:t xml:space="preserve"> zu / und ist sein </w:t>
      </w:r>
      <w:proofErr w:type="spellStart"/>
      <w:r>
        <w:t>aigenschafft</w:t>
      </w:r>
      <w:proofErr w:type="spellEnd"/>
      <w:r>
        <w:t xml:space="preserve"> / das es </w:t>
      </w:r>
      <w:proofErr w:type="spellStart"/>
      <w:r>
        <w:t>leücht</w:t>
      </w:r>
      <w:proofErr w:type="spellEnd"/>
      <w:r>
        <w:t xml:space="preserve"> und </w:t>
      </w:r>
      <w:proofErr w:type="spellStart"/>
      <w:r>
        <w:t>erleücht</w:t>
      </w:r>
      <w:proofErr w:type="spellEnd"/>
      <w:r>
        <w:t xml:space="preserve"> / </w:t>
      </w:r>
      <w:proofErr w:type="spellStart"/>
      <w:r>
        <w:t>scheyn</w:t>
      </w:r>
      <w:proofErr w:type="spellEnd"/>
      <w:r>
        <w:t xml:space="preserve"> und erkenn. Und </w:t>
      </w:r>
      <w:proofErr w:type="spellStart"/>
      <w:r>
        <w:t>darumb</w:t>
      </w:r>
      <w:proofErr w:type="spellEnd"/>
      <w:r>
        <w:t xml:space="preserve"> das </w:t>
      </w:r>
      <w:proofErr w:type="spellStart"/>
      <w:r>
        <w:t>gott</w:t>
      </w:r>
      <w:proofErr w:type="spellEnd"/>
      <w:r>
        <w:t xml:space="preserve"> </w:t>
      </w:r>
      <w:proofErr w:type="spellStart"/>
      <w:r>
        <w:t>liecht</w:t>
      </w:r>
      <w:proofErr w:type="spellEnd"/>
      <w:r>
        <w:t xml:space="preserve"> und </w:t>
      </w:r>
      <w:proofErr w:type="spellStart"/>
      <w:r>
        <w:t>erkanntnuß</w:t>
      </w:r>
      <w:proofErr w:type="spellEnd"/>
      <w:r>
        <w:t xml:space="preserve"> ist / so muß er </w:t>
      </w:r>
      <w:proofErr w:type="spellStart"/>
      <w:r>
        <w:t>leüchten</w:t>
      </w:r>
      <w:proofErr w:type="spellEnd"/>
      <w:r>
        <w:t xml:space="preserve"> und </w:t>
      </w:r>
      <w:proofErr w:type="spellStart"/>
      <w:r>
        <w:t>erleüchten</w:t>
      </w:r>
      <w:proofErr w:type="spellEnd"/>
      <w:r>
        <w:t xml:space="preserve"> und bekennen / und alles diß </w:t>
      </w:r>
      <w:proofErr w:type="spellStart"/>
      <w:r>
        <w:t>leüchten</w:t>
      </w:r>
      <w:proofErr w:type="spellEnd"/>
      <w:r>
        <w:t xml:space="preserve"> und erkennen in </w:t>
      </w:r>
      <w:proofErr w:type="spellStart"/>
      <w:r>
        <w:t>got</w:t>
      </w:r>
      <w:proofErr w:type="spellEnd"/>
      <w:r>
        <w:t xml:space="preserve"> / ist on </w:t>
      </w:r>
      <w:proofErr w:type="spellStart"/>
      <w:r>
        <w:t>creatur</w:t>
      </w:r>
      <w:proofErr w:type="spellEnd"/>
      <w:r>
        <w:t xml:space="preserve">. Es ist </w:t>
      </w:r>
      <w:proofErr w:type="spellStart"/>
      <w:r>
        <w:t>nit</w:t>
      </w:r>
      <w:proofErr w:type="spellEnd"/>
      <w:r>
        <w:t xml:space="preserve"> da als </w:t>
      </w:r>
      <w:proofErr w:type="spellStart"/>
      <w:r>
        <w:t>ain</w:t>
      </w:r>
      <w:proofErr w:type="spellEnd"/>
      <w:r>
        <w:t xml:space="preserve"> </w:t>
      </w:r>
      <w:proofErr w:type="spellStart"/>
      <w:r>
        <w:t>werck</w:t>
      </w:r>
      <w:proofErr w:type="spellEnd"/>
      <w:r>
        <w:t xml:space="preserve"> / sonder als </w:t>
      </w:r>
      <w:proofErr w:type="spellStart"/>
      <w:r>
        <w:t>ain</w:t>
      </w:r>
      <w:proofErr w:type="spellEnd"/>
      <w:r>
        <w:t xml:space="preserve"> wesen oder </w:t>
      </w:r>
      <w:proofErr w:type="spellStart"/>
      <w:r>
        <w:t>ain</w:t>
      </w:r>
      <w:proofErr w:type="spellEnd"/>
      <w:r>
        <w:t xml:space="preserve"> </w:t>
      </w:r>
      <w:proofErr w:type="spellStart"/>
      <w:r>
        <w:t>ursprung</w:t>
      </w:r>
      <w:proofErr w:type="spellEnd"/>
      <w:r>
        <w:t xml:space="preserve">. Soll es aber geschehen als </w:t>
      </w:r>
      <w:proofErr w:type="spellStart"/>
      <w:r>
        <w:t>ain</w:t>
      </w:r>
      <w:proofErr w:type="spellEnd"/>
      <w:r>
        <w:t xml:space="preserve"> </w:t>
      </w:r>
      <w:proofErr w:type="spellStart"/>
      <w:r>
        <w:t>werck</w:t>
      </w:r>
      <w:proofErr w:type="spellEnd"/>
      <w:r>
        <w:t xml:space="preserve"> in </w:t>
      </w:r>
      <w:proofErr w:type="spellStart"/>
      <w:r>
        <w:t>würckender</w:t>
      </w:r>
      <w:proofErr w:type="spellEnd"/>
      <w:r>
        <w:t xml:space="preserve"> weiß / das muß in </w:t>
      </w:r>
      <w:proofErr w:type="spellStart"/>
      <w:r>
        <w:t>creaturn</w:t>
      </w:r>
      <w:proofErr w:type="spellEnd"/>
      <w:r>
        <w:t xml:space="preserve"> geschehen. </w:t>
      </w:r>
      <w:proofErr w:type="spellStart"/>
      <w:r>
        <w:t>Secht</w:t>
      </w:r>
      <w:proofErr w:type="spellEnd"/>
      <w:r>
        <w:t xml:space="preserve"> </w:t>
      </w:r>
      <w:proofErr w:type="spellStart"/>
      <w:r>
        <w:t>wa</w:t>
      </w:r>
      <w:proofErr w:type="spellEnd"/>
      <w:r>
        <w:t xml:space="preserve"> nun die </w:t>
      </w:r>
      <w:proofErr w:type="spellStart"/>
      <w:r>
        <w:t>erkanntnus</w:t>
      </w:r>
      <w:proofErr w:type="spellEnd"/>
      <w:r>
        <w:t xml:space="preserve"> und das </w:t>
      </w:r>
      <w:proofErr w:type="spellStart"/>
      <w:r>
        <w:t>liecht</w:t>
      </w:r>
      <w:proofErr w:type="spellEnd"/>
      <w:r>
        <w:t xml:space="preserve"> in </w:t>
      </w:r>
      <w:proofErr w:type="spellStart"/>
      <w:r>
        <w:t>ainer</w:t>
      </w:r>
      <w:proofErr w:type="spellEnd"/>
      <w:r>
        <w:t xml:space="preserve"> </w:t>
      </w:r>
      <w:proofErr w:type="spellStart"/>
      <w:r>
        <w:t>creatur</w:t>
      </w:r>
      <w:proofErr w:type="spellEnd"/>
      <w:r>
        <w:t xml:space="preserve"> </w:t>
      </w:r>
      <w:proofErr w:type="spellStart"/>
      <w:r>
        <w:t>würckend</w:t>
      </w:r>
      <w:proofErr w:type="spellEnd"/>
      <w:r>
        <w:t xml:space="preserve"> ist / da erkennt es und leert was es ist / und also ist es gut / und </w:t>
      </w:r>
      <w:proofErr w:type="spellStart"/>
      <w:r>
        <w:t>darumb</w:t>
      </w:r>
      <w:proofErr w:type="spellEnd"/>
      <w:r>
        <w:t xml:space="preserve"> so ist es weder diß noch das. so erkennet und leeret es auch weder diß noch das / sonder es </w:t>
      </w:r>
      <w:proofErr w:type="spellStart"/>
      <w:r>
        <w:t>erkent</w:t>
      </w:r>
      <w:proofErr w:type="spellEnd"/>
      <w:r>
        <w:t xml:space="preserve"> und </w:t>
      </w:r>
      <w:proofErr w:type="spellStart"/>
      <w:r>
        <w:t>lert</w:t>
      </w:r>
      <w:proofErr w:type="spellEnd"/>
      <w:r>
        <w:t xml:space="preserve"> zu erkennen das </w:t>
      </w:r>
      <w:proofErr w:type="spellStart"/>
      <w:r>
        <w:t>ain</w:t>
      </w:r>
      <w:proofErr w:type="spellEnd"/>
      <w:r>
        <w:t xml:space="preserve"> / war / </w:t>
      </w:r>
      <w:proofErr w:type="spellStart"/>
      <w:r>
        <w:t>ainfaeltig</w:t>
      </w:r>
      <w:proofErr w:type="spellEnd"/>
      <w:r>
        <w:t xml:space="preserve"> / </w:t>
      </w:r>
      <w:proofErr w:type="spellStart"/>
      <w:r>
        <w:t>volkommen</w:t>
      </w:r>
      <w:proofErr w:type="spellEnd"/>
      <w:r>
        <w:t xml:space="preserve"> gut / das weder diß oder das ist / sonder es ist alles gut und über alles gut. </w:t>
      </w:r>
    </w:p>
    <w:p w14:paraId="418E71A8" w14:textId="77777777" w:rsidR="00243995" w:rsidRDefault="00243995" w:rsidP="00243995">
      <w:pPr>
        <w:pStyle w:val="StandardWeb"/>
      </w:pPr>
      <w:r>
        <w:t xml:space="preserve">Nun ist hie gesprochen es </w:t>
      </w:r>
      <w:proofErr w:type="spellStart"/>
      <w:r>
        <w:t>leeer</w:t>
      </w:r>
      <w:proofErr w:type="spellEnd"/>
      <w:r>
        <w:t xml:space="preserve"> das </w:t>
      </w:r>
      <w:proofErr w:type="spellStart"/>
      <w:r>
        <w:t>ainig</w:t>
      </w:r>
      <w:proofErr w:type="spellEnd"/>
      <w:r>
        <w:t xml:space="preserve"> gut / was </w:t>
      </w:r>
      <w:proofErr w:type="spellStart"/>
      <w:r>
        <w:t>lert</w:t>
      </w:r>
      <w:proofErr w:type="spellEnd"/>
      <w:r>
        <w:t xml:space="preserve"> es aber von </w:t>
      </w:r>
      <w:proofErr w:type="spellStart"/>
      <w:r>
        <w:t>jm</w:t>
      </w:r>
      <w:proofErr w:type="spellEnd"/>
      <w:r>
        <w:t xml:space="preserve">. Diß </w:t>
      </w:r>
      <w:proofErr w:type="spellStart"/>
      <w:r>
        <w:t>sol</w:t>
      </w:r>
      <w:proofErr w:type="spellEnd"/>
      <w:r>
        <w:t xml:space="preserve"> man </w:t>
      </w:r>
      <w:proofErr w:type="spellStart"/>
      <w:r>
        <w:t>wol</w:t>
      </w:r>
      <w:proofErr w:type="spellEnd"/>
      <w:r>
        <w:t xml:space="preserve"> </w:t>
      </w:r>
      <w:proofErr w:type="spellStart"/>
      <w:r>
        <w:t>mercken</w:t>
      </w:r>
      <w:proofErr w:type="spellEnd"/>
      <w:r>
        <w:t xml:space="preserve">. Sich als </w:t>
      </w:r>
      <w:proofErr w:type="spellStart"/>
      <w:r>
        <w:t>got</w:t>
      </w:r>
      <w:proofErr w:type="spellEnd"/>
      <w:r>
        <w:t xml:space="preserve"> </w:t>
      </w:r>
      <w:proofErr w:type="spellStart"/>
      <w:r>
        <w:t>ain</w:t>
      </w:r>
      <w:proofErr w:type="spellEnd"/>
      <w:r>
        <w:t xml:space="preserve"> gut / </w:t>
      </w:r>
      <w:proofErr w:type="spellStart"/>
      <w:r>
        <w:t>erkantnuß</w:t>
      </w:r>
      <w:proofErr w:type="spellEnd"/>
      <w:r>
        <w:t xml:space="preserve"> und </w:t>
      </w:r>
      <w:proofErr w:type="spellStart"/>
      <w:r>
        <w:t>liecht</w:t>
      </w:r>
      <w:proofErr w:type="spellEnd"/>
      <w:r>
        <w:t xml:space="preserve"> ist / also ist er auch </w:t>
      </w:r>
      <w:proofErr w:type="spellStart"/>
      <w:r>
        <w:t>ain</w:t>
      </w:r>
      <w:proofErr w:type="spellEnd"/>
      <w:r>
        <w:t xml:space="preserve"> will / lieb / </w:t>
      </w:r>
      <w:proofErr w:type="spellStart"/>
      <w:r>
        <w:t>gerechtigkait</w:t>
      </w:r>
      <w:proofErr w:type="spellEnd"/>
      <w:r>
        <w:t xml:space="preserve"> und </w:t>
      </w:r>
      <w:proofErr w:type="spellStart"/>
      <w:r>
        <w:t>warhait</w:t>
      </w:r>
      <w:proofErr w:type="spellEnd"/>
      <w:r>
        <w:t xml:space="preserve">. und ist auch alle </w:t>
      </w:r>
      <w:proofErr w:type="spellStart"/>
      <w:r>
        <w:t>tugent</w:t>
      </w:r>
      <w:proofErr w:type="spellEnd"/>
      <w:r>
        <w:t xml:space="preserve"> / und ist doch alles </w:t>
      </w:r>
      <w:proofErr w:type="spellStart"/>
      <w:r>
        <w:t>ain</w:t>
      </w:r>
      <w:proofErr w:type="spellEnd"/>
      <w:r>
        <w:t xml:space="preserve"> wesen in </w:t>
      </w:r>
      <w:proofErr w:type="spellStart"/>
      <w:r>
        <w:t>got</w:t>
      </w:r>
      <w:proofErr w:type="spellEnd"/>
      <w:r>
        <w:t xml:space="preserve"> / und es mag </w:t>
      </w:r>
      <w:proofErr w:type="spellStart"/>
      <w:r>
        <w:t>kains</w:t>
      </w:r>
      <w:proofErr w:type="spellEnd"/>
      <w:r>
        <w:t xml:space="preserve"> </w:t>
      </w:r>
      <w:proofErr w:type="spellStart"/>
      <w:r>
        <w:t>nymmer</w:t>
      </w:r>
      <w:proofErr w:type="spellEnd"/>
      <w:r>
        <w:t xml:space="preserve"> </w:t>
      </w:r>
      <w:proofErr w:type="spellStart"/>
      <w:r>
        <w:t>gewürckt</w:t>
      </w:r>
      <w:proofErr w:type="spellEnd"/>
      <w:r>
        <w:t xml:space="preserve"> oder </w:t>
      </w:r>
      <w:proofErr w:type="spellStart"/>
      <w:r>
        <w:t>geuebt</w:t>
      </w:r>
      <w:proofErr w:type="spellEnd"/>
      <w:r>
        <w:t xml:space="preserve"> werden on </w:t>
      </w:r>
      <w:proofErr w:type="spellStart"/>
      <w:r>
        <w:t>creatur</w:t>
      </w:r>
      <w:proofErr w:type="spellEnd"/>
      <w:r>
        <w:t xml:space="preserve">. Wann es ist in </w:t>
      </w:r>
      <w:proofErr w:type="spellStart"/>
      <w:r>
        <w:t>got</w:t>
      </w:r>
      <w:proofErr w:type="spellEnd"/>
      <w:r>
        <w:t xml:space="preserve"> on </w:t>
      </w:r>
      <w:proofErr w:type="spellStart"/>
      <w:r>
        <w:t>creatur</w:t>
      </w:r>
      <w:proofErr w:type="spellEnd"/>
      <w:r>
        <w:t xml:space="preserve"> / nicht anders dann </w:t>
      </w:r>
      <w:proofErr w:type="spellStart"/>
      <w:r>
        <w:t>ain</w:t>
      </w:r>
      <w:proofErr w:type="spellEnd"/>
      <w:r>
        <w:t xml:space="preserve"> wesen / und </w:t>
      </w:r>
      <w:proofErr w:type="spellStart"/>
      <w:r>
        <w:t>ain</w:t>
      </w:r>
      <w:proofErr w:type="spellEnd"/>
      <w:r>
        <w:t xml:space="preserve"> </w:t>
      </w:r>
      <w:proofErr w:type="spellStart"/>
      <w:r>
        <w:t>ursprung</w:t>
      </w:r>
      <w:proofErr w:type="spellEnd"/>
      <w:r>
        <w:t xml:space="preserve"> / und </w:t>
      </w:r>
      <w:proofErr w:type="spellStart"/>
      <w:r>
        <w:t>nit</w:t>
      </w:r>
      <w:proofErr w:type="spellEnd"/>
      <w:r>
        <w:t xml:space="preserve"> </w:t>
      </w:r>
      <w:proofErr w:type="spellStart"/>
      <w:r>
        <w:t>ain</w:t>
      </w:r>
      <w:proofErr w:type="spellEnd"/>
      <w:r>
        <w:t xml:space="preserve"> </w:t>
      </w:r>
      <w:proofErr w:type="spellStart"/>
      <w:r>
        <w:t>werck</w:t>
      </w:r>
      <w:proofErr w:type="spellEnd"/>
      <w:r>
        <w:t xml:space="preserve">. Aber </w:t>
      </w:r>
      <w:proofErr w:type="spellStart"/>
      <w:r>
        <w:t>wa</w:t>
      </w:r>
      <w:proofErr w:type="spellEnd"/>
      <w:r>
        <w:t xml:space="preserve"> diß </w:t>
      </w:r>
      <w:proofErr w:type="spellStart"/>
      <w:r>
        <w:t>ain</w:t>
      </w:r>
      <w:proofErr w:type="spellEnd"/>
      <w:r>
        <w:t xml:space="preserve"> / das doch diß all ist / </w:t>
      </w:r>
      <w:proofErr w:type="spellStart"/>
      <w:r>
        <w:t>ain</w:t>
      </w:r>
      <w:proofErr w:type="spellEnd"/>
      <w:r>
        <w:t xml:space="preserve"> </w:t>
      </w:r>
      <w:proofErr w:type="spellStart"/>
      <w:r>
        <w:t>creatur</w:t>
      </w:r>
      <w:proofErr w:type="spellEnd"/>
      <w:r>
        <w:t xml:space="preserve"> an sich </w:t>
      </w:r>
      <w:proofErr w:type="spellStart"/>
      <w:r>
        <w:t>nimpt</w:t>
      </w:r>
      <w:proofErr w:type="spellEnd"/>
      <w:r>
        <w:t xml:space="preserve"> und </w:t>
      </w:r>
      <w:proofErr w:type="spellStart"/>
      <w:r>
        <w:t>ir</w:t>
      </w:r>
      <w:proofErr w:type="spellEnd"/>
      <w:r>
        <w:t xml:space="preserve"> gewaltig ist / und </w:t>
      </w:r>
      <w:proofErr w:type="spellStart"/>
      <w:r>
        <w:t>jm</w:t>
      </w:r>
      <w:proofErr w:type="spellEnd"/>
      <w:r>
        <w:t xml:space="preserve"> </w:t>
      </w:r>
      <w:proofErr w:type="spellStart"/>
      <w:r>
        <w:t>dartzu</w:t>
      </w:r>
      <w:proofErr w:type="spellEnd"/>
      <w:r>
        <w:t xml:space="preserve"> </w:t>
      </w:r>
      <w:proofErr w:type="spellStart"/>
      <w:r>
        <w:t>fueget</w:t>
      </w:r>
      <w:proofErr w:type="spellEnd"/>
      <w:r>
        <w:t xml:space="preserve"> und taugt / das es sich seins </w:t>
      </w:r>
      <w:proofErr w:type="spellStart"/>
      <w:r>
        <w:t>aigens</w:t>
      </w:r>
      <w:proofErr w:type="spellEnd"/>
      <w:r>
        <w:t xml:space="preserve"> da erkennen mag / sich als es dann </w:t>
      </w:r>
      <w:proofErr w:type="spellStart"/>
      <w:r>
        <w:t>ain</w:t>
      </w:r>
      <w:proofErr w:type="spellEnd"/>
      <w:r>
        <w:t xml:space="preserve"> will und lieb ist / so </w:t>
      </w:r>
      <w:proofErr w:type="spellStart"/>
      <w:r>
        <w:t>wirt</w:t>
      </w:r>
      <w:proofErr w:type="spellEnd"/>
      <w:r>
        <w:t xml:space="preserve"> er geleert von </w:t>
      </w:r>
      <w:proofErr w:type="spellStart"/>
      <w:r>
        <w:t>jmselb</w:t>
      </w:r>
      <w:proofErr w:type="spellEnd"/>
      <w:r>
        <w:t xml:space="preserve"> in dem als es </w:t>
      </w:r>
      <w:proofErr w:type="spellStart"/>
      <w:r>
        <w:t>ain</w:t>
      </w:r>
      <w:proofErr w:type="spellEnd"/>
      <w:r>
        <w:t xml:space="preserve"> </w:t>
      </w:r>
      <w:proofErr w:type="spellStart"/>
      <w:r>
        <w:t>liecht</w:t>
      </w:r>
      <w:proofErr w:type="spellEnd"/>
      <w:r>
        <w:t xml:space="preserve"> und </w:t>
      </w:r>
      <w:proofErr w:type="spellStart"/>
      <w:r>
        <w:t>erkanntnus</w:t>
      </w:r>
      <w:proofErr w:type="spellEnd"/>
      <w:r>
        <w:t xml:space="preserve"> ist. Es </w:t>
      </w:r>
      <w:proofErr w:type="spellStart"/>
      <w:r>
        <w:t>sol</w:t>
      </w:r>
      <w:proofErr w:type="spellEnd"/>
      <w:r>
        <w:t xml:space="preserve"> nichts </w:t>
      </w:r>
      <w:proofErr w:type="spellStart"/>
      <w:r>
        <w:t>woellen</w:t>
      </w:r>
      <w:proofErr w:type="spellEnd"/>
      <w:r>
        <w:t xml:space="preserve"> dann das </w:t>
      </w:r>
      <w:proofErr w:type="spellStart"/>
      <w:r>
        <w:t>ain</w:t>
      </w:r>
      <w:proofErr w:type="spellEnd"/>
      <w:r>
        <w:t xml:space="preserve"> das es ist. Sich da </w:t>
      </w:r>
      <w:proofErr w:type="spellStart"/>
      <w:r>
        <w:t>wirt</w:t>
      </w:r>
      <w:proofErr w:type="spellEnd"/>
      <w:r>
        <w:t xml:space="preserve"> denn </w:t>
      </w:r>
      <w:proofErr w:type="spellStart"/>
      <w:r>
        <w:t>fürbaß</w:t>
      </w:r>
      <w:proofErr w:type="spellEnd"/>
      <w:r>
        <w:t xml:space="preserve"> </w:t>
      </w:r>
      <w:proofErr w:type="spellStart"/>
      <w:r>
        <w:t>mer</w:t>
      </w:r>
      <w:proofErr w:type="spellEnd"/>
      <w:r>
        <w:t xml:space="preserve"> nicht anders </w:t>
      </w:r>
      <w:proofErr w:type="spellStart"/>
      <w:r>
        <w:t>gewoellt</w:t>
      </w:r>
      <w:proofErr w:type="spellEnd"/>
      <w:r>
        <w:t xml:space="preserve"> oder </w:t>
      </w:r>
      <w:proofErr w:type="spellStart"/>
      <w:r>
        <w:t>gemaint</w:t>
      </w:r>
      <w:proofErr w:type="spellEnd"/>
      <w:r>
        <w:t xml:space="preserve"> dann gut / als gut / und </w:t>
      </w:r>
      <w:proofErr w:type="spellStart"/>
      <w:r>
        <w:t>umb</w:t>
      </w:r>
      <w:proofErr w:type="spellEnd"/>
      <w:r>
        <w:t xml:space="preserve"> </w:t>
      </w:r>
      <w:proofErr w:type="spellStart"/>
      <w:r>
        <w:t>nit</w:t>
      </w:r>
      <w:proofErr w:type="spellEnd"/>
      <w:r>
        <w:t xml:space="preserve"> anders dann </w:t>
      </w:r>
      <w:proofErr w:type="spellStart"/>
      <w:r>
        <w:t>darumb</w:t>
      </w:r>
      <w:proofErr w:type="spellEnd"/>
      <w:r>
        <w:t xml:space="preserve"> das es gut ist / und </w:t>
      </w:r>
      <w:proofErr w:type="spellStart"/>
      <w:r>
        <w:t>nit</w:t>
      </w:r>
      <w:proofErr w:type="spellEnd"/>
      <w:r>
        <w:t xml:space="preserve"> </w:t>
      </w:r>
      <w:proofErr w:type="spellStart"/>
      <w:r>
        <w:t>darumb</w:t>
      </w:r>
      <w:proofErr w:type="spellEnd"/>
      <w:r>
        <w:t xml:space="preserve"> das es diß oder das sey / </w:t>
      </w:r>
      <w:proofErr w:type="spellStart"/>
      <w:r>
        <w:t>disem</w:t>
      </w:r>
      <w:proofErr w:type="spellEnd"/>
      <w:r>
        <w:t xml:space="preserve"> oder dem / lieb oder </w:t>
      </w:r>
      <w:proofErr w:type="spellStart"/>
      <w:r>
        <w:t>laid</w:t>
      </w:r>
      <w:proofErr w:type="spellEnd"/>
      <w:r>
        <w:t xml:space="preserve"> / </w:t>
      </w:r>
      <w:proofErr w:type="spellStart"/>
      <w:r>
        <w:t>wol</w:t>
      </w:r>
      <w:proofErr w:type="spellEnd"/>
      <w:r>
        <w:t xml:space="preserve"> oder </w:t>
      </w:r>
      <w:proofErr w:type="spellStart"/>
      <w:r>
        <w:t>wee</w:t>
      </w:r>
      <w:proofErr w:type="spellEnd"/>
      <w:r>
        <w:t xml:space="preserve"> / </w:t>
      </w:r>
      <w:proofErr w:type="spellStart"/>
      <w:r>
        <w:t>sueß</w:t>
      </w:r>
      <w:proofErr w:type="spellEnd"/>
      <w:r>
        <w:t xml:space="preserve"> oder </w:t>
      </w:r>
      <w:proofErr w:type="spellStart"/>
      <w:r>
        <w:t>saur</w:t>
      </w:r>
      <w:proofErr w:type="spellEnd"/>
      <w:r>
        <w:t xml:space="preserve"> sey / und der </w:t>
      </w:r>
      <w:proofErr w:type="spellStart"/>
      <w:r>
        <w:t>geleich</w:t>
      </w:r>
      <w:proofErr w:type="spellEnd"/>
      <w:r>
        <w:t xml:space="preserve">. Wann darnach </w:t>
      </w:r>
      <w:proofErr w:type="spellStart"/>
      <w:r>
        <w:t>wirt</w:t>
      </w:r>
      <w:proofErr w:type="spellEnd"/>
      <w:r>
        <w:t xml:space="preserve"> </w:t>
      </w:r>
      <w:proofErr w:type="spellStart"/>
      <w:r>
        <w:t>nit</w:t>
      </w:r>
      <w:proofErr w:type="spellEnd"/>
      <w:r>
        <w:t xml:space="preserve"> gefragt oder </w:t>
      </w:r>
      <w:proofErr w:type="spellStart"/>
      <w:r>
        <w:t>geruecht</w:t>
      </w:r>
      <w:proofErr w:type="spellEnd"/>
      <w:r>
        <w:t xml:space="preserve"> / und auch </w:t>
      </w:r>
      <w:proofErr w:type="spellStart"/>
      <w:r>
        <w:t>nit</w:t>
      </w:r>
      <w:proofErr w:type="spellEnd"/>
      <w:r>
        <w:t xml:space="preserve"> </w:t>
      </w:r>
      <w:proofErr w:type="spellStart"/>
      <w:r>
        <w:t>umb</w:t>
      </w:r>
      <w:proofErr w:type="spellEnd"/>
      <w:r>
        <w:t xml:space="preserve"> </w:t>
      </w:r>
      <w:proofErr w:type="spellStart"/>
      <w:r>
        <w:t>sichselber</w:t>
      </w:r>
      <w:proofErr w:type="spellEnd"/>
      <w:r>
        <w:t xml:space="preserve"> oder als sich </w:t>
      </w:r>
      <w:proofErr w:type="spellStart"/>
      <w:r>
        <w:t>selb</w:t>
      </w:r>
      <w:proofErr w:type="spellEnd"/>
      <w:r>
        <w:t xml:space="preserve">. Wann da ist all </w:t>
      </w:r>
      <w:proofErr w:type="spellStart"/>
      <w:r>
        <w:t>selbhait</w:t>
      </w:r>
      <w:proofErr w:type="spellEnd"/>
      <w:r>
        <w:t xml:space="preserve"> und </w:t>
      </w:r>
      <w:proofErr w:type="spellStart"/>
      <w:r>
        <w:t>ichhait</w:t>
      </w:r>
      <w:proofErr w:type="spellEnd"/>
      <w:r>
        <w:t xml:space="preserve"> / und ich / und mir / und </w:t>
      </w:r>
      <w:proofErr w:type="spellStart"/>
      <w:r>
        <w:t>deßgleich</w:t>
      </w:r>
      <w:proofErr w:type="spellEnd"/>
      <w:r>
        <w:t xml:space="preserve"> / gelassen und abgefallen. da </w:t>
      </w:r>
      <w:proofErr w:type="spellStart"/>
      <w:r>
        <w:t>wirt</w:t>
      </w:r>
      <w:proofErr w:type="spellEnd"/>
      <w:r>
        <w:t xml:space="preserve"> </w:t>
      </w:r>
      <w:proofErr w:type="spellStart"/>
      <w:r>
        <w:t>nit</w:t>
      </w:r>
      <w:proofErr w:type="spellEnd"/>
      <w:r>
        <w:t xml:space="preserve"> gesprochen Ich hab mich lieb oder dich / oder diß oder das / und dergleichen. Und </w:t>
      </w:r>
      <w:proofErr w:type="spellStart"/>
      <w:r>
        <w:t>spraech</w:t>
      </w:r>
      <w:proofErr w:type="spellEnd"/>
      <w:r>
        <w:t xml:space="preserve"> man zu der lieb / was </w:t>
      </w:r>
      <w:proofErr w:type="spellStart"/>
      <w:r>
        <w:t>hastu</w:t>
      </w:r>
      <w:proofErr w:type="spellEnd"/>
      <w:r>
        <w:t xml:space="preserve"> lieb? </w:t>
      </w:r>
      <w:proofErr w:type="spellStart"/>
      <w:r>
        <w:t>sy</w:t>
      </w:r>
      <w:proofErr w:type="spellEnd"/>
      <w:r>
        <w:t xml:space="preserve"> </w:t>
      </w:r>
      <w:proofErr w:type="spellStart"/>
      <w:r>
        <w:t>spraech</w:t>
      </w:r>
      <w:proofErr w:type="spellEnd"/>
      <w:r>
        <w:t xml:space="preserve"> Ich hab gut lieb. </w:t>
      </w:r>
      <w:proofErr w:type="spellStart"/>
      <w:r>
        <w:t>warumb</w:t>
      </w:r>
      <w:proofErr w:type="spellEnd"/>
      <w:r>
        <w:t xml:space="preserve">? </w:t>
      </w:r>
      <w:proofErr w:type="spellStart"/>
      <w:r>
        <w:t>sy</w:t>
      </w:r>
      <w:proofErr w:type="spellEnd"/>
      <w:r>
        <w:t xml:space="preserve"> </w:t>
      </w:r>
      <w:proofErr w:type="spellStart"/>
      <w:r>
        <w:t>spraech</w:t>
      </w:r>
      <w:proofErr w:type="spellEnd"/>
      <w:r>
        <w:t xml:space="preserve"> / </w:t>
      </w:r>
      <w:proofErr w:type="spellStart"/>
      <w:r>
        <w:t>darumb</w:t>
      </w:r>
      <w:proofErr w:type="spellEnd"/>
      <w:r>
        <w:t xml:space="preserve"> das es gut ist / und </w:t>
      </w:r>
      <w:proofErr w:type="spellStart"/>
      <w:r>
        <w:t>umb</w:t>
      </w:r>
      <w:proofErr w:type="spellEnd"/>
      <w:r>
        <w:t xml:space="preserve"> gut / so ist es gut und recht / </w:t>
      </w:r>
      <w:proofErr w:type="spellStart"/>
      <w:r>
        <w:t>unnd</w:t>
      </w:r>
      <w:proofErr w:type="spellEnd"/>
      <w:r>
        <w:t xml:space="preserve"> </w:t>
      </w:r>
      <w:proofErr w:type="spellStart"/>
      <w:r>
        <w:t>wolgethon</w:t>
      </w:r>
      <w:proofErr w:type="spellEnd"/>
      <w:r>
        <w:t xml:space="preserve"> / </w:t>
      </w:r>
      <w:proofErr w:type="spellStart"/>
      <w:r>
        <w:t>daz</w:t>
      </w:r>
      <w:proofErr w:type="spellEnd"/>
      <w:r>
        <w:t xml:space="preserve"> es </w:t>
      </w:r>
      <w:proofErr w:type="spellStart"/>
      <w:r>
        <w:t>gemainet</w:t>
      </w:r>
      <w:proofErr w:type="spellEnd"/>
      <w:r>
        <w:t xml:space="preserve"> </w:t>
      </w:r>
      <w:proofErr w:type="spellStart"/>
      <w:r>
        <w:t>werd</w:t>
      </w:r>
      <w:proofErr w:type="spellEnd"/>
      <w:r>
        <w:t xml:space="preserve">. und </w:t>
      </w:r>
      <w:proofErr w:type="spellStart"/>
      <w:r>
        <w:t>waer</w:t>
      </w:r>
      <w:proofErr w:type="spellEnd"/>
      <w:r>
        <w:t xml:space="preserve"> </w:t>
      </w:r>
      <w:proofErr w:type="spellStart"/>
      <w:r>
        <w:t>icht</w:t>
      </w:r>
      <w:proofErr w:type="spellEnd"/>
      <w:r>
        <w:t xml:space="preserve"> </w:t>
      </w:r>
      <w:proofErr w:type="spellStart"/>
      <w:r>
        <w:t>bessers</w:t>
      </w:r>
      <w:proofErr w:type="spellEnd"/>
      <w:r>
        <w:t xml:space="preserve"> dann </w:t>
      </w:r>
      <w:proofErr w:type="spellStart"/>
      <w:r>
        <w:t>got</w:t>
      </w:r>
      <w:proofErr w:type="spellEnd"/>
      <w:r>
        <w:t xml:space="preserve"> / das </w:t>
      </w:r>
      <w:proofErr w:type="spellStart"/>
      <w:r>
        <w:t>muest</w:t>
      </w:r>
      <w:proofErr w:type="spellEnd"/>
      <w:r>
        <w:t xml:space="preserve"> liebt werden vor </w:t>
      </w:r>
      <w:proofErr w:type="spellStart"/>
      <w:r>
        <w:t>got</w:t>
      </w:r>
      <w:proofErr w:type="spellEnd"/>
      <w:r>
        <w:t xml:space="preserve">. Und </w:t>
      </w:r>
      <w:proofErr w:type="spellStart"/>
      <w:r>
        <w:t>darumb</w:t>
      </w:r>
      <w:proofErr w:type="spellEnd"/>
      <w:r>
        <w:t xml:space="preserve"> hat sich </w:t>
      </w:r>
      <w:proofErr w:type="spellStart"/>
      <w:r>
        <w:t>got</w:t>
      </w:r>
      <w:proofErr w:type="spellEnd"/>
      <w:r>
        <w:t xml:space="preserve"> selber nicht lieb als </w:t>
      </w:r>
      <w:proofErr w:type="spellStart"/>
      <w:r>
        <w:t>sichselb</w:t>
      </w:r>
      <w:proofErr w:type="spellEnd"/>
      <w:r>
        <w:t xml:space="preserve"> / sonder als gut. </w:t>
      </w:r>
      <w:proofErr w:type="spellStart"/>
      <w:r>
        <w:t>Unnd</w:t>
      </w:r>
      <w:proofErr w:type="spellEnd"/>
      <w:r>
        <w:t xml:space="preserve"> </w:t>
      </w:r>
      <w:proofErr w:type="spellStart"/>
      <w:r>
        <w:t>waer</w:t>
      </w:r>
      <w:proofErr w:type="spellEnd"/>
      <w:r>
        <w:t xml:space="preserve"> oder </w:t>
      </w:r>
      <w:proofErr w:type="spellStart"/>
      <w:r>
        <w:t>wißte</w:t>
      </w:r>
      <w:proofErr w:type="spellEnd"/>
      <w:r>
        <w:t xml:space="preserve"> </w:t>
      </w:r>
      <w:proofErr w:type="spellStart"/>
      <w:r>
        <w:t>gott</w:t>
      </w:r>
      <w:proofErr w:type="spellEnd"/>
      <w:r>
        <w:t xml:space="preserve"> </w:t>
      </w:r>
      <w:proofErr w:type="spellStart"/>
      <w:r>
        <w:t>icht</w:t>
      </w:r>
      <w:proofErr w:type="spellEnd"/>
      <w:r>
        <w:t xml:space="preserve"> </w:t>
      </w:r>
      <w:proofErr w:type="spellStart"/>
      <w:r>
        <w:t>bessers</w:t>
      </w:r>
      <w:proofErr w:type="spellEnd"/>
      <w:r>
        <w:t xml:space="preserve"> dann </w:t>
      </w:r>
      <w:proofErr w:type="spellStart"/>
      <w:r>
        <w:t>got</w:t>
      </w:r>
      <w:proofErr w:type="spellEnd"/>
      <w:r>
        <w:t xml:space="preserve"> / das </w:t>
      </w:r>
      <w:proofErr w:type="spellStart"/>
      <w:r>
        <w:t>het</w:t>
      </w:r>
      <w:proofErr w:type="spellEnd"/>
      <w:r>
        <w:t xml:space="preserve"> er lieb / und </w:t>
      </w:r>
      <w:proofErr w:type="spellStart"/>
      <w:r>
        <w:t>nit</w:t>
      </w:r>
      <w:proofErr w:type="spellEnd"/>
      <w:r>
        <w:t xml:space="preserve"> </w:t>
      </w:r>
      <w:proofErr w:type="spellStart"/>
      <w:r>
        <w:t>sichselber</w:t>
      </w:r>
      <w:proofErr w:type="spellEnd"/>
      <w:r>
        <w:t xml:space="preserve">. Also gar ist </w:t>
      </w:r>
      <w:proofErr w:type="spellStart"/>
      <w:r>
        <w:t>ichhait</w:t>
      </w:r>
      <w:proofErr w:type="spellEnd"/>
      <w:r>
        <w:t xml:space="preserve"> und </w:t>
      </w:r>
      <w:proofErr w:type="spellStart"/>
      <w:r>
        <w:t>selbhait</w:t>
      </w:r>
      <w:proofErr w:type="spellEnd"/>
      <w:r>
        <w:t xml:space="preserve"> von </w:t>
      </w:r>
      <w:proofErr w:type="spellStart"/>
      <w:r>
        <w:t>got</w:t>
      </w:r>
      <w:proofErr w:type="spellEnd"/>
      <w:r>
        <w:t xml:space="preserve"> </w:t>
      </w:r>
      <w:proofErr w:type="spellStart"/>
      <w:r>
        <w:t>geschaiden</w:t>
      </w:r>
      <w:proofErr w:type="spellEnd"/>
      <w:r>
        <w:t xml:space="preserve"> / und </w:t>
      </w:r>
      <w:proofErr w:type="spellStart"/>
      <w:r>
        <w:t>gehoert</w:t>
      </w:r>
      <w:proofErr w:type="spellEnd"/>
      <w:r>
        <w:t xml:space="preserve"> </w:t>
      </w:r>
      <w:proofErr w:type="spellStart"/>
      <w:r>
        <w:t>jm</w:t>
      </w:r>
      <w:proofErr w:type="spellEnd"/>
      <w:r>
        <w:t xml:space="preserve"> nichts zu / sonder als </w:t>
      </w:r>
      <w:proofErr w:type="spellStart"/>
      <w:r>
        <w:t>vil</w:t>
      </w:r>
      <w:proofErr w:type="spellEnd"/>
      <w:r>
        <w:t xml:space="preserve"> sein not ist zu der </w:t>
      </w:r>
      <w:proofErr w:type="spellStart"/>
      <w:r>
        <w:t>personlichait</w:t>
      </w:r>
      <w:proofErr w:type="spellEnd"/>
      <w:r>
        <w:t xml:space="preserve">. Sich diß soll sein / und ist in der </w:t>
      </w:r>
      <w:proofErr w:type="spellStart"/>
      <w:r>
        <w:t>warhait</w:t>
      </w:r>
      <w:proofErr w:type="spellEnd"/>
      <w:r>
        <w:t xml:space="preserve"> / in </w:t>
      </w:r>
      <w:proofErr w:type="spellStart"/>
      <w:r>
        <w:t>aim</w:t>
      </w:r>
      <w:proofErr w:type="spellEnd"/>
      <w:r>
        <w:t xml:space="preserve"> </w:t>
      </w:r>
      <w:proofErr w:type="spellStart"/>
      <w:r>
        <w:t>goetlichen</w:t>
      </w:r>
      <w:proofErr w:type="spellEnd"/>
      <w:r>
        <w:t xml:space="preserve"> oder in </w:t>
      </w:r>
      <w:proofErr w:type="spellStart"/>
      <w:r>
        <w:t>aim</w:t>
      </w:r>
      <w:proofErr w:type="spellEnd"/>
      <w:r>
        <w:t xml:space="preserve"> waren vergotten </w:t>
      </w:r>
      <w:proofErr w:type="spellStart"/>
      <w:r>
        <w:t>menschen</w:t>
      </w:r>
      <w:proofErr w:type="spellEnd"/>
      <w:r>
        <w:t xml:space="preserve"> / wann er </w:t>
      </w:r>
      <w:proofErr w:type="spellStart"/>
      <w:r>
        <w:t>waer</w:t>
      </w:r>
      <w:proofErr w:type="spellEnd"/>
      <w:r>
        <w:t xml:space="preserve"> anders </w:t>
      </w:r>
      <w:proofErr w:type="spellStart"/>
      <w:r>
        <w:t>nit</w:t>
      </w:r>
      <w:proofErr w:type="spellEnd"/>
      <w:r>
        <w:t xml:space="preserve"> </w:t>
      </w:r>
      <w:proofErr w:type="spellStart"/>
      <w:r>
        <w:t>goetlich</w:t>
      </w:r>
      <w:proofErr w:type="spellEnd"/>
      <w:r>
        <w:t xml:space="preserve"> oder vergotten. </w:t>
      </w:r>
    </w:p>
    <w:p w14:paraId="10AB13CC" w14:textId="77777777" w:rsidR="00243995" w:rsidRDefault="00243995" w:rsidP="00243995">
      <w:pPr>
        <w:pStyle w:val="berschrift2"/>
      </w:pPr>
      <w:r>
        <w:t>Das XXXI Capitel</w:t>
      </w:r>
    </w:p>
    <w:p w14:paraId="0E2343D1" w14:textId="77777777" w:rsidR="00243995" w:rsidRDefault="00243995" w:rsidP="00243995">
      <w:pPr>
        <w:pStyle w:val="StandardWeb"/>
      </w:pPr>
      <w:r>
        <w:t xml:space="preserve">Hernach </w:t>
      </w:r>
      <w:proofErr w:type="spellStart"/>
      <w:r>
        <w:t>volget</w:t>
      </w:r>
      <w:proofErr w:type="spellEnd"/>
      <w:r>
        <w:t xml:space="preserve"> / das in </w:t>
      </w:r>
      <w:proofErr w:type="spellStart"/>
      <w:r>
        <w:t>aim</w:t>
      </w:r>
      <w:proofErr w:type="spellEnd"/>
      <w:r>
        <w:t xml:space="preserve"> vergotten </w:t>
      </w:r>
      <w:proofErr w:type="spellStart"/>
      <w:r>
        <w:t>menschen</w:t>
      </w:r>
      <w:proofErr w:type="spellEnd"/>
      <w:r>
        <w:t xml:space="preserve"> die lieb ist laute rund unvermischt / und gutwillig zu allen und zu allen dingen. und </w:t>
      </w:r>
      <w:proofErr w:type="spellStart"/>
      <w:r>
        <w:t>darumb</w:t>
      </w:r>
      <w:proofErr w:type="spellEnd"/>
      <w:r>
        <w:t xml:space="preserve"> muß </w:t>
      </w:r>
      <w:proofErr w:type="spellStart"/>
      <w:r>
        <w:t>alldaselbst</w:t>
      </w:r>
      <w:proofErr w:type="spellEnd"/>
      <w:r>
        <w:t xml:space="preserve"> alle und alle ding geliebt werden / und allen und allen dingen </w:t>
      </w:r>
      <w:proofErr w:type="spellStart"/>
      <w:r>
        <w:t>wol</w:t>
      </w:r>
      <w:proofErr w:type="spellEnd"/>
      <w:r>
        <w:t xml:space="preserve"> </w:t>
      </w:r>
      <w:proofErr w:type="spellStart"/>
      <w:r>
        <w:t>woellen</w:t>
      </w:r>
      <w:proofErr w:type="spellEnd"/>
      <w:r>
        <w:t xml:space="preserve"> und </w:t>
      </w:r>
      <w:proofErr w:type="spellStart"/>
      <w:r>
        <w:t>günnen</w:t>
      </w:r>
      <w:proofErr w:type="spellEnd"/>
      <w:r>
        <w:t xml:space="preserve"> und tun unvermischt. Ja man thu </w:t>
      </w:r>
      <w:proofErr w:type="spellStart"/>
      <w:r>
        <w:t>aim</w:t>
      </w:r>
      <w:proofErr w:type="spellEnd"/>
      <w:r>
        <w:t xml:space="preserve"> vergotten </w:t>
      </w:r>
      <w:proofErr w:type="spellStart"/>
      <w:r>
        <w:t>menschen</w:t>
      </w:r>
      <w:proofErr w:type="spellEnd"/>
      <w:r>
        <w:t xml:space="preserve"> was man </w:t>
      </w:r>
      <w:proofErr w:type="spellStart"/>
      <w:r>
        <w:t>woell</w:t>
      </w:r>
      <w:proofErr w:type="spellEnd"/>
      <w:r>
        <w:t xml:space="preserve"> / </w:t>
      </w:r>
      <w:proofErr w:type="spellStart"/>
      <w:r>
        <w:t>wol</w:t>
      </w:r>
      <w:proofErr w:type="spellEnd"/>
      <w:r>
        <w:t xml:space="preserve"> oder </w:t>
      </w:r>
      <w:proofErr w:type="spellStart"/>
      <w:r>
        <w:t>we</w:t>
      </w:r>
      <w:proofErr w:type="spellEnd"/>
      <w:r>
        <w:t xml:space="preserve"> / lieb oder </w:t>
      </w:r>
      <w:proofErr w:type="spellStart"/>
      <w:r>
        <w:t>laid</w:t>
      </w:r>
      <w:proofErr w:type="spellEnd"/>
      <w:r>
        <w:t xml:space="preserve"> / diß oder das. Ja der </w:t>
      </w:r>
      <w:proofErr w:type="spellStart"/>
      <w:r>
        <w:t>ainen</w:t>
      </w:r>
      <w:proofErr w:type="spellEnd"/>
      <w:r>
        <w:t xml:space="preserve"> vergotten </w:t>
      </w:r>
      <w:proofErr w:type="spellStart"/>
      <w:r>
        <w:t>menschen</w:t>
      </w:r>
      <w:proofErr w:type="spellEnd"/>
      <w:r>
        <w:t xml:space="preserve"> hundert mal </w:t>
      </w:r>
      <w:proofErr w:type="spellStart"/>
      <w:r>
        <w:t>toedte</w:t>
      </w:r>
      <w:proofErr w:type="spellEnd"/>
      <w:r>
        <w:t xml:space="preserve"> / und </w:t>
      </w:r>
      <w:proofErr w:type="spellStart"/>
      <w:r>
        <w:t>wurd</w:t>
      </w:r>
      <w:proofErr w:type="spellEnd"/>
      <w:r>
        <w:t xml:space="preserve"> wider lebendig / er </w:t>
      </w:r>
      <w:proofErr w:type="spellStart"/>
      <w:r>
        <w:t>mueßt</w:t>
      </w:r>
      <w:proofErr w:type="spellEnd"/>
      <w:r>
        <w:t xml:space="preserve"> den </w:t>
      </w:r>
      <w:proofErr w:type="spellStart"/>
      <w:r>
        <w:t>menschen</w:t>
      </w:r>
      <w:proofErr w:type="spellEnd"/>
      <w:r>
        <w:t xml:space="preserve"> liebhaben der </w:t>
      </w:r>
      <w:proofErr w:type="spellStart"/>
      <w:r>
        <w:t>jn</w:t>
      </w:r>
      <w:proofErr w:type="spellEnd"/>
      <w:r>
        <w:t xml:space="preserve"> also </w:t>
      </w:r>
      <w:proofErr w:type="spellStart"/>
      <w:r>
        <w:t>getoedt</w:t>
      </w:r>
      <w:proofErr w:type="spellEnd"/>
      <w:r>
        <w:t xml:space="preserve"> </w:t>
      </w:r>
      <w:proofErr w:type="spellStart"/>
      <w:r>
        <w:t>het</w:t>
      </w:r>
      <w:proofErr w:type="spellEnd"/>
      <w:r>
        <w:t xml:space="preserve"> / und </w:t>
      </w:r>
      <w:proofErr w:type="spellStart"/>
      <w:r>
        <w:t>het</w:t>
      </w:r>
      <w:proofErr w:type="spellEnd"/>
      <w:r>
        <w:t xml:space="preserve"> </w:t>
      </w:r>
      <w:proofErr w:type="spellStart"/>
      <w:r>
        <w:t>jm</w:t>
      </w:r>
      <w:proofErr w:type="spellEnd"/>
      <w:r>
        <w:t xml:space="preserve"> </w:t>
      </w:r>
      <w:proofErr w:type="spellStart"/>
      <w:r>
        <w:t>alsovil</w:t>
      </w:r>
      <w:proofErr w:type="spellEnd"/>
      <w:r>
        <w:t xml:space="preserve"> unrechts / </w:t>
      </w:r>
      <w:proofErr w:type="spellStart"/>
      <w:r>
        <w:t>übels</w:t>
      </w:r>
      <w:proofErr w:type="spellEnd"/>
      <w:r>
        <w:t xml:space="preserve"> / und </w:t>
      </w:r>
      <w:proofErr w:type="spellStart"/>
      <w:r>
        <w:t>boess</w:t>
      </w:r>
      <w:proofErr w:type="spellEnd"/>
      <w:r>
        <w:t xml:space="preserve"> gethan / und </w:t>
      </w:r>
      <w:proofErr w:type="spellStart"/>
      <w:r>
        <w:t>mueßt</w:t>
      </w:r>
      <w:proofErr w:type="spellEnd"/>
      <w:r>
        <w:t xml:space="preserve"> </w:t>
      </w:r>
      <w:proofErr w:type="spellStart"/>
      <w:r>
        <w:t>jm</w:t>
      </w:r>
      <w:proofErr w:type="spellEnd"/>
      <w:r>
        <w:t xml:space="preserve"> </w:t>
      </w:r>
      <w:proofErr w:type="spellStart"/>
      <w:r>
        <w:t>wol</w:t>
      </w:r>
      <w:proofErr w:type="spellEnd"/>
      <w:r>
        <w:t xml:space="preserve"> </w:t>
      </w:r>
      <w:proofErr w:type="spellStart"/>
      <w:r>
        <w:t>woellen</w:t>
      </w:r>
      <w:proofErr w:type="spellEnd"/>
      <w:r>
        <w:t xml:space="preserve"> / </w:t>
      </w:r>
      <w:proofErr w:type="spellStart"/>
      <w:r>
        <w:t>günnen</w:t>
      </w:r>
      <w:proofErr w:type="spellEnd"/>
      <w:r>
        <w:t xml:space="preserve"> und </w:t>
      </w:r>
      <w:proofErr w:type="spellStart"/>
      <w:r>
        <w:t>begeren</w:t>
      </w:r>
      <w:proofErr w:type="spellEnd"/>
      <w:r>
        <w:t xml:space="preserve"> / und auch dem selben das allerbeste thun / </w:t>
      </w:r>
      <w:proofErr w:type="spellStart"/>
      <w:r>
        <w:t>moecht</w:t>
      </w:r>
      <w:proofErr w:type="spellEnd"/>
      <w:r>
        <w:t xml:space="preserve"> er es </w:t>
      </w:r>
      <w:proofErr w:type="spellStart"/>
      <w:r>
        <w:t>genemen</w:t>
      </w:r>
      <w:proofErr w:type="spellEnd"/>
      <w:r>
        <w:t xml:space="preserve"> und empfahen. Sich diß mag man </w:t>
      </w:r>
      <w:proofErr w:type="spellStart"/>
      <w:r>
        <w:t>mercken</w:t>
      </w:r>
      <w:proofErr w:type="spellEnd"/>
      <w:r>
        <w:t xml:space="preserve"> / </w:t>
      </w:r>
      <w:proofErr w:type="spellStart"/>
      <w:r>
        <w:t>beweysen</w:t>
      </w:r>
      <w:proofErr w:type="spellEnd"/>
      <w:r>
        <w:t xml:space="preserve"> und </w:t>
      </w:r>
      <w:proofErr w:type="spellStart"/>
      <w:r>
        <w:t>bewaeren</w:t>
      </w:r>
      <w:proofErr w:type="spellEnd"/>
      <w:r>
        <w:t xml:space="preserve"> mit Christo / wann er sprach zu Juda der </w:t>
      </w:r>
      <w:proofErr w:type="spellStart"/>
      <w:r>
        <w:t>jn</w:t>
      </w:r>
      <w:proofErr w:type="spellEnd"/>
      <w:r>
        <w:t xml:space="preserve"> verriet / </w:t>
      </w:r>
      <w:proofErr w:type="spellStart"/>
      <w:r>
        <w:t>Freünd</w:t>
      </w:r>
      <w:proofErr w:type="spellEnd"/>
      <w:r>
        <w:t xml:space="preserve"> </w:t>
      </w:r>
      <w:proofErr w:type="spellStart"/>
      <w:r>
        <w:t>warumb</w:t>
      </w:r>
      <w:proofErr w:type="spellEnd"/>
      <w:r>
        <w:t xml:space="preserve"> </w:t>
      </w:r>
      <w:proofErr w:type="spellStart"/>
      <w:r>
        <w:t>bit</w:t>
      </w:r>
      <w:proofErr w:type="spellEnd"/>
      <w:r>
        <w:t xml:space="preserve"> du kommen / als ob er </w:t>
      </w:r>
      <w:proofErr w:type="spellStart"/>
      <w:r>
        <w:t>spraech</w:t>
      </w:r>
      <w:proofErr w:type="spellEnd"/>
      <w:r>
        <w:t xml:space="preserve"> / Du hassest mich und bist mein feind / so hab ich dich lieb </w:t>
      </w:r>
      <w:proofErr w:type="spellStart"/>
      <w:r>
        <w:t>unnd</w:t>
      </w:r>
      <w:proofErr w:type="spellEnd"/>
      <w:r>
        <w:t xml:space="preserve"> bin dein </w:t>
      </w:r>
      <w:proofErr w:type="spellStart"/>
      <w:r>
        <w:t>freünd</w:t>
      </w:r>
      <w:proofErr w:type="spellEnd"/>
      <w:r>
        <w:t xml:space="preserve"> / und du </w:t>
      </w:r>
      <w:proofErr w:type="spellStart"/>
      <w:r>
        <w:t>begerst</w:t>
      </w:r>
      <w:proofErr w:type="spellEnd"/>
      <w:r>
        <w:t xml:space="preserve"> / </w:t>
      </w:r>
      <w:proofErr w:type="spellStart"/>
      <w:r>
        <w:t>gündst</w:t>
      </w:r>
      <w:proofErr w:type="spellEnd"/>
      <w:r>
        <w:t xml:space="preserve"> / und thust mir das </w:t>
      </w:r>
      <w:proofErr w:type="spellStart"/>
      <w:r>
        <w:t>boest</w:t>
      </w:r>
      <w:proofErr w:type="spellEnd"/>
      <w:r>
        <w:t xml:space="preserve"> das du </w:t>
      </w:r>
      <w:proofErr w:type="spellStart"/>
      <w:r>
        <w:t>kanst</w:t>
      </w:r>
      <w:proofErr w:type="spellEnd"/>
      <w:r>
        <w:t xml:space="preserve"> oder magst / so will ich / </w:t>
      </w:r>
      <w:proofErr w:type="spellStart"/>
      <w:r>
        <w:t>beger</w:t>
      </w:r>
      <w:proofErr w:type="spellEnd"/>
      <w:r>
        <w:t xml:space="preserve"> / und </w:t>
      </w:r>
      <w:proofErr w:type="spellStart"/>
      <w:r>
        <w:t>günn</w:t>
      </w:r>
      <w:proofErr w:type="spellEnd"/>
      <w:r>
        <w:t xml:space="preserve"> dir das </w:t>
      </w:r>
      <w:proofErr w:type="spellStart"/>
      <w:r>
        <w:t>best</w:t>
      </w:r>
      <w:proofErr w:type="spellEnd"/>
      <w:r>
        <w:t xml:space="preserve"> und </w:t>
      </w:r>
      <w:proofErr w:type="spellStart"/>
      <w:r>
        <w:t>gaeb</w:t>
      </w:r>
      <w:proofErr w:type="spellEnd"/>
      <w:r>
        <w:t xml:space="preserve"> und </w:t>
      </w:r>
      <w:proofErr w:type="spellStart"/>
      <w:r>
        <w:t>thaet</w:t>
      </w:r>
      <w:proofErr w:type="spellEnd"/>
      <w:r>
        <w:t xml:space="preserve"> es dir gern / </w:t>
      </w:r>
      <w:proofErr w:type="spellStart"/>
      <w:r>
        <w:t>moechtet</w:t>
      </w:r>
      <w:proofErr w:type="spellEnd"/>
      <w:r>
        <w:t xml:space="preserve"> du es </w:t>
      </w:r>
      <w:proofErr w:type="spellStart"/>
      <w:r>
        <w:t>genemen</w:t>
      </w:r>
      <w:proofErr w:type="spellEnd"/>
      <w:r>
        <w:t xml:space="preserve"> oder empfahen / </w:t>
      </w:r>
      <w:proofErr w:type="spellStart"/>
      <w:r>
        <w:t>geleich</w:t>
      </w:r>
      <w:proofErr w:type="spellEnd"/>
      <w:r>
        <w:t xml:space="preserve"> als </w:t>
      </w:r>
      <w:proofErr w:type="spellStart"/>
      <w:r>
        <w:t>got</w:t>
      </w:r>
      <w:proofErr w:type="spellEnd"/>
      <w:r>
        <w:t xml:space="preserve"> </w:t>
      </w:r>
      <w:proofErr w:type="spellStart"/>
      <w:r>
        <w:t>auß</w:t>
      </w:r>
      <w:proofErr w:type="spellEnd"/>
      <w:r>
        <w:t xml:space="preserve"> der </w:t>
      </w:r>
      <w:proofErr w:type="spellStart"/>
      <w:r>
        <w:t>mennschait</w:t>
      </w:r>
      <w:proofErr w:type="spellEnd"/>
      <w:r>
        <w:t xml:space="preserve"> </w:t>
      </w:r>
      <w:proofErr w:type="spellStart"/>
      <w:r>
        <w:t>spraech</w:t>
      </w:r>
      <w:proofErr w:type="spellEnd"/>
      <w:r>
        <w:t xml:space="preserve"> / Ich bin </w:t>
      </w:r>
      <w:proofErr w:type="spellStart"/>
      <w:r>
        <w:t>ain</w:t>
      </w:r>
      <w:proofErr w:type="spellEnd"/>
      <w:r>
        <w:t xml:space="preserve"> </w:t>
      </w:r>
      <w:proofErr w:type="spellStart"/>
      <w:r>
        <w:t>lautter</w:t>
      </w:r>
      <w:proofErr w:type="spellEnd"/>
      <w:r>
        <w:t xml:space="preserve"> </w:t>
      </w:r>
      <w:proofErr w:type="spellStart"/>
      <w:r>
        <w:t>ainfaeltig</w:t>
      </w:r>
      <w:proofErr w:type="spellEnd"/>
      <w:r>
        <w:t xml:space="preserve"> gut / </w:t>
      </w:r>
      <w:proofErr w:type="spellStart"/>
      <w:r>
        <w:t>allso</w:t>
      </w:r>
      <w:proofErr w:type="spellEnd"/>
      <w:r>
        <w:t xml:space="preserve"> mag ich auch nicht </w:t>
      </w:r>
      <w:proofErr w:type="spellStart"/>
      <w:r>
        <w:t>woellen</w:t>
      </w:r>
      <w:proofErr w:type="spellEnd"/>
      <w:r>
        <w:t xml:space="preserve"> / </w:t>
      </w:r>
      <w:proofErr w:type="spellStart"/>
      <w:r>
        <w:t>begern</w:t>
      </w:r>
      <w:proofErr w:type="spellEnd"/>
      <w:r>
        <w:t xml:space="preserve"> / </w:t>
      </w:r>
      <w:proofErr w:type="spellStart"/>
      <w:r>
        <w:t>günnen</w:t>
      </w:r>
      <w:proofErr w:type="spellEnd"/>
      <w:r>
        <w:t xml:space="preserve"> / </w:t>
      </w:r>
      <w:proofErr w:type="spellStart"/>
      <w:r>
        <w:t>gethun</w:t>
      </w:r>
      <w:proofErr w:type="spellEnd"/>
      <w:r>
        <w:t xml:space="preserve"> oder geben dann gut / soll ich dir deines </w:t>
      </w:r>
      <w:proofErr w:type="spellStart"/>
      <w:r>
        <w:t>übels</w:t>
      </w:r>
      <w:proofErr w:type="spellEnd"/>
      <w:r>
        <w:t xml:space="preserve"> </w:t>
      </w:r>
      <w:proofErr w:type="spellStart"/>
      <w:r>
        <w:t>unnd</w:t>
      </w:r>
      <w:proofErr w:type="spellEnd"/>
      <w:r>
        <w:t xml:space="preserve"> deiner </w:t>
      </w:r>
      <w:proofErr w:type="spellStart"/>
      <w:r>
        <w:t>boßhait</w:t>
      </w:r>
      <w:proofErr w:type="spellEnd"/>
      <w:r>
        <w:t xml:space="preserve"> </w:t>
      </w:r>
      <w:proofErr w:type="spellStart"/>
      <w:r>
        <w:t>lonen</w:t>
      </w:r>
      <w:proofErr w:type="spellEnd"/>
      <w:r>
        <w:t xml:space="preserve"> / das muß ich mit </w:t>
      </w:r>
      <w:proofErr w:type="spellStart"/>
      <w:r>
        <w:t>guete</w:t>
      </w:r>
      <w:proofErr w:type="spellEnd"/>
      <w:r>
        <w:t xml:space="preserve"> thun / wann ich bin oder hab anders nichts. </w:t>
      </w:r>
    </w:p>
    <w:p w14:paraId="79ED6012" w14:textId="77777777" w:rsidR="00243995" w:rsidRDefault="00243995" w:rsidP="00243995">
      <w:pPr>
        <w:pStyle w:val="StandardWeb"/>
      </w:pPr>
      <w:r>
        <w:t xml:space="preserve">Hienach </w:t>
      </w:r>
      <w:proofErr w:type="spellStart"/>
      <w:r>
        <w:t>volgt</w:t>
      </w:r>
      <w:proofErr w:type="spellEnd"/>
      <w:r>
        <w:t xml:space="preserve"> / </w:t>
      </w:r>
      <w:proofErr w:type="spellStart"/>
      <w:r>
        <w:t>daz</w:t>
      </w:r>
      <w:proofErr w:type="spellEnd"/>
      <w:r>
        <w:t xml:space="preserve"> </w:t>
      </w:r>
      <w:proofErr w:type="spellStart"/>
      <w:r>
        <w:t>got</w:t>
      </w:r>
      <w:proofErr w:type="spellEnd"/>
      <w:r>
        <w:t xml:space="preserve"> in </w:t>
      </w:r>
      <w:proofErr w:type="spellStart"/>
      <w:r>
        <w:t>aim</w:t>
      </w:r>
      <w:proofErr w:type="spellEnd"/>
      <w:r>
        <w:t xml:space="preserve"> vergotten </w:t>
      </w:r>
      <w:proofErr w:type="spellStart"/>
      <w:r>
        <w:t>menschen</w:t>
      </w:r>
      <w:proofErr w:type="spellEnd"/>
      <w:r>
        <w:t xml:space="preserve"> </w:t>
      </w:r>
      <w:proofErr w:type="spellStart"/>
      <w:r>
        <w:t>kainer</w:t>
      </w:r>
      <w:proofErr w:type="spellEnd"/>
      <w:r>
        <w:t xml:space="preserve"> </w:t>
      </w:r>
      <w:proofErr w:type="spellStart"/>
      <w:r>
        <w:t>rach</w:t>
      </w:r>
      <w:proofErr w:type="spellEnd"/>
      <w:r>
        <w:t xml:space="preserve"> </w:t>
      </w:r>
      <w:proofErr w:type="spellStart"/>
      <w:r>
        <w:t>begert</w:t>
      </w:r>
      <w:proofErr w:type="spellEnd"/>
      <w:r>
        <w:t xml:space="preserve"> / will oder thut </w:t>
      </w:r>
      <w:proofErr w:type="spellStart"/>
      <w:r>
        <w:t>umb</w:t>
      </w:r>
      <w:proofErr w:type="spellEnd"/>
      <w:r>
        <w:t xml:space="preserve"> alles das übel das man </w:t>
      </w:r>
      <w:proofErr w:type="spellStart"/>
      <w:r>
        <w:t>jm</w:t>
      </w:r>
      <w:proofErr w:type="spellEnd"/>
      <w:r>
        <w:t xml:space="preserve"> </w:t>
      </w:r>
      <w:proofErr w:type="spellStart"/>
      <w:r>
        <w:t>gethun</w:t>
      </w:r>
      <w:proofErr w:type="spellEnd"/>
      <w:r>
        <w:t xml:space="preserve"> mag / oder </w:t>
      </w:r>
      <w:proofErr w:type="spellStart"/>
      <w:r>
        <w:t>ymmer</w:t>
      </w:r>
      <w:proofErr w:type="spellEnd"/>
      <w:r>
        <w:t xml:space="preserve"> geschicht. das </w:t>
      </w:r>
      <w:proofErr w:type="spellStart"/>
      <w:r>
        <w:t>merckt</w:t>
      </w:r>
      <w:proofErr w:type="spellEnd"/>
      <w:r>
        <w:t xml:space="preserve"> man aber bey Christo / der sprach. Vater vergib </w:t>
      </w:r>
      <w:proofErr w:type="spellStart"/>
      <w:r>
        <w:t>jn</w:t>
      </w:r>
      <w:proofErr w:type="spellEnd"/>
      <w:r>
        <w:t xml:space="preserve"> / wann </w:t>
      </w:r>
      <w:proofErr w:type="spellStart"/>
      <w:r>
        <w:t>sy</w:t>
      </w:r>
      <w:proofErr w:type="spellEnd"/>
      <w:r>
        <w:t xml:space="preserve"> wissen </w:t>
      </w:r>
      <w:proofErr w:type="spellStart"/>
      <w:r>
        <w:t>nit</w:t>
      </w:r>
      <w:proofErr w:type="spellEnd"/>
      <w:r>
        <w:t xml:space="preserve"> was </w:t>
      </w:r>
      <w:proofErr w:type="spellStart"/>
      <w:r>
        <w:t>sy</w:t>
      </w:r>
      <w:proofErr w:type="spellEnd"/>
      <w:r>
        <w:t xml:space="preserve"> </w:t>
      </w:r>
      <w:proofErr w:type="spellStart"/>
      <w:r>
        <w:t>thund</w:t>
      </w:r>
      <w:proofErr w:type="spellEnd"/>
      <w:r>
        <w:t xml:space="preserve">. </w:t>
      </w:r>
    </w:p>
    <w:p w14:paraId="228B86C1" w14:textId="77777777" w:rsidR="00243995" w:rsidRDefault="00243995" w:rsidP="00243995">
      <w:pPr>
        <w:pStyle w:val="StandardWeb"/>
      </w:pPr>
      <w:r>
        <w:t xml:space="preserve">Auch ist </w:t>
      </w:r>
      <w:proofErr w:type="spellStart"/>
      <w:r>
        <w:t>gottes</w:t>
      </w:r>
      <w:proofErr w:type="spellEnd"/>
      <w:r>
        <w:t xml:space="preserve"> </w:t>
      </w:r>
      <w:proofErr w:type="spellStart"/>
      <w:r>
        <w:t>aigenschafft</w:t>
      </w:r>
      <w:proofErr w:type="spellEnd"/>
      <w:r>
        <w:t xml:space="preserve"> / </w:t>
      </w:r>
      <w:proofErr w:type="spellStart"/>
      <w:r>
        <w:t>daz</w:t>
      </w:r>
      <w:proofErr w:type="spellEnd"/>
      <w:r>
        <w:t xml:space="preserve"> er </w:t>
      </w:r>
      <w:proofErr w:type="spellStart"/>
      <w:r>
        <w:t>niemandt</w:t>
      </w:r>
      <w:proofErr w:type="spellEnd"/>
      <w:r>
        <w:t xml:space="preserve"> zwingt mit </w:t>
      </w:r>
      <w:proofErr w:type="spellStart"/>
      <w:r>
        <w:t>gewalt</w:t>
      </w:r>
      <w:proofErr w:type="spellEnd"/>
      <w:r>
        <w:t xml:space="preserve"> zu tun oder zu lassen / sonder er laßt </w:t>
      </w:r>
      <w:proofErr w:type="spellStart"/>
      <w:r>
        <w:t>ainen</w:t>
      </w:r>
      <w:proofErr w:type="spellEnd"/>
      <w:r>
        <w:t xml:space="preserve"> </w:t>
      </w:r>
      <w:proofErr w:type="spellStart"/>
      <w:r>
        <w:t>yegklichen</w:t>
      </w:r>
      <w:proofErr w:type="spellEnd"/>
      <w:r>
        <w:t xml:space="preserve"> </w:t>
      </w:r>
      <w:proofErr w:type="spellStart"/>
      <w:r>
        <w:t>menschen</w:t>
      </w:r>
      <w:proofErr w:type="spellEnd"/>
      <w:r>
        <w:t xml:space="preserve"> thun und lassen nach seinem willen / es </w:t>
      </w:r>
      <w:proofErr w:type="spellStart"/>
      <w:r>
        <w:t>ey</w:t>
      </w:r>
      <w:proofErr w:type="spellEnd"/>
      <w:r>
        <w:t xml:space="preserve"> gut oder </w:t>
      </w:r>
      <w:proofErr w:type="spellStart"/>
      <w:r>
        <w:t>boeß</w:t>
      </w:r>
      <w:proofErr w:type="spellEnd"/>
      <w:r>
        <w:t xml:space="preserve"> / und </w:t>
      </w:r>
      <w:proofErr w:type="spellStart"/>
      <w:r>
        <w:t>wil</w:t>
      </w:r>
      <w:proofErr w:type="spellEnd"/>
      <w:r>
        <w:t xml:space="preserve"> niemand </w:t>
      </w:r>
      <w:proofErr w:type="spellStart"/>
      <w:r>
        <w:t>widersteen</w:t>
      </w:r>
      <w:proofErr w:type="spellEnd"/>
      <w:r>
        <w:t xml:space="preserve">. Das </w:t>
      </w:r>
      <w:proofErr w:type="spellStart"/>
      <w:r>
        <w:t>mercket</w:t>
      </w:r>
      <w:proofErr w:type="spellEnd"/>
      <w:r>
        <w:t xml:space="preserve"> man aber in Christo / der </w:t>
      </w:r>
      <w:proofErr w:type="spellStart"/>
      <w:r>
        <w:t>wolt</w:t>
      </w:r>
      <w:proofErr w:type="spellEnd"/>
      <w:r>
        <w:t xml:space="preserve"> seinen </w:t>
      </w:r>
      <w:proofErr w:type="spellStart"/>
      <w:r>
        <w:t>übelthaetern</w:t>
      </w:r>
      <w:proofErr w:type="spellEnd"/>
      <w:r>
        <w:t xml:space="preserve"> </w:t>
      </w:r>
      <w:proofErr w:type="spellStart"/>
      <w:r>
        <w:t>nitt</w:t>
      </w:r>
      <w:proofErr w:type="spellEnd"/>
      <w:r>
        <w:t xml:space="preserve"> </w:t>
      </w:r>
      <w:proofErr w:type="spellStart"/>
      <w:r>
        <w:t>widerston</w:t>
      </w:r>
      <w:proofErr w:type="spellEnd"/>
      <w:r>
        <w:t xml:space="preserve"> oder </w:t>
      </w:r>
      <w:proofErr w:type="spellStart"/>
      <w:r>
        <w:t>woeren</w:t>
      </w:r>
      <w:proofErr w:type="spellEnd"/>
      <w:r>
        <w:t xml:space="preserve"> / und da </w:t>
      </w:r>
      <w:proofErr w:type="spellStart"/>
      <w:r>
        <w:t>jn</w:t>
      </w:r>
      <w:proofErr w:type="spellEnd"/>
      <w:r>
        <w:t xml:space="preserve"> </w:t>
      </w:r>
      <w:proofErr w:type="spellStart"/>
      <w:r>
        <w:t>sant</w:t>
      </w:r>
      <w:proofErr w:type="spellEnd"/>
      <w:r>
        <w:t xml:space="preserve"> Peter </w:t>
      </w:r>
      <w:proofErr w:type="spellStart"/>
      <w:r>
        <w:t>woeren</w:t>
      </w:r>
      <w:proofErr w:type="spellEnd"/>
      <w:r>
        <w:t xml:space="preserve"> </w:t>
      </w:r>
      <w:proofErr w:type="spellStart"/>
      <w:r>
        <w:t>wolt</w:t>
      </w:r>
      <w:proofErr w:type="spellEnd"/>
      <w:r>
        <w:t xml:space="preserve"> do sprach er. Petre steck dein </w:t>
      </w:r>
      <w:proofErr w:type="spellStart"/>
      <w:r>
        <w:t>schwert</w:t>
      </w:r>
      <w:proofErr w:type="spellEnd"/>
      <w:r>
        <w:t xml:space="preserve"> wider ein / wann mit </w:t>
      </w:r>
      <w:proofErr w:type="spellStart"/>
      <w:r>
        <w:t>gewalt</w:t>
      </w:r>
      <w:proofErr w:type="spellEnd"/>
      <w:r>
        <w:t xml:space="preserve"> </w:t>
      </w:r>
      <w:proofErr w:type="spellStart"/>
      <w:r>
        <w:t>widersteen</w:t>
      </w:r>
      <w:proofErr w:type="spellEnd"/>
      <w:r>
        <w:t xml:space="preserve"> / </w:t>
      </w:r>
      <w:proofErr w:type="spellStart"/>
      <w:r>
        <w:t>woern</w:t>
      </w:r>
      <w:proofErr w:type="spellEnd"/>
      <w:r>
        <w:t xml:space="preserve"> und zwingen / </w:t>
      </w:r>
      <w:proofErr w:type="spellStart"/>
      <w:r>
        <w:t>gehoert</w:t>
      </w:r>
      <w:proofErr w:type="spellEnd"/>
      <w:r>
        <w:t xml:space="preserve"> mir </w:t>
      </w:r>
      <w:proofErr w:type="spellStart"/>
      <w:r>
        <w:t>nit</w:t>
      </w:r>
      <w:proofErr w:type="spellEnd"/>
      <w:r>
        <w:t xml:space="preserve"> zu / noch den meinen. </w:t>
      </w:r>
    </w:p>
    <w:p w14:paraId="5DBD6976" w14:textId="77777777" w:rsidR="00243995" w:rsidRDefault="00243995" w:rsidP="00243995">
      <w:pPr>
        <w:pStyle w:val="StandardWeb"/>
      </w:pPr>
      <w:r>
        <w:t xml:space="preserve">Auch mag </w:t>
      </w:r>
      <w:proofErr w:type="spellStart"/>
      <w:r>
        <w:t>ain</w:t>
      </w:r>
      <w:proofErr w:type="spellEnd"/>
      <w:r>
        <w:t xml:space="preserve"> </w:t>
      </w:r>
      <w:proofErr w:type="spellStart"/>
      <w:r>
        <w:t>vergotter</w:t>
      </w:r>
      <w:proofErr w:type="spellEnd"/>
      <w:r>
        <w:t xml:space="preserve"> </w:t>
      </w:r>
      <w:proofErr w:type="spellStart"/>
      <w:r>
        <w:t>mensch</w:t>
      </w:r>
      <w:proofErr w:type="spellEnd"/>
      <w:r>
        <w:t xml:space="preserve"> </w:t>
      </w:r>
      <w:proofErr w:type="spellStart"/>
      <w:r>
        <w:t>niemandt</w:t>
      </w:r>
      <w:proofErr w:type="spellEnd"/>
      <w:r>
        <w:t xml:space="preserve"> </w:t>
      </w:r>
      <w:proofErr w:type="spellStart"/>
      <w:r>
        <w:t>beschwaern</w:t>
      </w:r>
      <w:proofErr w:type="spellEnd"/>
      <w:r>
        <w:t xml:space="preserve"> </w:t>
      </w:r>
      <w:proofErr w:type="spellStart"/>
      <w:r>
        <w:t>ode</w:t>
      </w:r>
      <w:proofErr w:type="spellEnd"/>
      <w:r>
        <w:t xml:space="preserve"> </w:t>
      </w:r>
      <w:proofErr w:type="spellStart"/>
      <w:r>
        <w:t>betrueben</w:t>
      </w:r>
      <w:proofErr w:type="spellEnd"/>
      <w:r>
        <w:t xml:space="preserve"> / das </w:t>
      </w:r>
      <w:proofErr w:type="spellStart"/>
      <w:r>
        <w:t>vernempt</w:t>
      </w:r>
      <w:proofErr w:type="spellEnd"/>
      <w:r>
        <w:t xml:space="preserve"> also / in seinem willen oder </w:t>
      </w:r>
      <w:proofErr w:type="spellStart"/>
      <w:r>
        <w:t>begird</w:t>
      </w:r>
      <w:proofErr w:type="spellEnd"/>
      <w:r>
        <w:t xml:space="preserve"> / oder in seiner </w:t>
      </w:r>
      <w:proofErr w:type="spellStart"/>
      <w:r>
        <w:t>mainung</w:t>
      </w:r>
      <w:proofErr w:type="spellEnd"/>
      <w:r>
        <w:t xml:space="preserve"> </w:t>
      </w:r>
      <w:proofErr w:type="spellStart"/>
      <w:r>
        <w:t>kumpt</w:t>
      </w:r>
      <w:proofErr w:type="spellEnd"/>
      <w:r>
        <w:t xml:space="preserve"> </w:t>
      </w:r>
      <w:proofErr w:type="spellStart"/>
      <w:r>
        <w:t>nymmer</w:t>
      </w:r>
      <w:proofErr w:type="spellEnd"/>
      <w:r>
        <w:t xml:space="preserve"> zu thun / zu lassen / zu reden / oder zu schweigen / </w:t>
      </w:r>
      <w:proofErr w:type="spellStart"/>
      <w:r>
        <w:t>yendert</w:t>
      </w:r>
      <w:proofErr w:type="spellEnd"/>
      <w:r>
        <w:t xml:space="preserve"> </w:t>
      </w:r>
      <w:proofErr w:type="spellStart"/>
      <w:r>
        <w:t>ainem</w:t>
      </w:r>
      <w:proofErr w:type="spellEnd"/>
      <w:r>
        <w:t xml:space="preserve"> </w:t>
      </w:r>
      <w:proofErr w:type="spellStart"/>
      <w:r>
        <w:t>menschen</w:t>
      </w:r>
      <w:proofErr w:type="spellEnd"/>
      <w:r>
        <w:t xml:space="preserve"> zu </w:t>
      </w:r>
      <w:proofErr w:type="spellStart"/>
      <w:r>
        <w:t>laid</w:t>
      </w:r>
      <w:proofErr w:type="spellEnd"/>
      <w:r>
        <w:t xml:space="preserve"> oder zu </w:t>
      </w:r>
      <w:proofErr w:type="spellStart"/>
      <w:r>
        <w:t>betruebnuß</w:t>
      </w:r>
      <w:proofErr w:type="spellEnd"/>
      <w:r>
        <w:t xml:space="preserve">. </w:t>
      </w:r>
    </w:p>
    <w:p w14:paraId="4683BB6B" w14:textId="77777777" w:rsidR="00243995" w:rsidRDefault="00243995" w:rsidP="00243995">
      <w:pPr>
        <w:pStyle w:val="berschrift2"/>
      </w:pPr>
      <w:r>
        <w:t>Das XXXII Capitel</w:t>
      </w:r>
    </w:p>
    <w:p w14:paraId="46B9D2C2" w14:textId="77777777" w:rsidR="00243995" w:rsidRDefault="00243995" w:rsidP="00243995">
      <w:pPr>
        <w:pStyle w:val="StandardWeb"/>
      </w:pPr>
      <w:r>
        <w:t xml:space="preserve">Nun </w:t>
      </w:r>
      <w:proofErr w:type="spellStart"/>
      <w:r>
        <w:t>moecht</w:t>
      </w:r>
      <w:proofErr w:type="spellEnd"/>
      <w:r>
        <w:t xml:space="preserve"> man sprechen Seyd das er </w:t>
      </w:r>
      <w:proofErr w:type="spellStart"/>
      <w:r>
        <w:t>aim</w:t>
      </w:r>
      <w:proofErr w:type="spellEnd"/>
      <w:r>
        <w:t xml:space="preserve"> </w:t>
      </w:r>
      <w:proofErr w:type="spellStart"/>
      <w:r>
        <w:t>yegklichen</w:t>
      </w:r>
      <w:proofErr w:type="spellEnd"/>
      <w:r>
        <w:t xml:space="preserve"> das </w:t>
      </w:r>
      <w:proofErr w:type="spellStart"/>
      <w:r>
        <w:t>best</w:t>
      </w:r>
      <w:proofErr w:type="spellEnd"/>
      <w:r>
        <w:t xml:space="preserve"> </w:t>
      </w:r>
      <w:proofErr w:type="spellStart"/>
      <w:r>
        <w:t>wil</w:t>
      </w:r>
      <w:proofErr w:type="spellEnd"/>
      <w:r>
        <w:t xml:space="preserve"> / </w:t>
      </w:r>
      <w:proofErr w:type="spellStart"/>
      <w:r>
        <w:t>begert</w:t>
      </w:r>
      <w:proofErr w:type="spellEnd"/>
      <w:r>
        <w:t xml:space="preserve"> und thut / so </w:t>
      </w:r>
      <w:proofErr w:type="spellStart"/>
      <w:r>
        <w:t>solt</w:t>
      </w:r>
      <w:proofErr w:type="spellEnd"/>
      <w:r>
        <w:t xml:space="preserve"> er auch </w:t>
      </w:r>
      <w:proofErr w:type="spellStart"/>
      <w:r>
        <w:t>aim</w:t>
      </w:r>
      <w:proofErr w:type="spellEnd"/>
      <w:r>
        <w:t xml:space="preserve"> </w:t>
      </w:r>
      <w:proofErr w:type="spellStart"/>
      <w:r>
        <w:t>yegklichen</w:t>
      </w:r>
      <w:proofErr w:type="spellEnd"/>
      <w:r>
        <w:t xml:space="preserve"> </w:t>
      </w:r>
      <w:proofErr w:type="spellStart"/>
      <w:r>
        <w:t>helffen</w:t>
      </w:r>
      <w:proofErr w:type="spellEnd"/>
      <w:r>
        <w:t xml:space="preserve"> und thun das </w:t>
      </w:r>
      <w:proofErr w:type="spellStart"/>
      <w:r>
        <w:t>jm</w:t>
      </w:r>
      <w:proofErr w:type="spellEnd"/>
      <w:r>
        <w:t xml:space="preserve"> all sein will </w:t>
      </w:r>
      <w:proofErr w:type="spellStart"/>
      <w:r>
        <w:t>fürgieng</w:t>
      </w:r>
      <w:proofErr w:type="spellEnd"/>
      <w:r>
        <w:t xml:space="preserve"> / als dem </w:t>
      </w:r>
      <w:proofErr w:type="spellStart"/>
      <w:r>
        <w:t>ainen</w:t>
      </w:r>
      <w:proofErr w:type="spellEnd"/>
      <w:r>
        <w:t xml:space="preserve"> zu dem </w:t>
      </w:r>
      <w:proofErr w:type="spellStart"/>
      <w:r>
        <w:t>papstumb</w:t>
      </w:r>
      <w:proofErr w:type="spellEnd"/>
      <w:r>
        <w:t xml:space="preserve"> / dem andern zu dem </w:t>
      </w:r>
      <w:proofErr w:type="spellStart"/>
      <w:r>
        <w:t>bistumb</w:t>
      </w:r>
      <w:proofErr w:type="spellEnd"/>
      <w:r>
        <w:t xml:space="preserve"> / und der gleich? Antwort. Wer dem </w:t>
      </w:r>
      <w:proofErr w:type="spellStart"/>
      <w:r>
        <w:t>menschen</w:t>
      </w:r>
      <w:proofErr w:type="spellEnd"/>
      <w:r>
        <w:t xml:space="preserve"> zu </w:t>
      </w:r>
      <w:proofErr w:type="spellStart"/>
      <w:r>
        <w:t>seim</w:t>
      </w:r>
      <w:proofErr w:type="spellEnd"/>
      <w:r>
        <w:t xml:space="preserve"> </w:t>
      </w:r>
      <w:proofErr w:type="spellStart"/>
      <w:r>
        <w:t>aigen</w:t>
      </w:r>
      <w:proofErr w:type="spellEnd"/>
      <w:r>
        <w:t xml:space="preserve"> willen </w:t>
      </w:r>
      <w:proofErr w:type="spellStart"/>
      <w:r>
        <w:t>hilfft</w:t>
      </w:r>
      <w:proofErr w:type="spellEnd"/>
      <w:r>
        <w:t xml:space="preserve"> / der </w:t>
      </w:r>
      <w:proofErr w:type="spellStart"/>
      <w:r>
        <w:t>hilfft</w:t>
      </w:r>
      <w:proofErr w:type="spellEnd"/>
      <w:r>
        <w:t xml:space="preserve"> </w:t>
      </w:r>
      <w:proofErr w:type="spellStart"/>
      <w:r>
        <w:t>jm</w:t>
      </w:r>
      <w:proofErr w:type="spellEnd"/>
      <w:r>
        <w:t xml:space="preserve"> zu dem </w:t>
      </w:r>
      <w:proofErr w:type="spellStart"/>
      <w:r>
        <w:t>allerboesesten</w:t>
      </w:r>
      <w:proofErr w:type="spellEnd"/>
      <w:r>
        <w:t xml:space="preserve">. Wann </w:t>
      </w:r>
      <w:proofErr w:type="spellStart"/>
      <w:r>
        <w:t>ye</w:t>
      </w:r>
      <w:proofErr w:type="spellEnd"/>
      <w:r>
        <w:t xml:space="preserve"> </w:t>
      </w:r>
      <w:proofErr w:type="spellStart"/>
      <w:r>
        <w:t>meer</w:t>
      </w:r>
      <w:proofErr w:type="spellEnd"/>
      <w:r>
        <w:t xml:space="preserve"> der </w:t>
      </w:r>
      <w:proofErr w:type="spellStart"/>
      <w:r>
        <w:t>mensch</w:t>
      </w:r>
      <w:proofErr w:type="spellEnd"/>
      <w:r>
        <w:t xml:space="preserve"> </w:t>
      </w:r>
      <w:proofErr w:type="spellStart"/>
      <w:r>
        <w:t>volgt</w:t>
      </w:r>
      <w:proofErr w:type="spellEnd"/>
      <w:r>
        <w:t xml:space="preserve"> und </w:t>
      </w:r>
      <w:proofErr w:type="spellStart"/>
      <w:r>
        <w:t>zunimpt</w:t>
      </w:r>
      <w:proofErr w:type="spellEnd"/>
      <w:r>
        <w:t xml:space="preserve"> in seinem </w:t>
      </w:r>
      <w:proofErr w:type="spellStart"/>
      <w:r>
        <w:t>aigen</w:t>
      </w:r>
      <w:proofErr w:type="spellEnd"/>
      <w:r>
        <w:t xml:space="preserve"> willen / so </w:t>
      </w:r>
      <w:proofErr w:type="spellStart"/>
      <w:r>
        <w:t>vil</w:t>
      </w:r>
      <w:proofErr w:type="spellEnd"/>
      <w:r>
        <w:t xml:space="preserve"> er von </w:t>
      </w:r>
      <w:proofErr w:type="spellStart"/>
      <w:r>
        <w:t>got</w:t>
      </w:r>
      <w:proofErr w:type="spellEnd"/>
      <w:r>
        <w:t xml:space="preserve"> und dem waren gut </w:t>
      </w:r>
      <w:proofErr w:type="spellStart"/>
      <w:r>
        <w:t>ferrer</w:t>
      </w:r>
      <w:proofErr w:type="spellEnd"/>
      <w:r>
        <w:t xml:space="preserve"> ist. Nun </w:t>
      </w:r>
      <w:proofErr w:type="spellStart"/>
      <w:r>
        <w:t>wolt</w:t>
      </w:r>
      <w:proofErr w:type="spellEnd"/>
      <w:r>
        <w:t xml:space="preserve"> </w:t>
      </w:r>
      <w:proofErr w:type="spellStart"/>
      <w:r>
        <w:t>got</w:t>
      </w:r>
      <w:proofErr w:type="spellEnd"/>
      <w:r>
        <w:t xml:space="preserve"> dem </w:t>
      </w:r>
      <w:proofErr w:type="spellStart"/>
      <w:r>
        <w:t>menschen</w:t>
      </w:r>
      <w:proofErr w:type="spellEnd"/>
      <w:r>
        <w:t xml:space="preserve"> gern </w:t>
      </w:r>
      <w:proofErr w:type="spellStart"/>
      <w:r>
        <w:t>helffen</w:t>
      </w:r>
      <w:proofErr w:type="spellEnd"/>
      <w:r>
        <w:t xml:space="preserve"> und </w:t>
      </w:r>
      <w:proofErr w:type="spellStart"/>
      <w:r>
        <w:t>pringen</w:t>
      </w:r>
      <w:proofErr w:type="spellEnd"/>
      <w:r>
        <w:t xml:space="preserve"> zu dem das an </w:t>
      </w:r>
      <w:proofErr w:type="spellStart"/>
      <w:r>
        <w:t>jmselber</w:t>
      </w:r>
      <w:proofErr w:type="spellEnd"/>
      <w:r>
        <w:t xml:space="preserve"> das </w:t>
      </w:r>
      <w:proofErr w:type="spellStart"/>
      <w:r>
        <w:t>best</w:t>
      </w:r>
      <w:proofErr w:type="spellEnd"/>
      <w:r>
        <w:t xml:space="preserve"> ist / und auch dem </w:t>
      </w:r>
      <w:proofErr w:type="spellStart"/>
      <w:r>
        <w:t>menschen</w:t>
      </w:r>
      <w:proofErr w:type="spellEnd"/>
      <w:r>
        <w:t xml:space="preserve"> </w:t>
      </w:r>
      <w:proofErr w:type="spellStart"/>
      <w:r>
        <w:t>under</w:t>
      </w:r>
      <w:proofErr w:type="spellEnd"/>
      <w:r>
        <w:t xml:space="preserve"> allen dingen das </w:t>
      </w:r>
      <w:proofErr w:type="spellStart"/>
      <w:r>
        <w:t>best</w:t>
      </w:r>
      <w:proofErr w:type="spellEnd"/>
      <w:r>
        <w:t xml:space="preserve"> / und </w:t>
      </w:r>
      <w:proofErr w:type="spellStart"/>
      <w:r>
        <w:t>sol</w:t>
      </w:r>
      <w:proofErr w:type="spellEnd"/>
      <w:r>
        <w:t xml:space="preserve"> das geschehen so muß aller </w:t>
      </w:r>
      <w:proofErr w:type="spellStart"/>
      <w:r>
        <w:t>aigner</w:t>
      </w:r>
      <w:proofErr w:type="spellEnd"/>
      <w:r>
        <w:t xml:space="preserve"> will </w:t>
      </w:r>
      <w:proofErr w:type="spellStart"/>
      <w:r>
        <w:t>abgeen</w:t>
      </w:r>
      <w:proofErr w:type="spellEnd"/>
      <w:r>
        <w:t xml:space="preserve"> als vor gesprochen ist / und darzu </w:t>
      </w:r>
      <w:proofErr w:type="spellStart"/>
      <w:r>
        <w:t>hilff</w:t>
      </w:r>
      <w:proofErr w:type="spellEnd"/>
      <w:r>
        <w:t xml:space="preserve"> </w:t>
      </w:r>
      <w:proofErr w:type="spellStart"/>
      <w:r>
        <w:t>got</w:t>
      </w:r>
      <w:proofErr w:type="spellEnd"/>
      <w:r>
        <w:t xml:space="preserve"> dem </w:t>
      </w:r>
      <w:proofErr w:type="spellStart"/>
      <w:r>
        <w:t>menschen</w:t>
      </w:r>
      <w:proofErr w:type="spellEnd"/>
      <w:r>
        <w:t xml:space="preserve"> gern. Wann alle dieweil der </w:t>
      </w:r>
      <w:proofErr w:type="spellStart"/>
      <w:r>
        <w:t>mensch</w:t>
      </w:r>
      <w:proofErr w:type="spellEnd"/>
      <w:r>
        <w:t xml:space="preserve"> sein bestes suchet / so sucht er </w:t>
      </w:r>
      <w:proofErr w:type="spellStart"/>
      <w:r>
        <w:t>nit</w:t>
      </w:r>
      <w:proofErr w:type="spellEnd"/>
      <w:r>
        <w:t xml:space="preserve"> sein bestes / und findt es auch </w:t>
      </w:r>
      <w:proofErr w:type="spellStart"/>
      <w:r>
        <w:t>nymmer</w:t>
      </w:r>
      <w:proofErr w:type="spellEnd"/>
      <w:r>
        <w:t xml:space="preserve">. Wann des </w:t>
      </w:r>
      <w:proofErr w:type="spellStart"/>
      <w:r>
        <w:t>menschen</w:t>
      </w:r>
      <w:proofErr w:type="spellEnd"/>
      <w:r>
        <w:t xml:space="preserve"> bestes </w:t>
      </w:r>
      <w:proofErr w:type="spellStart"/>
      <w:r>
        <w:t>waer</w:t>
      </w:r>
      <w:proofErr w:type="spellEnd"/>
      <w:r>
        <w:t xml:space="preserve"> und ist / das er weder sich noch das sein suche oder </w:t>
      </w:r>
      <w:proofErr w:type="spellStart"/>
      <w:r>
        <w:t>main</w:t>
      </w:r>
      <w:proofErr w:type="spellEnd"/>
      <w:r>
        <w:t xml:space="preserve"> / das leert und </w:t>
      </w:r>
      <w:proofErr w:type="spellStart"/>
      <w:r>
        <w:t>redt</w:t>
      </w:r>
      <w:proofErr w:type="spellEnd"/>
      <w:r>
        <w:t xml:space="preserve"> </w:t>
      </w:r>
      <w:proofErr w:type="spellStart"/>
      <w:r>
        <w:t>got</w:t>
      </w:r>
      <w:proofErr w:type="spellEnd"/>
      <w:r>
        <w:t xml:space="preserve">. Und wer da will das </w:t>
      </w:r>
      <w:proofErr w:type="spellStart"/>
      <w:r>
        <w:t>jm</w:t>
      </w:r>
      <w:proofErr w:type="spellEnd"/>
      <w:r>
        <w:t xml:space="preserve"> </w:t>
      </w:r>
      <w:proofErr w:type="spellStart"/>
      <w:r>
        <w:t>gott</w:t>
      </w:r>
      <w:proofErr w:type="spellEnd"/>
      <w:r>
        <w:t xml:space="preserve"> </w:t>
      </w:r>
      <w:proofErr w:type="spellStart"/>
      <w:r>
        <w:t>helff</w:t>
      </w:r>
      <w:proofErr w:type="spellEnd"/>
      <w:r>
        <w:t xml:space="preserve"> zu dem besten und zu </w:t>
      </w:r>
      <w:proofErr w:type="spellStart"/>
      <w:r>
        <w:t>seim</w:t>
      </w:r>
      <w:proofErr w:type="spellEnd"/>
      <w:r>
        <w:t xml:space="preserve"> besten / der </w:t>
      </w:r>
      <w:proofErr w:type="spellStart"/>
      <w:r>
        <w:t>volge</w:t>
      </w:r>
      <w:proofErr w:type="spellEnd"/>
      <w:r>
        <w:t xml:space="preserve"> </w:t>
      </w:r>
      <w:proofErr w:type="spellStart"/>
      <w:r>
        <w:t>gottes</w:t>
      </w:r>
      <w:proofErr w:type="spellEnd"/>
      <w:r>
        <w:t xml:space="preserve"> </w:t>
      </w:r>
      <w:proofErr w:type="spellStart"/>
      <w:r>
        <w:t>red</w:t>
      </w:r>
      <w:proofErr w:type="spellEnd"/>
      <w:r>
        <w:t xml:space="preserve"> / und seiner leer und gebot / so </w:t>
      </w:r>
      <w:proofErr w:type="spellStart"/>
      <w:r>
        <w:t>wirt</w:t>
      </w:r>
      <w:proofErr w:type="spellEnd"/>
      <w:r>
        <w:t xml:space="preserve"> und ist </w:t>
      </w:r>
      <w:proofErr w:type="spellStart"/>
      <w:r>
        <w:t>jm</w:t>
      </w:r>
      <w:proofErr w:type="spellEnd"/>
      <w:r>
        <w:t xml:space="preserve"> </w:t>
      </w:r>
      <w:proofErr w:type="spellStart"/>
      <w:r>
        <w:t>geholffen</w:t>
      </w:r>
      <w:proofErr w:type="spellEnd"/>
      <w:r>
        <w:t xml:space="preserve"> / und anders </w:t>
      </w:r>
      <w:proofErr w:type="spellStart"/>
      <w:r>
        <w:t>nit</w:t>
      </w:r>
      <w:proofErr w:type="spellEnd"/>
      <w:r>
        <w:t xml:space="preserve">. Nun </w:t>
      </w:r>
      <w:proofErr w:type="spellStart"/>
      <w:r>
        <w:t>lert</w:t>
      </w:r>
      <w:proofErr w:type="spellEnd"/>
      <w:r>
        <w:t xml:space="preserve"> und </w:t>
      </w:r>
      <w:proofErr w:type="spellStart"/>
      <w:r>
        <w:t>redt</w:t>
      </w:r>
      <w:proofErr w:type="spellEnd"/>
      <w:r>
        <w:t xml:space="preserve"> </w:t>
      </w:r>
      <w:proofErr w:type="spellStart"/>
      <w:r>
        <w:t>got</w:t>
      </w:r>
      <w:proofErr w:type="spellEnd"/>
      <w:r>
        <w:t xml:space="preserve"> / der </w:t>
      </w:r>
      <w:proofErr w:type="spellStart"/>
      <w:r>
        <w:t>mensch</w:t>
      </w:r>
      <w:proofErr w:type="spellEnd"/>
      <w:r>
        <w:t xml:space="preserve"> soll </w:t>
      </w:r>
      <w:proofErr w:type="spellStart"/>
      <w:r>
        <w:t>sichselb</w:t>
      </w:r>
      <w:proofErr w:type="spellEnd"/>
      <w:r>
        <w:t xml:space="preserve"> und alle ding lassen und </w:t>
      </w:r>
      <w:proofErr w:type="spellStart"/>
      <w:r>
        <w:t>jm</w:t>
      </w:r>
      <w:proofErr w:type="spellEnd"/>
      <w:r>
        <w:t xml:space="preserve"> </w:t>
      </w:r>
      <w:proofErr w:type="spellStart"/>
      <w:r>
        <w:t>nachvolgen</w:t>
      </w:r>
      <w:proofErr w:type="spellEnd"/>
      <w:r>
        <w:t xml:space="preserve">. wann wer sein </w:t>
      </w:r>
      <w:proofErr w:type="spellStart"/>
      <w:r>
        <w:t>seel</w:t>
      </w:r>
      <w:proofErr w:type="spellEnd"/>
      <w:r>
        <w:t xml:space="preserve"> / das ist / </w:t>
      </w:r>
      <w:proofErr w:type="spellStart"/>
      <w:r>
        <w:t>sichselber</w:t>
      </w:r>
      <w:proofErr w:type="spellEnd"/>
      <w:r>
        <w:t xml:space="preserve"> liebhat / und </w:t>
      </w:r>
      <w:proofErr w:type="spellStart"/>
      <w:r>
        <w:t>behuetten</w:t>
      </w:r>
      <w:proofErr w:type="spellEnd"/>
      <w:r>
        <w:t xml:space="preserve"> und behalten will / das ist / Wer sich und das sein in den dingen suchet der </w:t>
      </w:r>
      <w:proofErr w:type="spellStart"/>
      <w:r>
        <w:t>wirt</w:t>
      </w:r>
      <w:proofErr w:type="spellEnd"/>
      <w:r>
        <w:t xml:space="preserve"> die </w:t>
      </w:r>
      <w:proofErr w:type="spellStart"/>
      <w:r>
        <w:t>seel</w:t>
      </w:r>
      <w:proofErr w:type="spellEnd"/>
      <w:r>
        <w:t xml:space="preserve"> </w:t>
      </w:r>
      <w:proofErr w:type="spellStart"/>
      <w:r>
        <w:t>verliern</w:t>
      </w:r>
      <w:proofErr w:type="spellEnd"/>
      <w:r>
        <w:t xml:space="preserve">. Aber wer seiner </w:t>
      </w:r>
      <w:proofErr w:type="spellStart"/>
      <w:r>
        <w:t>seel</w:t>
      </w:r>
      <w:proofErr w:type="spellEnd"/>
      <w:r>
        <w:t xml:space="preserve"> unachtsam ist / und sich selber und alles das sein </w:t>
      </w:r>
      <w:proofErr w:type="spellStart"/>
      <w:r>
        <w:t>verleüßt</w:t>
      </w:r>
      <w:proofErr w:type="spellEnd"/>
      <w:r>
        <w:t xml:space="preserve"> / </w:t>
      </w:r>
      <w:proofErr w:type="spellStart"/>
      <w:r>
        <w:t>wirt</w:t>
      </w:r>
      <w:proofErr w:type="spellEnd"/>
      <w:r>
        <w:t xml:space="preserve"> die </w:t>
      </w:r>
      <w:proofErr w:type="spellStart"/>
      <w:r>
        <w:t>seel</w:t>
      </w:r>
      <w:proofErr w:type="spellEnd"/>
      <w:r>
        <w:t xml:space="preserve"> </w:t>
      </w:r>
      <w:proofErr w:type="spellStart"/>
      <w:r>
        <w:t>behueten</w:t>
      </w:r>
      <w:proofErr w:type="spellEnd"/>
      <w:r>
        <w:t xml:space="preserve"> und behalten in das ewig leben. </w:t>
      </w:r>
    </w:p>
    <w:p w14:paraId="61D742FA" w14:textId="77777777" w:rsidR="00243995" w:rsidRDefault="00243995" w:rsidP="00243995">
      <w:pPr>
        <w:pStyle w:val="berschrift2"/>
      </w:pPr>
      <w:r>
        <w:t>Das XXXIII Capitel</w:t>
      </w:r>
    </w:p>
    <w:p w14:paraId="1A315D3F" w14:textId="77777777" w:rsidR="00243995" w:rsidRDefault="00243995" w:rsidP="00243995">
      <w:pPr>
        <w:pStyle w:val="StandardWeb"/>
      </w:pPr>
      <w:r>
        <w:t xml:space="preserve">Auch </w:t>
      </w:r>
      <w:proofErr w:type="spellStart"/>
      <w:r>
        <w:t>gehoert</w:t>
      </w:r>
      <w:proofErr w:type="spellEnd"/>
      <w:r>
        <w:t xml:space="preserve"> </w:t>
      </w:r>
      <w:proofErr w:type="spellStart"/>
      <w:r>
        <w:t>got</w:t>
      </w:r>
      <w:proofErr w:type="spellEnd"/>
      <w:r>
        <w:t xml:space="preserve"> zu / in </w:t>
      </w:r>
      <w:proofErr w:type="spellStart"/>
      <w:r>
        <w:t>ainem</w:t>
      </w:r>
      <w:proofErr w:type="spellEnd"/>
      <w:r>
        <w:t xml:space="preserve"> vergotten </w:t>
      </w:r>
      <w:proofErr w:type="spellStart"/>
      <w:r>
        <w:t>menschen</w:t>
      </w:r>
      <w:proofErr w:type="spellEnd"/>
      <w:r>
        <w:t xml:space="preserve"> </w:t>
      </w:r>
      <w:proofErr w:type="spellStart"/>
      <w:r>
        <w:t>ware</w:t>
      </w:r>
      <w:proofErr w:type="spellEnd"/>
      <w:r>
        <w:t xml:space="preserve"> </w:t>
      </w:r>
      <w:proofErr w:type="spellStart"/>
      <w:r>
        <w:t>grundtlich</w:t>
      </w:r>
      <w:proofErr w:type="spellEnd"/>
      <w:r>
        <w:t xml:space="preserve"> </w:t>
      </w:r>
      <w:proofErr w:type="spellStart"/>
      <w:r>
        <w:t>wesenliche</w:t>
      </w:r>
      <w:proofErr w:type="spellEnd"/>
      <w:r>
        <w:t xml:space="preserve"> </w:t>
      </w:r>
      <w:proofErr w:type="spellStart"/>
      <w:r>
        <w:t>demütikait</w:t>
      </w:r>
      <w:proofErr w:type="spellEnd"/>
      <w:r>
        <w:t xml:space="preserve"> / und </w:t>
      </w:r>
      <w:proofErr w:type="spellStart"/>
      <w:r>
        <w:t>wwa</w:t>
      </w:r>
      <w:proofErr w:type="spellEnd"/>
      <w:r>
        <w:t xml:space="preserve"> die </w:t>
      </w:r>
      <w:proofErr w:type="spellStart"/>
      <w:r>
        <w:t>nit</w:t>
      </w:r>
      <w:proofErr w:type="spellEnd"/>
      <w:r>
        <w:t xml:space="preserve"> ist da ist </w:t>
      </w:r>
      <w:proofErr w:type="spellStart"/>
      <w:r>
        <w:t>nit</w:t>
      </w:r>
      <w:proofErr w:type="spellEnd"/>
      <w:r>
        <w:t xml:space="preserve"> </w:t>
      </w:r>
      <w:proofErr w:type="spellStart"/>
      <w:r>
        <w:t>ain</w:t>
      </w:r>
      <w:proofErr w:type="spellEnd"/>
      <w:r>
        <w:t xml:space="preserve"> </w:t>
      </w:r>
      <w:proofErr w:type="spellStart"/>
      <w:r>
        <w:t>vergotter</w:t>
      </w:r>
      <w:proofErr w:type="spellEnd"/>
      <w:r>
        <w:t xml:space="preserve"> </w:t>
      </w:r>
      <w:proofErr w:type="spellStart"/>
      <w:r>
        <w:t>mensch</w:t>
      </w:r>
      <w:proofErr w:type="spellEnd"/>
      <w:r>
        <w:t xml:space="preserve">. Und das hat Christus </w:t>
      </w:r>
      <w:proofErr w:type="spellStart"/>
      <w:r>
        <w:t>gelert</w:t>
      </w:r>
      <w:proofErr w:type="spellEnd"/>
      <w:r>
        <w:t xml:space="preserve"> mit worten und mit </w:t>
      </w:r>
      <w:proofErr w:type="spellStart"/>
      <w:r>
        <w:t>wercken</w:t>
      </w:r>
      <w:proofErr w:type="spellEnd"/>
      <w:r>
        <w:t xml:space="preserve"> / und mit leben / und es </w:t>
      </w:r>
      <w:proofErr w:type="spellStart"/>
      <w:r>
        <w:t>kumpt</w:t>
      </w:r>
      <w:proofErr w:type="spellEnd"/>
      <w:r>
        <w:t xml:space="preserve"> </w:t>
      </w:r>
      <w:proofErr w:type="spellStart"/>
      <w:r>
        <w:t>darvon</w:t>
      </w:r>
      <w:proofErr w:type="spellEnd"/>
      <w:r>
        <w:t xml:space="preserve"> / wann da </w:t>
      </w:r>
      <w:proofErr w:type="spellStart"/>
      <w:r>
        <w:t>wirt</w:t>
      </w:r>
      <w:proofErr w:type="spellEnd"/>
      <w:r>
        <w:t xml:space="preserve"> in dem waren </w:t>
      </w:r>
      <w:proofErr w:type="spellStart"/>
      <w:r>
        <w:t>liecht</w:t>
      </w:r>
      <w:proofErr w:type="spellEnd"/>
      <w:r>
        <w:t xml:space="preserve"> </w:t>
      </w:r>
      <w:proofErr w:type="spellStart"/>
      <w:r>
        <w:t>erkant</w:t>
      </w:r>
      <w:proofErr w:type="spellEnd"/>
      <w:r>
        <w:t xml:space="preserve"> (als es in der </w:t>
      </w:r>
      <w:proofErr w:type="spellStart"/>
      <w:r>
        <w:t>warhait</w:t>
      </w:r>
      <w:proofErr w:type="spellEnd"/>
      <w:r>
        <w:t xml:space="preserve"> ist) das wesen / leben und erkennen / wissen und </w:t>
      </w:r>
      <w:proofErr w:type="spellStart"/>
      <w:r>
        <w:t>vermügen</w:t>
      </w:r>
      <w:proofErr w:type="spellEnd"/>
      <w:r>
        <w:t xml:space="preserve"> / und was des ist / alles des warn </w:t>
      </w:r>
      <w:proofErr w:type="spellStart"/>
      <w:r>
        <w:t>gots</w:t>
      </w:r>
      <w:proofErr w:type="spellEnd"/>
      <w:r>
        <w:t xml:space="preserve"> ist und </w:t>
      </w:r>
      <w:proofErr w:type="spellStart"/>
      <w:r>
        <w:t>nit</w:t>
      </w:r>
      <w:proofErr w:type="spellEnd"/>
      <w:r>
        <w:t xml:space="preserve"> der </w:t>
      </w:r>
      <w:proofErr w:type="spellStart"/>
      <w:r>
        <w:t>creatur</w:t>
      </w:r>
      <w:proofErr w:type="spellEnd"/>
      <w:r>
        <w:t xml:space="preserve"> / </w:t>
      </w:r>
      <w:proofErr w:type="spellStart"/>
      <w:r>
        <w:t>besonder</w:t>
      </w:r>
      <w:proofErr w:type="spellEnd"/>
      <w:r>
        <w:t xml:space="preserve"> </w:t>
      </w:r>
      <w:proofErr w:type="spellStart"/>
      <w:r>
        <w:t>creatur</w:t>
      </w:r>
      <w:proofErr w:type="spellEnd"/>
      <w:r>
        <w:t xml:space="preserve"> als </w:t>
      </w:r>
      <w:proofErr w:type="spellStart"/>
      <w:r>
        <w:t>creatur</w:t>
      </w:r>
      <w:proofErr w:type="spellEnd"/>
      <w:r>
        <w:t xml:space="preserve"> / ist oder hat von </w:t>
      </w:r>
      <w:proofErr w:type="spellStart"/>
      <w:r>
        <w:t>ir</w:t>
      </w:r>
      <w:proofErr w:type="spellEnd"/>
      <w:r>
        <w:t xml:space="preserve"> selber nichts. und wenn </w:t>
      </w:r>
      <w:proofErr w:type="spellStart"/>
      <w:r>
        <w:t>sy</w:t>
      </w:r>
      <w:proofErr w:type="spellEnd"/>
      <w:r>
        <w:t xml:space="preserve"> sich von dem warn gut </w:t>
      </w:r>
      <w:proofErr w:type="spellStart"/>
      <w:r>
        <w:t>kert</w:t>
      </w:r>
      <w:proofErr w:type="spellEnd"/>
      <w:r>
        <w:t xml:space="preserve"> mit </w:t>
      </w:r>
      <w:proofErr w:type="spellStart"/>
      <w:r>
        <w:t>irem</w:t>
      </w:r>
      <w:proofErr w:type="spellEnd"/>
      <w:r>
        <w:t xml:space="preserve"> willen und </w:t>
      </w:r>
      <w:proofErr w:type="spellStart"/>
      <w:r>
        <w:t>wercken</w:t>
      </w:r>
      <w:proofErr w:type="spellEnd"/>
      <w:r>
        <w:t xml:space="preserve"> / und was des ist / so findt man da nichts dann </w:t>
      </w:r>
      <w:proofErr w:type="spellStart"/>
      <w:r>
        <w:t>boßhait</w:t>
      </w:r>
      <w:proofErr w:type="spellEnd"/>
      <w:r>
        <w:t xml:space="preserve">. Und </w:t>
      </w:r>
      <w:proofErr w:type="spellStart"/>
      <w:r>
        <w:t>darumb</w:t>
      </w:r>
      <w:proofErr w:type="spellEnd"/>
      <w:r>
        <w:t xml:space="preserve"> ist es auch in der </w:t>
      </w:r>
      <w:proofErr w:type="spellStart"/>
      <w:r>
        <w:t>warhait</w:t>
      </w:r>
      <w:proofErr w:type="spellEnd"/>
      <w:r>
        <w:t xml:space="preserve"> war </w:t>
      </w:r>
      <w:proofErr w:type="spellStart"/>
      <w:r>
        <w:t>daz</w:t>
      </w:r>
      <w:proofErr w:type="spellEnd"/>
      <w:r>
        <w:t xml:space="preserve"> </w:t>
      </w:r>
      <w:proofErr w:type="spellStart"/>
      <w:r>
        <w:t>creatur</w:t>
      </w:r>
      <w:proofErr w:type="spellEnd"/>
      <w:r>
        <w:t xml:space="preserve"> von </w:t>
      </w:r>
      <w:proofErr w:type="spellStart"/>
      <w:r>
        <w:t>irselber</w:t>
      </w:r>
      <w:proofErr w:type="spellEnd"/>
      <w:r>
        <w:t xml:space="preserve"> nichts </w:t>
      </w:r>
      <w:proofErr w:type="spellStart"/>
      <w:r>
        <w:t>wirdig</w:t>
      </w:r>
      <w:proofErr w:type="spellEnd"/>
      <w:r>
        <w:t xml:space="preserve"> ist / oder zu nicht recht hat / und </w:t>
      </w:r>
      <w:proofErr w:type="spellStart"/>
      <w:r>
        <w:t>ir</w:t>
      </w:r>
      <w:proofErr w:type="spellEnd"/>
      <w:r>
        <w:t xml:space="preserve"> </w:t>
      </w:r>
      <w:proofErr w:type="spellStart"/>
      <w:r>
        <w:t>niemandt</w:t>
      </w:r>
      <w:proofErr w:type="spellEnd"/>
      <w:r>
        <w:t xml:space="preserve"> schuldig ist / wider </w:t>
      </w:r>
      <w:proofErr w:type="spellStart"/>
      <w:r>
        <w:t>got</w:t>
      </w:r>
      <w:proofErr w:type="spellEnd"/>
      <w:r>
        <w:t xml:space="preserve"> oder </w:t>
      </w:r>
      <w:proofErr w:type="spellStart"/>
      <w:r>
        <w:t>creatur</w:t>
      </w:r>
      <w:proofErr w:type="spellEnd"/>
      <w:r>
        <w:t xml:space="preserve"> / und das </w:t>
      </w:r>
      <w:proofErr w:type="spellStart"/>
      <w:r>
        <w:t>sy</w:t>
      </w:r>
      <w:proofErr w:type="spellEnd"/>
      <w:r>
        <w:t xml:space="preserve"> von recht </w:t>
      </w:r>
      <w:proofErr w:type="spellStart"/>
      <w:r>
        <w:t>got</w:t>
      </w:r>
      <w:proofErr w:type="spellEnd"/>
      <w:r>
        <w:t xml:space="preserve"> </w:t>
      </w:r>
      <w:proofErr w:type="spellStart"/>
      <w:r>
        <w:t>sol</w:t>
      </w:r>
      <w:proofErr w:type="spellEnd"/>
      <w:r>
        <w:t xml:space="preserve"> gelassen sein und </w:t>
      </w:r>
      <w:proofErr w:type="spellStart"/>
      <w:r>
        <w:t>underthon</w:t>
      </w:r>
      <w:proofErr w:type="spellEnd"/>
      <w:r>
        <w:t xml:space="preserve">. und das ist das </w:t>
      </w:r>
      <w:proofErr w:type="spellStart"/>
      <w:r>
        <w:t>groest</w:t>
      </w:r>
      <w:proofErr w:type="spellEnd"/>
      <w:r>
        <w:t xml:space="preserve"> und das </w:t>
      </w:r>
      <w:proofErr w:type="spellStart"/>
      <w:r>
        <w:t>mercklichst</w:t>
      </w:r>
      <w:proofErr w:type="spellEnd"/>
      <w:r>
        <w:t xml:space="preserve">. Was nun </w:t>
      </w:r>
      <w:proofErr w:type="spellStart"/>
      <w:r>
        <w:t>got</w:t>
      </w:r>
      <w:proofErr w:type="spellEnd"/>
      <w:r>
        <w:t xml:space="preserve"> gelassen und </w:t>
      </w:r>
      <w:proofErr w:type="spellStart"/>
      <w:r>
        <w:t>underthan</w:t>
      </w:r>
      <w:proofErr w:type="spellEnd"/>
      <w:r>
        <w:t xml:space="preserve"> </w:t>
      </w:r>
      <w:proofErr w:type="spellStart"/>
      <w:r>
        <w:t>sol</w:t>
      </w:r>
      <w:proofErr w:type="spellEnd"/>
      <w:r>
        <w:t xml:space="preserve"> und </w:t>
      </w:r>
      <w:proofErr w:type="spellStart"/>
      <w:r>
        <w:t>wil</w:t>
      </w:r>
      <w:proofErr w:type="spellEnd"/>
      <w:r>
        <w:t xml:space="preserve"> sein / das muß und </w:t>
      </w:r>
      <w:proofErr w:type="spellStart"/>
      <w:r>
        <w:t>sol</w:t>
      </w:r>
      <w:proofErr w:type="spellEnd"/>
      <w:r>
        <w:t xml:space="preserve"> allen </w:t>
      </w:r>
      <w:proofErr w:type="spellStart"/>
      <w:r>
        <w:t>creaturen</w:t>
      </w:r>
      <w:proofErr w:type="spellEnd"/>
      <w:r>
        <w:t xml:space="preserve"> </w:t>
      </w:r>
      <w:proofErr w:type="spellStart"/>
      <w:r>
        <w:t>underthan</w:t>
      </w:r>
      <w:proofErr w:type="spellEnd"/>
      <w:r>
        <w:t xml:space="preserve"> sein / und </w:t>
      </w:r>
      <w:proofErr w:type="spellStart"/>
      <w:r>
        <w:t>kurtz</w:t>
      </w:r>
      <w:proofErr w:type="spellEnd"/>
      <w:r>
        <w:t xml:space="preserve"> / das </w:t>
      </w:r>
      <w:proofErr w:type="spellStart"/>
      <w:r>
        <w:t>nit</w:t>
      </w:r>
      <w:proofErr w:type="spellEnd"/>
      <w:r>
        <w:t xml:space="preserve"> in tuender sonder in leidender weiß / oder es ist falsch. </w:t>
      </w:r>
      <w:proofErr w:type="spellStart"/>
      <w:r>
        <w:t>Unnd</w:t>
      </w:r>
      <w:proofErr w:type="spellEnd"/>
      <w:r>
        <w:t xml:space="preserve"> von </w:t>
      </w:r>
      <w:proofErr w:type="spellStart"/>
      <w:r>
        <w:t>diser</w:t>
      </w:r>
      <w:proofErr w:type="spellEnd"/>
      <w:r>
        <w:t xml:space="preserve"> </w:t>
      </w:r>
      <w:proofErr w:type="spellStart"/>
      <w:r>
        <w:t>letsten</w:t>
      </w:r>
      <w:proofErr w:type="spellEnd"/>
      <w:r>
        <w:t xml:space="preserve"> </w:t>
      </w:r>
      <w:proofErr w:type="spellStart"/>
      <w:r>
        <w:t>sach</w:t>
      </w:r>
      <w:proofErr w:type="spellEnd"/>
      <w:r>
        <w:t xml:space="preserve"> / und von </w:t>
      </w:r>
      <w:proofErr w:type="spellStart"/>
      <w:r>
        <w:t>disem</w:t>
      </w:r>
      <w:proofErr w:type="spellEnd"/>
      <w:r>
        <w:t xml:space="preserve"> </w:t>
      </w:r>
      <w:proofErr w:type="spellStart"/>
      <w:r>
        <w:t>letsten</w:t>
      </w:r>
      <w:proofErr w:type="spellEnd"/>
      <w:r>
        <w:t xml:space="preserve"> </w:t>
      </w:r>
      <w:proofErr w:type="spellStart"/>
      <w:r>
        <w:t>artickel</w:t>
      </w:r>
      <w:proofErr w:type="spellEnd"/>
      <w:r>
        <w:t xml:space="preserve"> </w:t>
      </w:r>
      <w:proofErr w:type="spellStart"/>
      <w:r>
        <w:t>kumpt</w:t>
      </w:r>
      <w:proofErr w:type="spellEnd"/>
      <w:r>
        <w:t xml:space="preserve"> </w:t>
      </w:r>
      <w:proofErr w:type="spellStart"/>
      <w:r>
        <w:t>ware</w:t>
      </w:r>
      <w:proofErr w:type="spellEnd"/>
      <w:r>
        <w:t xml:space="preserve"> </w:t>
      </w:r>
      <w:proofErr w:type="spellStart"/>
      <w:r>
        <w:t>demuetigkait</w:t>
      </w:r>
      <w:proofErr w:type="spellEnd"/>
      <w:r>
        <w:t xml:space="preserve"> / und auch von andern </w:t>
      </w:r>
      <w:proofErr w:type="spellStart"/>
      <w:r>
        <w:t>artickeln</w:t>
      </w:r>
      <w:proofErr w:type="spellEnd"/>
      <w:r>
        <w:t xml:space="preserve">. </w:t>
      </w:r>
      <w:proofErr w:type="spellStart"/>
      <w:r>
        <w:t>Unnd</w:t>
      </w:r>
      <w:proofErr w:type="spellEnd"/>
      <w:r>
        <w:t xml:space="preserve"> </w:t>
      </w:r>
      <w:proofErr w:type="spellStart"/>
      <w:r>
        <w:t>solt</w:t>
      </w:r>
      <w:proofErr w:type="spellEnd"/>
      <w:r>
        <w:t xml:space="preserve"> es in der </w:t>
      </w:r>
      <w:proofErr w:type="spellStart"/>
      <w:r>
        <w:t>warhait</w:t>
      </w:r>
      <w:proofErr w:type="spellEnd"/>
      <w:r>
        <w:t xml:space="preserve"> </w:t>
      </w:r>
      <w:proofErr w:type="spellStart"/>
      <w:r>
        <w:t>nit</w:t>
      </w:r>
      <w:proofErr w:type="spellEnd"/>
      <w:r>
        <w:t xml:space="preserve"> sein / und </w:t>
      </w:r>
      <w:proofErr w:type="spellStart"/>
      <w:r>
        <w:t>waer</w:t>
      </w:r>
      <w:proofErr w:type="spellEnd"/>
      <w:r>
        <w:t xml:space="preserve"> es nicht von </w:t>
      </w:r>
      <w:proofErr w:type="spellStart"/>
      <w:r>
        <w:t>warer</w:t>
      </w:r>
      <w:proofErr w:type="spellEnd"/>
      <w:r>
        <w:t xml:space="preserve"> </w:t>
      </w:r>
      <w:proofErr w:type="spellStart"/>
      <w:r>
        <w:t>goetlicher</w:t>
      </w:r>
      <w:proofErr w:type="spellEnd"/>
      <w:r>
        <w:t xml:space="preserve"> </w:t>
      </w:r>
      <w:proofErr w:type="spellStart"/>
      <w:r>
        <w:t>gerechtigkait</w:t>
      </w:r>
      <w:proofErr w:type="spellEnd"/>
      <w:r>
        <w:t xml:space="preserve"> das </w:t>
      </w:r>
      <w:proofErr w:type="spellStart"/>
      <w:r>
        <w:t>best</w:t>
      </w:r>
      <w:proofErr w:type="spellEnd"/>
      <w:r>
        <w:t xml:space="preserve"> / </w:t>
      </w:r>
      <w:proofErr w:type="spellStart"/>
      <w:r>
        <w:t>Cristus</w:t>
      </w:r>
      <w:proofErr w:type="spellEnd"/>
      <w:r>
        <w:t xml:space="preserve"> </w:t>
      </w:r>
      <w:proofErr w:type="spellStart"/>
      <w:r>
        <w:t>het</w:t>
      </w:r>
      <w:proofErr w:type="spellEnd"/>
      <w:r>
        <w:t xml:space="preserve"> es </w:t>
      </w:r>
      <w:proofErr w:type="spellStart"/>
      <w:r>
        <w:t>nit</w:t>
      </w:r>
      <w:proofErr w:type="spellEnd"/>
      <w:r>
        <w:t xml:space="preserve"> mit worten geleert / und mit leben </w:t>
      </w:r>
      <w:proofErr w:type="spellStart"/>
      <w:r>
        <w:t>volbracht</w:t>
      </w:r>
      <w:proofErr w:type="spellEnd"/>
      <w:r>
        <w:t xml:space="preserve">. und </w:t>
      </w:r>
      <w:proofErr w:type="spellStart"/>
      <w:r>
        <w:t>alda</w:t>
      </w:r>
      <w:proofErr w:type="spellEnd"/>
      <w:r>
        <w:t xml:space="preserve"> </w:t>
      </w:r>
      <w:proofErr w:type="spellStart"/>
      <w:r>
        <w:t>wirt</w:t>
      </w:r>
      <w:proofErr w:type="spellEnd"/>
      <w:r>
        <w:t xml:space="preserve"> </w:t>
      </w:r>
      <w:proofErr w:type="spellStart"/>
      <w:r>
        <w:t>ain</w:t>
      </w:r>
      <w:proofErr w:type="spellEnd"/>
      <w:r>
        <w:t xml:space="preserve"> </w:t>
      </w:r>
      <w:proofErr w:type="spellStart"/>
      <w:r>
        <w:t>wares</w:t>
      </w:r>
      <w:proofErr w:type="spellEnd"/>
      <w:r>
        <w:t xml:space="preserve"> </w:t>
      </w:r>
      <w:proofErr w:type="spellStart"/>
      <w:r>
        <w:t>veryehen</w:t>
      </w:r>
      <w:proofErr w:type="spellEnd"/>
      <w:r>
        <w:t xml:space="preserve"> / und es ist in der </w:t>
      </w:r>
      <w:proofErr w:type="spellStart"/>
      <w:r>
        <w:t>warhait</w:t>
      </w:r>
      <w:proofErr w:type="spellEnd"/>
      <w:r>
        <w:t xml:space="preserve"> also. </w:t>
      </w:r>
      <w:proofErr w:type="spellStart"/>
      <w:r>
        <w:t>Dise</w:t>
      </w:r>
      <w:proofErr w:type="spellEnd"/>
      <w:r>
        <w:t xml:space="preserve"> </w:t>
      </w:r>
      <w:proofErr w:type="spellStart"/>
      <w:r>
        <w:t>creatur</w:t>
      </w:r>
      <w:proofErr w:type="spellEnd"/>
      <w:r>
        <w:t xml:space="preserve"> soll von </w:t>
      </w:r>
      <w:proofErr w:type="spellStart"/>
      <w:r>
        <w:t>goetlicher</w:t>
      </w:r>
      <w:proofErr w:type="spellEnd"/>
      <w:r>
        <w:t xml:space="preserve"> </w:t>
      </w:r>
      <w:proofErr w:type="spellStart"/>
      <w:r>
        <w:t>warhait</w:t>
      </w:r>
      <w:proofErr w:type="spellEnd"/>
      <w:r>
        <w:t xml:space="preserve"> und </w:t>
      </w:r>
      <w:proofErr w:type="spellStart"/>
      <w:r>
        <w:t>gerechtigkait</w:t>
      </w:r>
      <w:proofErr w:type="spellEnd"/>
      <w:r>
        <w:t xml:space="preserve"> </w:t>
      </w:r>
      <w:proofErr w:type="spellStart"/>
      <w:r>
        <w:t>got</w:t>
      </w:r>
      <w:proofErr w:type="spellEnd"/>
      <w:r>
        <w:t xml:space="preserve"> und allen </w:t>
      </w:r>
      <w:proofErr w:type="spellStart"/>
      <w:r>
        <w:t>creaturn</w:t>
      </w:r>
      <w:proofErr w:type="spellEnd"/>
      <w:r>
        <w:t xml:space="preserve"> </w:t>
      </w:r>
      <w:proofErr w:type="spellStart"/>
      <w:r>
        <w:t>underthan</w:t>
      </w:r>
      <w:proofErr w:type="spellEnd"/>
      <w:r>
        <w:t xml:space="preserve"> sein / und </w:t>
      </w:r>
      <w:proofErr w:type="spellStart"/>
      <w:r>
        <w:t>ir</w:t>
      </w:r>
      <w:proofErr w:type="spellEnd"/>
      <w:r>
        <w:t xml:space="preserve"> </w:t>
      </w:r>
      <w:proofErr w:type="spellStart"/>
      <w:r>
        <w:t>sol</w:t>
      </w:r>
      <w:proofErr w:type="spellEnd"/>
      <w:r>
        <w:t xml:space="preserve"> nichts </w:t>
      </w:r>
      <w:proofErr w:type="spellStart"/>
      <w:r>
        <w:t>underthan</w:t>
      </w:r>
      <w:proofErr w:type="spellEnd"/>
      <w:r>
        <w:t xml:space="preserve"> oder gelassen sein / und </w:t>
      </w:r>
      <w:proofErr w:type="spellStart"/>
      <w:r>
        <w:t>got</w:t>
      </w:r>
      <w:proofErr w:type="spellEnd"/>
      <w:r>
        <w:t xml:space="preserve"> und all </w:t>
      </w:r>
      <w:proofErr w:type="spellStart"/>
      <w:r>
        <w:t>creatur</w:t>
      </w:r>
      <w:proofErr w:type="spellEnd"/>
      <w:r>
        <w:t xml:space="preserve"> haben recht über </w:t>
      </w:r>
      <w:proofErr w:type="spellStart"/>
      <w:r>
        <w:t>sy</w:t>
      </w:r>
      <w:proofErr w:type="spellEnd"/>
      <w:r>
        <w:t xml:space="preserve"> und zu </w:t>
      </w:r>
      <w:proofErr w:type="spellStart"/>
      <w:r>
        <w:t>ir</w:t>
      </w:r>
      <w:proofErr w:type="spellEnd"/>
      <w:r>
        <w:t xml:space="preserve"> / und </w:t>
      </w:r>
      <w:proofErr w:type="spellStart"/>
      <w:r>
        <w:t>sy</w:t>
      </w:r>
      <w:proofErr w:type="spellEnd"/>
      <w:r>
        <w:t xml:space="preserve"> zu nicht oder über nichts / und </w:t>
      </w:r>
      <w:proofErr w:type="spellStart"/>
      <w:r>
        <w:t>sy</w:t>
      </w:r>
      <w:proofErr w:type="spellEnd"/>
      <w:r>
        <w:t xml:space="preserve"> ist allen schuldig und </w:t>
      </w:r>
      <w:proofErr w:type="spellStart"/>
      <w:r>
        <w:t>ir</w:t>
      </w:r>
      <w:proofErr w:type="spellEnd"/>
      <w:r>
        <w:t xml:space="preserve"> </w:t>
      </w:r>
      <w:proofErr w:type="spellStart"/>
      <w:r>
        <w:t>niemant</w:t>
      </w:r>
      <w:proofErr w:type="spellEnd"/>
      <w:r>
        <w:t xml:space="preserve">. Und diß alles in leidender / und auch </w:t>
      </w:r>
      <w:proofErr w:type="spellStart"/>
      <w:r>
        <w:t>etwo</w:t>
      </w:r>
      <w:proofErr w:type="spellEnd"/>
      <w:r>
        <w:t xml:space="preserve"> in </w:t>
      </w:r>
      <w:proofErr w:type="spellStart"/>
      <w:r>
        <w:t>thuender</w:t>
      </w:r>
      <w:proofErr w:type="spellEnd"/>
      <w:r>
        <w:t xml:space="preserve"> weiß / und davon </w:t>
      </w:r>
      <w:proofErr w:type="spellStart"/>
      <w:r>
        <w:t>wirt</w:t>
      </w:r>
      <w:proofErr w:type="spellEnd"/>
      <w:r>
        <w:t xml:space="preserve"> denn auch </w:t>
      </w:r>
      <w:proofErr w:type="spellStart"/>
      <w:r>
        <w:t>gaistlich</w:t>
      </w:r>
      <w:proofErr w:type="spellEnd"/>
      <w:r>
        <w:t xml:space="preserve"> </w:t>
      </w:r>
      <w:proofErr w:type="spellStart"/>
      <w:r>
        <w:t>armut</w:t>
      </w:r>
      <w:proofErr w:type="spellEnd"/>
      <w:r>
        <w:t xml:space="preserve"> davon Christus sprach. </w:t>
      </w:r>
      <w:proofErr w:type="spellStart"/>
      <w:r>
        <w:t>Saelig</w:t>
      </w:r>
      <w:proofErr w:type="spellEnd"/>
      <w:r>
        <w:t xml:space="preserve"> </w:t>
      </w:r>
      <w:proofErr w:type="spellStart"/>
      <w:r>
        <w:t>seind</w:t>
      </w:r>
      <w:proofErr w:type="spellEnd"/>
      <w:r>
        <w:t xml:space="preserve"> die armen des </w:t>
      </w:r>
      <w:proofErr w:type="spellStart"/>
      <w:r>
        <w:t>gaists</w:t>
      </w:r>
      <w:proofErr w:type="spellEnd"/>
      <w:r>
        <w:t xml:space="preserve"> / wann das reich </w:t>
      </w:r>
      <w:proofErr w:type="spellStart"/>
      <w:r>
        <w:t>gottes</w:t>
      </w:r>
      <w:proofErr w:type="spellEnd"/>
      <w:r>
        <w:t xml:space="preserve"> ist ir. Diß hat alles Christus mit worten geleert / und mit leben </w:t>
      </w:r>
      <w:proofErr w:type="spellStart"/>
      <w:r>
        <w:t>volbracht</w:t>
      </w:r>
      <w:proofErr w:type="spellEnd"/>
      <w:r>
        <w:t xml:space="preserve">. </w:t>
      </w:r>
    </w:p>
    <w:p w14:paraId="72D2E6FE" w14:textId="77777777" w:rsidR="00243995" w:rsidRDefault="00243995" w:rsidP="00243995">
      <w:pPr>
        <w:pStyle w:val="berschrift2"/>
      </w:pPr>
      <w:r>
        <w:t xml:space="preserve">Das </w:t>
      </w:r>
      <w:proofErr w:type="spellStart"/>
      <w:r>
        <w:t>XXXIIII</w:t>
      </w:r>
      <w:proofErr w:type="spellEnd"/>
      <w:r>
        <w:t xml:space="preserve"> Capitel</w:t>
      </w:r>
    </w:p>
    <w:p w14:paraId="1FF48574" w14:textId="77777777" w:rsidR="00243995" w:rsidRDefault="00243995" w:rsidP="00243995">
      <w:pPr>
        <w:pStyle w:val="StandardWeb"/>
      </w:pPr>
      <w:r>
        <w:t xml:space="preserve">Hie </w:t>
      </w:r>
      <w:proofErr w:type="spellStart"/>
      <w:r>
        <w:t>sol</w:t>
      </w:r>
      <w:proofErr w:type="spellEnd"/>
      <w:r>
        <w:t xml:space="preserve"> man aber etwas </w:t>
      </w:r>
      <w:proofErr w:type="spellStart"/>
      <w:r>
        <w:t>mercken</w:t>
      </w:r>
      <w:proofErr w:type="spellEnd"/>
      <w:r>
        <w:t xml:space="preserve">. Man spricht / es sey oder </w:t>
      </w:r>
      <w:proofErr w:type="spellStart"/>
      <w:r>
        <w:t>geschech</w:t>
      </w:r>
      <w:proofErr w:type="spellEnd"/>
      <w:r>
        <w:t xml:space="preserve"> etwas wider </w:t>
      </w:r>
      <w:proofErr w:type="spellStart"/>
      <w:r>
        <w:t>got</w:t>
      </w:r>
      <w:proofErr w:type="spellEnd"/>
      <w:r>
        <w:t xml:space="preserve"> / und sey etwas </w:t>
      </w:r>
      <w:proofErr w:type="spellStart"/>
      <w:r>
        <w:t>got</w:t>
      </w:r>
      <w:proofErr w:type="spellEnd"/>
      <w:r>
        <w:t xml:space="preserve"> </w:t>
      </w:r>
      <w:proofErr w:type="spellStart"/>
      <w:r>
        <w:t>laid</w:t>
      </w:r>
      <w:proofErr w:type="spellEnd"/>
      <w:r>
        <w:t xml:space="preserve"> </w:t>
      </w:r>
      <w:proofErr w:type="spellStart"/>
      <w:r>
        <w:t>unnd</w:t>
      </w:r>
      <w:proofErr w:type="spellEnd"/>
      <w:r>
        <w:t xml:space="preserve"> verdrieß </w:t>
      </w:r>
      <w:proofErr w:type="spellStart"/>
      <w:r>
        <w:t>jn</w:t>
      </w:r>
      <w:proofErr w:type="spellEnd"/>
      <w:r>
        <w:t xml:space="preserve">. Man soll wissen das </w:t>
      </w:r>
      <w:proofErr w:type="spellStart"/>
      <w:r>
        <w:t>kain</w:t>
      </w:r>
      <w:proofErr w:type="spellEnd"/>
      <w:r>
        <w:t xml:space="preserve"> </w:t>
      </w:r>
      <w:proofErr w:type="spellStart"/>
      <w:r>
        <w:t>creatur</w:t>
      </w:r>
      <w:proofErr w:type="spellEnd"/>
      <w:r>
        <w:t xml:space="preserve"> wider </w:t>
      </w:r>
      <w:proofErr w:type="spellStart"/>
      <w:r>
        <w:t>gott</w:t>
      </w:r>
      <w:proofErr w:type="spellEnd"/>
      <w:r>
        <w:t xml:space="preserve"> ist / oder </w:t>
      </w:r>
      <w:proofErr w:type="spellStart"/>
      <w:r>
        <w:t>jm</w:t>
      </w:r>
      <w:proofErr w:type="spellEnd"/>
      <w:r>
        <w:t xml:space="preserve"> </w:t>
      </w:r>
      <w:proofErr w:type="spellStart"/>
      <w:r>
        <w:t>laid</w:t>
      </w:r>
      <w:proofErr w:type="spellEnd"/>
      <w:r>
        <w:t xml:space="preserve"> oder </w:t>
      </w:r>
      <w:proofErr w:type="spellStart"/>
      <w:r>
        <w:t>jm</w:t>
      </w:r>
      <w:proofErr w:type="spellEnd"/>
      <w:r>
        <w:t xml:space="preserve"> verdrießlich ist / in dem das </w:t>
      </w:r>
      <w:proofErr w:type="spellStart"/>
      <w:r>
        <w:t>sy</w:t>
      </w:r>
      <w:proofErr w:type="spellEnd"/>
      <w:r>
        <w:t xml:space="preserve"> ist / oder lebt / </w:t>
      </w:r>
      <w:proofErr w:type="spellStart"/>
      <w:r>
        <w:t>waißt</w:t>
      </w:r>
      <w:proofErr w:type="spellEnd"/>
      <w:r>
        <w:t xml:space="preserve"> / oder vermag. Und was des ist / das ist alles </w:t>
      </w:r>
      <w:proofErr w:type="spellStart"/>
      <w:r>
        <w:t>nit</w:t>
      </w:r>
      <w:proofErr w:type="spellEnd"/>
      <w:r>
        <w:t xml:space="preserve"> wider </w:t>
      </w:r>
      <w:proofErr w:type="spellStart"/>
      <w:r>
        <w:t>got</w:t>
      </w:r>
      <w:proofErr w:type="spellEnd"/>
      <w:r>
        <w:t xml:space="preserve">. Das der </w:t>
      </w:r>
      <w:proofErr w:type="spellStart"/>
      <w:r>
        <w:t>teüfel</w:t>
      </w:r>
      <w:proofErr w:type="spellEnd"/>
      <w:r>
        <w:t xml:space="preserve"> oder </w:t>
      </w:r>
      <w:proofErr w:type="spellStart"/>
      <w:r>
        <w:t>mensch</w:t>
      </w:r>
      <w:proofErr w:type="spellEnd"/>
      <w:r>
        <w:t xml:space="preserve"> ist / lebt / und </w:t>
      </w:r>
      <w:proofErr w:type="spellStart"/>
      <w:r>
        <w:t>deßgleich</w:t>
      </w:r>
      <w:proofErr w:type="spellEnd"/>
      <w:r>
        <w:t xml:space="preserve"> das ist alles gut / und </w:t>
      </w:r>
      <w:proofErr w:type="spellStart"/>
      <w:r>
        <w:t>gotes</w:t>
      </w:r>
      <w:proofErr w:type="spellEnd"/>
      <w:r>
        <w:t xml:space="preserve">. Wann </w:t>
      </w:r>
      <w:proofErr w:type="spellStart"/>
      <w:r>
        <w:t>got</w:t>
      </w:r>
      <w:proofErr w:type="spellEnd"/>
      <w:r>
        <w:t xml:space="preserve"> ist diß all zumal </w:t>
      </w:r>
      <w:proofErr w:type="spellStart"/>
      <w:r>
        <w:t>wesenlich</w:t>
      </w:r>
      <w:proofErr w:type="spellEnd"/>
      <w:r>
        <w:t xml:space="preserve"> und </w:t>
      </w:r>
      <w:proofErr w:type="spellStart"/>
      <w:r>
        <w:t>ursprüngklich</w:t>
      </w:r>
      <w:proofErr w:type="spellEnd"/>
      <w:r>
        <w:t xml:space="preserve">. Wann </w:t>
      </w:r>
      <w:proofErr w:type="spellStart"/>
      <w:r>
        <w:t>got</w:t>
      </w:r>
      <w:proofErr w:type="spellEnd"/>
      <w:r>
        <w:t xml:space="preserve"> ist aller wesenden wesen / und aller lebendigen leben / und aller </w:t>
      </w:r>
      <w:proofErr w:type="spellStart"/>
      <w:r>
        <w:t>weysen</w:t>
      </w:r>
      <w:proofErr w:type="spellEnd"/>
      <w:r>
        <w:t xml:space="preserve"> </w:t>
      </w:r>
      <w:proofErr w:type="spellStart"/>
      <w:r>
        <w:t>weißhait</w:t>
      </w:r>
      <w:proofErr w:type="spellEnd"/>
      <w:r>
        <w:t xml:space="preserve">. wann alle ding haben </w:t>
      </w:r>
      <w:proofErr w:type="spellStart"/>
      <w:r>
        <w:t>ir</w:t>
      </w:r>
      <w:proofErr w:type="spellEnd"/>
      <w:r>
        <w:t xml:space="preserve"> wesen </w:t>
      </w:r>
      <w:proofErr w:type="spellStart"/>
      <w:r>
        <w:t>warlicher</w:t>
      </w:r>
      <w:proofErr w:type="spellEnd"/>
      <w:r>
        <w:t xml:space="preserve"> in </w:t>
      </w:r>
      <w:proofErr w:type="spellStart"/>
      <w:r>
        <w:t>got</w:t>
      </w:r>
      <w:proofErr w:type="spellEnd"/>
      <w:r>
        <w:t xml:space="preserve"> dann in </w:t>
      </w:r>
      <w:proofErr w:type="spellStart"/>
      <w:r>
        <w:t>jnselber</w:t>
      </w:r>
      <w:proofErr w:type="spellEnd"/>
      <w:r>
        <w:t xml:space="preserve"> / und auch </w:t>
      </w:r>
      <w:proofErr w:type="spellStart"/>
      <w:r>
        <w:t>ir</w:t>
      </w:r>
      <w:proofErr w:type="spellEnd"/>
      <w:r>
        <w:t xml:space="preserve"> </w:t>
      </w:r>
      <w:proofErr w:type="spellStart"/>
      <w:r>
        <w:t>vermügen</w:t>
      </w:r>
      <w:proofErr w:type="spellEnd"/>
      <w:r>
        <w:t xml:space="preserve"> / leben / und was des ist. </w:t>
      </w:r>
      <w:proofErr w:type="spellStart"/>
      <w:r>
        <w:t>Got</w:t>
      </w:r>
      <w:proofErr w:type="spellEnd"/>
      <w:r>
        <w:t xml:space="preserve"> </w:t>
      </w:r>
      <w:proofErr w:type="spellStart"/>
      <w:r>
        <w:t>waer</w:t>
      </w:r>
      <w:proofErr w:type="spellEnd"/>
      <w:r>
        <w:t xml:space="preserve"> anders </w:t>
      </w:r>
      <w:proofErr w:type="spellStart"/>
      <w:r>
        <w:t>nit</w:t>
      </w:r>
      <w:proofErr w:type="spellEnd"/>
      <w:r>
        <w:t xml:space="preserve"> alles gut / und </w:t>
      </w:r>
      <w:proofErr w:type="spellStart"/>
      <w:r>
        <w:t>darumb</w:t>
      </w:r>
      <w:proofErr w:type="spellEnd"/>
      <w:r>
        <w:t xml:space="preserve"> ist es allzumal gut. Was nun gut ist das ist </w:t>
      </w:r>
      <w:proofErr w:type="spellStart"/>
      <w:r>
        <w:t>got</w:t>
      </w:r>
      <w:proofErr w:type="spellEnd"/>
      <w:r>
        <w:t xml:space="preserve"> lieb / und er </w:t>
      </w:r>
      <w:proofErr w:type="spellStart"/>
      <w:r>
        <w:t>wil</w:t>
      </w:r>
      <w:proofErr w:type="spellEnd"/>
      <w:r>
        <w:t xml:space="preserve"> es haben / </w:t>
      </w:r>
      <w:proofErr w:type="spellStart"/>
      <w:r>
        <w:t>darumb</w:t>
      </w:r>
      <w:proofErr w:type="spellEnd"/>
      <w:r>
        <w:t xml:space="preserve"> ist es </w:t>
      </w:r>
      <w:proofErr w:type="spellStart"/>
      <w:r>
        <w:t>nit</w:t>
      </w:r>
      <w:proofErr w:type="spellEnd"/>
      <w:r>
        <w:t xml:space="preserve"> wider </w:t>
      </w:r>
      <w:proofErr w:type="spellStart"/>
      <w:r>
        <w:t>jn</w:t>
      </w:r>
      <w:proofErr w:type="spellEnd"/>
      <w:r>
        <w:t xml:space="preserve">. Was ist dann wider </w:t>
      </w:r>
      <w:proofErr w:type="spellStart"/>
      <w:r>
        <w:t>got</w:t>
      </w:r>
      <w:proofErr w:type="spellEnd"/>
      <w:r>
        <w:t xml:space="preserve"> / und </w:t>
      </w:r>
      <w:proofErr w:type="spellStart"/>
      <w:r>
        <w:t>jm</w:t>
      </w:r>
      <w:proofErr w:type="spellEnd"/>
      <w:r>
        <w:t xml:space="preserve"> </w:t>
      </w:r>
      <w:proofErr w:type="spellStart"/>
      <w:r>
        <w:t>laid</w:t>
      </w:r>
      <w:proofErr w:type="spellEnd"/>
      <w:r>
        <w:t xml:space="preserve">? das ist </w:t>
      </w:r>
      <w:proofErr w:type="spellStart"/>
      <w:r>
        <w:t>allain</w:t>
      </w:r>
      <w:proofErr w:type="spellEnd"/>
      <w:r>
        <w:t xml:space="preserve"> </w:t>
      </w:r>
      <w:proofErr w:type="spellStart"/>
      <w:r>
        <w:t>sünd</w:t>
      </w:r>
      <w:proofErr w:type="spellEnd"/>
      <w:r>
        <w:t xml:space="preserve">. Was ist aber </w:t>
      </w:r>
      <w:proofErr w:type="spellStart"/>
      <w:r>
        <w:t>sünd</w:t>
      </w:r>
      <w:proofErr w:type="spellEnd"/>
      <w:r>
        <w:t xml:space="preserve">? nichts anders dann das die </w:t>
      </w:r>
      <w:proofErr w:type="spellStart"/>
      <w:r>
        <w:t>creatur</w:t>
      </w:r>
      <w:proofErr w:type="spellEnd"/>
      <w:r>
        <w:t xml:space="preserve"> anders will dann </w:t>
      </w:r>
      <w:proofErr w:type="spellStart"/>
      <w:r>
        <w:t>got</w:t>
      </w:r>
      <w:proofErr w:type="spellEnd"/>
      <w:r>
        <w:t xml:space="preserve"> / und wider </w:t>
      </w:r>
      <w:proofErr w:type="spellStart"/>
      <w:r>
        <w:t>got</w:t>
      </w:r>
      <w:proofErr w:type="spellEnd"/>
      <w:r>
        <w:t xml:space="preserve">. das </w:t>
      </w:r>
      <w:proofErr w:type="spellStart"/>
      <w:r>
        <w:t>merck</w:t>
      </w:r>
      <w:proofErr w:type="spellEnd"/>
      <w:r>
        <w:t xml:space="preserve"> </w:t>
      </w:r>
      <w:proofErr w:type="spellStart"/>
      <w:r>
        <w:t>ain</w:t>
      </w:r>
      <w:proofErr w:type="spellEnd"/>
      <w:r>
        <w:t xml:space="preserve"> </w:t>
      </w:r>
      <w:proofErr w:type="spellStart"/>
      <w:r>
        <w:t>yegklicher</w:t>
      </w:r>
      <w:proofErr w:type="spellEnd"/>
      <w:r>
        <w:t xml:space="preserve"> bey </w:t>
      </w:r>
      <w:proofErr w:type="spellStart"/>
      <w:r>
        <w:t>jmselber</w:t>
      </w:r>
      <w:proofErr w:type="spellEnd"/>
      <w:r>
        <w:t xml:space="preserve">. Wann wer anders will dann ich / oder wider mich will / der ist mein feind. und wer will als ich der ist mein </w:t>
      </w:r>
      <w:proofErr w:type="spellStart"/>
      <w:r>
        <w:t>freünd</w:t>
      </w:r>
      <w:proofErr w:type="spellEnd"/>
      <w:r>
        <w:t xml:space="preserve"> / und ist mir lieb / Also ist es auch </w:t>
      </w:r>
      <w:proofErr w:type="spellStart"/>
      <w:r>
        <w:t>umb</w:t>
      </w:r>
      <w:proofErr w:type="spellEnd"/>
      <w:r>
        <w:t xml:space="preserve"> </w:t>
      </w:r>
      <w:proofErr w:type="spellStart"/>
      <w:r>
        <w:t>got</w:t>
      </w:r>
      <w:proofErr w:type="spellEnd"/>
      <w:r>
        <w:t xml:space="preserve">. Sich das ist </w:t>
      </w:r>
      <w:proofErr w:type="spellStart"/>
      <w:r>
        <w:t>sünd</w:t>
      </w:r>
      <w:proofErr w:type="spellEnd"/>
      <w:r>
        <w:t xml:space="preserve"> / und ist wider </w:t>
      </w:r>
      <w:proofErr w:type="spellStart"/>
      <w:r>
        <w:t>got</w:t>
      </w:r>
      <w:proofErr w:type="spellEnd"/>
      <w:r>
        <w:t xml:space="preserve"> / und ist </w:t>
      </w:r>
      <w:proofErr w:type="spellStart"/>
      <w:r>
        <w:t>jm</w:t>
      </w:r>
      <w:proofErr w:type="spellEnd"/>
      <w:r>
        <w:t xml:space="preserve"> </w:t>
      </w:r>
      <w:proofErr w:type="spellStart"/>
      <w:r>
        <w:t>laid</w:t>
      </w:r>
      <w:proofErr w:type="spellEnd"/>
      <w:r>
        <w:t xml:space="preserve"> / und </w:t>
      </w:r>
      <w:proofErr w:type="spellStart"/>
      <w:r>
        <w:t>ain</w:t>
      </w:r>
      <w:proofErr w:type="spellEnd"/>
      <w:r>
        <w:t xml:space="preserve"> </w:t>
      </w:r>
      <w:proofErr w:type="spellStart"/>
      <w:r>
        <w:t>betruebtnuß</w:t>
      </w:r>
      <w:proofErr w:type="spellEnd"/>
      <w:r>
        <w:t xml:space="preserve">. und wer nun anders will dann ich / oder wider mich / und ist mir </w:t>
      </w:r>
      <w:proofErr w:type="spellStart"/>
      <w:r>
        <w:t>schwaer</w:t>
      </w:r>
      <w:proofErr w:type="spellEnd"/>
      <w:r>
        <w:t xml:space="preserve">. Also ist es auch </w:t>
      </w:r>
      <w:proofErr w:type="spellStart"/>
      <w:r>
        <w:t>umb</w:t>
      </w:r>
      <w:proofErr w:type="spellEnd"/>
      <w:r>
        <w:t xml:space="preserve"> </w:t>
      </w:r>
      <w:proofErr w:type="spellStart"/>
      <w:r>
        <w:t>got</w:t>
      </w:r>
      <w:proofErr w:type="spellEnd"/>
      <w:r>
        <w:t xml:space="preserve">. Wer anders dann </w:t>
      </w:r>
      <w:proofErr w:type="spellStart"/>
      <w:r>
        <w:t>got</w:t>
      </w:r>
      <w:proofErr w:type="spellEnd"/>
      <w:r>
        <w:t xml:space="preserve"> oder wider </w:t>
      </w:r>
      <w:proofErr w:type="spellStart"/>
      <w:r>
        <w:t>got</w:t>
      </w:r>
      <w:proofErr w:type="spellEnd"/>
      <w:r>
        <w:t xml:space="preserve"> </w:t>
      </w:r>
      <w:proofErr w:type="spellStart"/>
      <w:r>
        <w:t>wil</w:t>
      </w:r>
      <w:proofErr w:type="spellEnd"/>
      <w:r>
        <w:t xml:space="preserve"> / was der thut oder laßt / </w:t>
      </w:r>
      <w:proofErr w:type="spellStart"/>
      <w:r>
        <w:t>unnd</w:t>
      </w:r>
      <w:proofErr w:type="spellEnd"/>
      <w:r>
        <w:t xml:space="preserve"> alles das er zu schicken hat / das ist alles wider </w:t>
      </w:r>
      <w:proofErr w:type="spellStart"/>
      <w:r>
        <w:t>got</w:t>
      </w:r>
      <w:proofErr w:type="spellEnd"/>
      <w:r>
        <w:t xml:space="preserve"> / und </w:t>
      </w:r>
      <w:proofErr w:type="spellStart"/>
      <w:r>
        <w:t>sünd</w:t>
      </w:r>
      <w:proofErr w:type="spellEnd"/>
      <w:r>
        <w:t xml:space="preserve">. und </w:t>
      </w:r>
      <w:proofErr w:type="spellStart"/>
      <w:r>
        <w:t>woelcher</w:t>
      </w:r>
      <w:proofErr w:type="spellEnd"/>
      <w:r>
        <w:t xml:space="preserve"> will anders will dann </w:t>
      </w:r>
      <w:proofErr w:type="spellStart"/>
      <w:r>
        <w:t>got</w:t>
      </w:r>
      <w:proofErr w:type="spellEnd"/>
      <w:r>
        <w:t xml:space="preserve"> / der ist auch wider </w:t>
      </w:r>
      <w:proofErr w:type="spellStart"/>
      <w:r>
        <w:t>gotes</w:t>
      </w:r>
      <w:proofErr w:type="spellEnd"/>
      <w:r>
        <w:t xml:space="preserve"> willen. Wann Christus spricht. Wer </w:t>
      </w:r>
      <w:proofErr w:type="spellStart"/>
      <w:r>
        <w:t>nit</w:t>
      </w:r>
      <w:proofErr w:type="spellEnd"/>
      <w:r>
        <w:t xml:space="preserve"> mit mir ist / der ist wider mich. Er </w:t>
      </w:r>
      <w:proofErr w:type="spellStart"/>
      <w:r>
        <w:t>maint</w:t>
      </w:r>
      <w:proofErr w:type="spellEnd"/>
      <w:r>
        <w:t xml:space="preserve"> / wer </w:t>
      </w:r>
      <w:proofErr w:type="spellStart"/>
      <w:r>
        <w:t>nit</w:t>
      </w:r>
      <w:proofErr w:type="spellEnd"/>
      <w:r>
        <w:t xml:space="preserve"> </w:t>
      </w:r>
      <w:proofErr w:type="spellStart"/>
      <w:r>
        <w:t>mitt</w:t>
      </w:r>
      <w:proofErr w:type="spellEnd"/>
      <w:r>
        <w:t xml:space="preserve"> mir </w:t>
      </w:r>
      <w:proofErr w:type="spellStart"/>
      <w:r>
        <w:t>wil</w:t>
      </w:r>
      <w:proofErr w:type="spellEnd"/>
      <w:r>
        <w:t xml:space="preserve"> / und </w:t>
      </w:r>
      <w:proofErr w:type="spellStart"/>
      <w:r>
        <w:t>nit</w:t>
      </w:r>
      <w:proofErr w:type="spellEnd"/>
      <w:r>
        <w:t xml:space="preserve"> </w:t>
      </w:r>
      <w:proofErr w:type="spellStart"/>
      <w:r>
        <w:t>ainwillig</w:t>
      </w:r>
      <w:proofErr w:type="spellEnd"/>
      <w:r>
        <w:t xml:space="preserve"> mit mir ist / der </w:t>
      </w:r>
      <w:proofErr w:type="spellStart"/>
      <w:r>
        <w:t>wil</w:t>
      </w:r>
      <w:proofErr w:type="spellEnd"/>
      <w:r>
        <w:t xml:space="preserve"> wider mich. </w:t>
      </w:r>
    </w:p>
    <w:p w14:paraId="02B06B44" w14:textId="77777777" w:rsidR="00243995" w:rsidRDefault="00243995" w:rsidP="00243995">
      <w:pPr>
        <w:pStyle w:val="StandardWeb"/>
      </w:pPr>
      <w:proofErr w:type="spellStart"/>
      <w:r>
        <w:t>Hiebey</w:t>
      </w:r>
      <w:proofErr w:type="spellEnd"/>
      <w:r>
        <w:t xml:space="preserve"> mag </w:t>
      </w:r>
      <w:proofErr w:type="spellStart"/>
      <w:r>
        <w:t>ain</w:t>
      </w:r>
      <w:proofErr w:type="spellEnd"/>
      <w:r>
        <w:t xml:space="preserve"> </w:t>
      </w:r>
      <w:proofErr w:type="spellStart"/>
      <w:r>
        <w:t>mensch</w:t>
      </w:r>
      <w:proofErr w:type="spellEnd"/>
      <w:r>
        <w:t xml:space="preserve"> </w:t>
      </w:r>
      <w:proofErr w:type="spellStart"/>
      <w:r>
        <w:t>mercken</w:t>
      </w:r>
      <w:proofErr w:type="spellEnd"/>
      <w:r>
        <w:t xml:space="preserve"> ob er on </w:t>
      </w:r>
      <w:proofErr w:type="spellStart"/>
      <w:r>
        <w:t>sünd</w:t>
      </w:r>
      <w:proofErr w:type="spellEnd"/>
      <w:r>
        <w:t xml:space="preserve"> sey oder </w:t>
      </w:r>
      <w:proofErr w:type="spellStart"/>
      <w:r>
        <w:t>nit</w:t>
      </w:r>
      <w:proofErr w:type="spellEnd"/>
      <w:r>
        <w:t xml:space="preserve"> / und ob er </w:t>
      </w:r>
      <w:proofErr w:type="spellStart"/>
      <w:r>
        <w:t>sünd</w:t>
      </w:r>
      <w:proofErr w:type="spellEnd"/>
      <w:r>
        <w:t xml:space="preserve"> thue oder </w:t>
      </w:r>
      <w:proofErr w:type="spellStart"/>
      <w:r>
        <w:t>nit</w:t>
      </w:r>
      <w:proofErr w:type="spellEnd"/>
      <w:r>
        <w:t xml:space="preserve"> / und was </w:t>
      </w:r>
      <w:proofErr w:type="spellStart"/>
      <w:r>
        <w:t>sünd</w:t>
      </w:r>
      <w:proofErr w:type="spellEnd"/>
      <w:r>
        <w:t xml:space="preserve"> sey / und wie oder </w:t>
      </w:r>
      <w:proofErr w:type="spellStart"/>
      <w:r>
        <w:t>wa</w:t>
      </w:r>
      <w:proofErr w:type="spellEnd"/>
      <w:r>
        <w:t xml:space="preserve"> mit man </w:t>
      </w:r>
      <w:proofErr w:type="spellStart"/>
      <w:r>
        <w:t>sünd</w:t>
      </w:r>
      <w:proofErr w:type="spellEnd"/>
      <w:r>
        <w:t xml:space="preserve"> </w:t>
      </w:r>
      <w:proofErr w:type="spellStart"/>
      <w:r>
        <w:t>buessen</w:t>
      </w:r>
      <w:proofErr w:type="spellEnd"/>
      <w:r>
        <w:t xml:space="preserve"> oder bessern </w:t>
      </w:r>
      <w:proofErr w:type="spellStart"/>
      <w:r>
        <w:t>sol</w:t>
      </w:r>
      <w:proofErr w:type="spellEnd"/>
      <w:r>
        <w:t xml:space="preserve"> und mag. und </w:t>
      </w:r>
      <w:proofErr w:type="spellStart"/>
      <w:r>
        <w:t>dise</w:t>
      </w:r>
      <w:proofErr w:type="spellEnd"/>
      <w:r>
        <w:t xml:space="preserve"> </w:t>
      </w:r>
      <w:proofErr w:type="spellStart"/>
      <w:r>
        <w:t>widerwilligkait</w:t>
      </w:r>
      <w:proofErr w:type="spellEnd"/>
      <w:r>
        <w:t xml:space="preserve"> zu </w:t>
      </w:r>
      <w:proofErr w:type="spellStart"/>
      <w:r>
        <w:t>got</w:t>
      </w:r>
      <w:proofErr w:type="spellEnd"/>
      <w:r>
        <w:t xml:space="preserve"> / </w:t>
      </w:r>
      <w:proofErr w:type="spellStart"/>
      <w:r>
        <w:t>haißt</w:t>
      </w:r>
      <w:proofErr w:type="spellEnd"/>
      <w:r>
        <w:t xml:space="preserve"> man und ist ungehorsam / Adam </w:t>
      </w:r>
      <w:proofErr w:type="spellStart"/>
      <w:r>
        <w:t>ichhait</w:t>
      </w:r>
      <w:proofErr w:type="spellEnd"/>
      <w:r>
        <w:t xml:space="preserve"> / </w:t>
      </w:r>
      <w:proofErr w:type="spellStart"/>
      <w:r>
        <w:t>selbhait</w:t>
      </w:r>
      <w:proofErr w:type="spellEnd"/>
      <w:r>
        <w:t xml:space="preserve"> / </w:t>
      </w:r>
      <w:proofErr w:type="spellStart"/>
      <w:r>
        <w:t>aigenwilligkait</w:t>
      </w:r>
      <w:proofErr w:type="spellEnd"/>
      <w:r>
        <w:t xml:space="preserve"> / </w:t>
      </w:r>
      <w:proofErr w:type="spellStart"/>
      <w:r>
        <w:t>sünd</w:t>
      </w:r>
      <w:proofErr w:type="spellEnd"/>
      <w:r>
        <w:t xml:space="preserve"> / oder der alt </w:t>
      </w:r>
      <w:proofErr w:type="spellStart"/>
      <w:r>
        <w:t>mensch</w:t>
      </w:r>
      <w:proofErr w:type="spellEnd"/>
      <w:r>
        <w:t xml:space="preserve"> und </w:t>
      </w:r>
      <w:proofErr w:type="spellStart"/>
      <w:r>
        <w:t>abkeren</w:t>
      </w:r>
      <w:proofErr w:type="spellEnd"/>
      <w:r>
        <w:t xml:space="preserve"> und </w:t>
      </w:r>
      <w:proofErr w:type="spellStart"/>
      <w:r>
        <w:t>abschaiden</w:t>
      </w:r>
      <w:proofErr w:type="spellEnd"/>
      <w:r>
        <w:t xml:space="preserve"> von </w:t>
      </w:r>
      <w:proofErr w:type="spellStart"/>
      <w:r>
        <w:t>got</w:t>
      </w:r>
      <w:proofErr w:type="spellEnd"/>
      <w:r>
        <w:t xml:space="preserve"> / das ist alles </w:t>
      </w:r>
      <w:proofErr w:type="spellStart"/>
      <w:r>
        <w:t>ains</w:t>
      </w:r>
      <w:proofErr w:type="spellEnd"/>
      <w:r>
        <w:t xml:space="preserve">. </w:t>
      </w:r>
    </w:p>
    <w:p w14:paraId="450FC50D" w14:textId="77777777" w:rsidR="00243995" w:rsidRDefault="00243995" w:rsidP="00243995">
      <w:pPr>
        <w:pStyle w:val="berschrift2"/>
      </w:pPr>
      <w:r>
        <w:t>Das XXXV Capitel</w:t>
      </w:r>
    </w:p>
    <w:p w14:paraId="09076A28" w14:textId="77777777" w:rsidR="00243995" w:rsidRDefault="00243995" w:rsidP="00243995">
      <w:pPr>
        <w:pStyle w:val="StandardWeb"/>
      </w:pPr>
      <w:r>
        <w:t xml:space="preserve">Nun soll man </w:t>
      </w:r>
      <w:proofErr w:type="spellStart"/>
      <w:r>
        <w:t>mercken</w:t>
      </w:r>
      <w:proofErr w:type="spellEnd"/>
      <w:r>
        <w:t xml:space="preserve">. </w:t>
      </w:r>
      <w:proofErr w:type="spellStart"/>
      <w:r>
        <w:t>Got</w:t>
      </w:r>
      <w:proofErr w:type="spellEnd"/>
      <w:r>
        <w:t xml:space="preserve"> als er </w:t>
      </w:r>
      <w:proofErr w:type="spellStart"/>
      <w:r>
        <w:t>got</w:t>
      </w:r>
      <w:proofErr w:type="spellEnd"/>
      <w:r>
        <w:t xml:space="preserve"> ist / so mag weder </w:t>
      </w:r>
      <w:proofErr w:type="spellStart"/>
      <w:r>
        <w:t>laid</w:t>
      </w:r>
      <w:proofErr w:type="spellEnd"/>
      <w:r>
        <w:t xml:space="preserve"> / </w:t>
      </w:r>
      <w:proofErr w:type="spellStart"/>
      <w:r>
        <w:t>betruebnuß</w:t>
      </w:r>
      <w:proofErr w:type="spellEnd"/>
      <w:r>
        <w:t xml:space="preserve"> oder </w:t>
      </w:r>
      <w:proofErr w:type="spellStart"/>
      <w:r>
        <w:t>mißfal</w:t>
      </w:r>
      <w:proofErr w:type="spellEnd"/>
      <w:r>
        <w:t xml:space="preserve"> in </w:t>
      </w:r>
      <w:proofErr w:type="spellStart"/>
      <w:r>
        <w:t>jn</w:t>
      </w:r>
      <w:proofErr w:type="spellEnd"/>
      <w:r>
        <w:t xml:space="preserve"> kommen / und </w:t>
      </w:r>
      <w:proofErr w:type="spellStart"/>
      <w:r>
        <w:t>wirt</w:t>
      </w:r>
      <w:proofErr w:type="spellEnd"/>
      <w:r>
        <w:t xml:space="preserve"> doch </w:t>
      </w:r>
      <w:proofErr w:type="spellStart"/>
      <w:r>
        <w:t>got</w:t>
      </w:r>
      <w:proofErr w:type="spellEnd"/>
      <w:r>
        <w:t xml:space="preserve"> </w:t>
      </w:r>
      <w:proofErr w:type="spellStart"/>
      <w:r>
        <w:t>betruebt</w:t>
      </w:r>
      <w:proofErr w:type="spellEnd"/>
      <w:r>
        <w:t xml:space="preserve"> </w:t>
      </w:r>
      <w:proofErr w:type="spellStart"/>
      <w:r>
        <w:t>umb</w:t>
      </w:r>
      <w:proofErr w:type="spellEnd"/>
      <w:r>
        <w:t xml:space="preserve"> des </w:t>
      </w:r>
      <w:proofErr w:type="spellStart"/>
      <w:r>
        <w:t>menschen</w:t>
      </w:r>
      <w:proofErr w:type="spellEnd"/>
      <w:r>
        <w:t xml:space="preserve"> </w:t>
      </w:r>
      <w:proofErr w:type="spellStart"/>
      <w:r>
        <w:t>sünd</w:t>
      </w:r>
      <w:proofErr w:type="spellEnd"/>
      <w:r>
        <w:t xml:space="preserve">. So nun diß </w:t>
      </w:r>
      <w:proofErr w:type="spellStart"/>
      <w:r>
        <w:t>nit</w:t>
      </w:r>
      <w:proofErr w:type="spellEnd"/>
      <w:r>
        <w:t xml:space="preserve"> geschehen mag in </w:t>
      </w:r>
      <w:proofErr w:type="spellStart"/>
      <w:r>
        <w:t>got</w:t>
      </w:r>
      <w:proofErr w:type="spellEnd"/>
      <w:r>
        <w:t xml:space="preserve"> on </w:t>
      </w:r>
      <w:proofErr w:type="spellStart"/>
      <w:r>
        <w:t>creatur</w:t>
      </w:r>
      <w:proofErr w:type="spellEnd"/>
      <w:r>
        <w:t xml:space="preserve"> / so muß es geschehen da </w:t>
      </w:r>
      <w:proofErr w:type="spellStart"/>
      <w:r>
        <w:t>got</w:t>
      </w:r>
      <w:proofErr w:type="spellEnd"/>
      <w:r>
        <w:t xml:space="preserve"> </w:t>
      </w:r>
      <w:proofErr w:type="spellStart"/>
      <w:r>
        <w:t>mensch</w:t>
      </w:r>
      <w:proofErr w:type="spellEnd"/>
      <w:r>
        <w:t xml:space="preserve"> ist / oder in </w:t>
      </w:r>
      <w:proofErr w:type="spellStart"/>
      <w:r>
        <w:t>aim</w:t>
      </w:r>
      <w:proofErr w:type="spellEnd"/>
      <w:r>
        <w:t xml:space="preserve"> vergotten </w:t>
      </w:r>
      <w:proofErr w:type="spellStart"/>
      <w:r>
        <w:t>menschen</w:t>
      </w:r>
      <w:proofErr w:type="spellEnd"/>
      <w:r>
        <w:t xml:space="preserve">. Sich da ist </w:t>
      </w:r>
      <w:proofErr w:type="spellStart"/>
      <w:r>
        <w:t>sünd</w:t>
      </w:r>
      <w:proofErr w:type="spellEnd"/>
      <w:r>
        <w:t xml:space="preserve"> </w:t>
      </w:r>
      <w:proofErr w:type="spellStart"/>
      <w:r>
        <w:t>got</w:t>
      </w:r>
      <w:proofErr w:type="spellEnd"/>
      <w:r>
        <w:t xml:space="preserve"> also </w:t>
      </w:r>
      <w:proofErr w:type="spellStart"/>
      <w:r>
        <w:t>laid</w:t>
      </w:r>
      <w:proofErr w:type="spellEnd"/>
      <w:r>
        <w:t xml:space="preserve"> / und </w:t>
      </w:r>
      <w:proofErr w:type="spellStart"/>
      <w:r>
        <w:t>verdreüßt</w:t>
      </w:r>
      <w:proofErr w:type="spellEnd"/>
      <w:r>
        <w:t xml:space="preserve"> </w:t>
      </w:r>
      <w:proofErr w:type="spellStart"/>
      <w:r>
        <w:t>jn</w:t>
      </w:r>
      <w:proofErr w:type="spellEnd"/>
      <w:r>
        <w:t xml:space="preserve"> also </w:t>
      </w:r>
      <w:proofErr w:type="spellStart"/>
      <w:r>
        <w:t>seer</w:t>
      </w:r>
      <w:proofErr w:type="spellEnd"/>
      <w:r>
        <w:t xml:space="preserve"> / </w:t>
      </w:r>
      <w:proofErr w:type="spellStart"/>
      <w:r>
        <w:t>daz</w:t>
      </w:r>
      <w:proofErr w:type="spellEnd"/>
      <w:r>
        <w:t xml:space="preserve"> </w:t>
      </w:r>
      <w:proofErr w:type="spellStart"/>
      <w:r>
        <w:t>got</w:t>
      </w:r>
      <w:proofErr w:type="spellEnd"/>
      <w:r>
        <w:t xml:space="preserve"> </w:t>
      </w:r>
      <w:proofErr w:type="spellStart"/>
      <w:r>
        <w:t>selbs</w:t>
      </w:r>
      <w:proofErr w:type="spellEnd"/>
      <w:r>
        <w:t xml:space="preserve"> gern </w:t>
      </w:r>
      <w:proofErr w:type="spellStart"/>
      <w:r>
        <w:t>wolt</w:t>
      </w:r>
      <w:proofErr w:type="spellEnd"/>
      <w:r>
        <w:t xml:space="preserve"> gemartert werden und leiblich sterben auf </w:t>
      </w:r>
      <w:proofErr w:type="spellStart"/>
      <w:r>
        <w:t>daz</w:t>
      </w:r>
      <w:proofErr w:type="spellEnd"/>
      <w:r>
        <w:t xml:space="preserve"> er </w:t>
      </w:r>
      <w:proofErr w:type="spellStart"/>
      <w:r>
        <w:t>ains</w:t>
      </w:r>
      <w:proofErr w:type="spellEnd"/>
      <w:r>
        <w:t xml:space="preserve"> </w:t>
      </w:r>
      <w:proofErr w:type="spellStart"/>
      <w:r>
        <w:t>menschen</w:t>
      </w:r>
      <w:proofErr w:type="spellEnd"/>
      <w:r>
        <w:t xml:space="preserve"> </w:t>
      </w:r>
      <w:proofErr w:type="spellStart"/>
      <w:r>
        <w:t>sünd</w:t>
      </w:r>
      <w:proofErr w:type="spellEnd"/>
      <w:r>
        <w:t xml:space="preserve"> damit vertilgen </w:t>
      </w:r>
      <w:proofErr w:type="spellStart"/>
      <w:r>
        <w:t>moechte</w:t>
      </w:r>
      <w:proofErr w:type="spellEnd"/>
      <w:r>
        <w:t xml:space="preserve">. und der zu </w:t>
      </w:r>
      <w:proofErr w:type="spellStart"/>
      <w:r>
        <w:t>jm</w:t>
      </w:r>
      <w:proofErr w:type="spellEnd"/>
      <w:r>
        <w:t xml:space="preserve"> </w:t>
      </w:r>
      <w:proofErr w:type="spellStart"/>
      <w:r>
        <w:t>spraech</w:t>
      </w:r>
      <w:proofErr w:type="spellEnd"/>
      <w:r>
        <w:t xml:space="preserve"> / ob er lieber leben </w:t>
      </w:r>
      <w:proofErr w:type="spellStart"/>
      <w:r>
        <w:t>wolt</w:t>
      </w:r>
      <w:proofErr w:type="spellEnd"/>
      <w:r>
        <w:t xml:space="preserve"> das die </w:t>
      </w:r>
      <w:proofErr w:type="spellStart"/>
      <w:r>
        <w:t>sünd</w:t>
      </w:r>
      <w:proofErr w:type="spellEnd"/>
      <w:r>
        <w:t xml:space="preserve"> </w:t>
      </w:r>
      <w:proofErr w:type="spellStart"/>
      <w:r>
        <w:t>belib</w:t>
      </w:r>
      <w:proofErr w:type="spellEnd"/>
      <w:r>
        <w:t xml:space="preserve"> / oder sterben und die </w:t>
      </w:r>
      <w:proofErr w:type="spellStart"/>
      <w:r>
        <w:t>sünd</w:t>
      </w:r>
      <w:proofErr w:type="spellEnd"/>
      <w:r>
        <w:t xml:space="preserve"> mit seinem </w:t>
      </w:r>
      <w:proofErr w:type="spellStart"/>
      <w:r>
        <w:t>tod</w:t>
      </w:r>
      <w:proofErr w:type="spellEnd"/>
      <w:r>
        <w:t xml:space="preserve"> vertilgen / er </w:t>
      </w:r>
      <w:proofErr w:type="spellStart"/>
      <w:r>
        <w:t>woelt</w:t>
      </w:r>
      <w:proofErr w:type="spellEnd"/>
      <w:r>
        <w:t xml:space="preserve"> sterben. Wann </w:t>
      </w:r>
      <w:proofErr w:type="spellStart"/>
      <w:r>
        <w:t>got</w:t>
      </w:r>
      <w:proofErr w:type="spellEnd"/>
      <w:r>
        <w:t xml:space="preserve"> ist </w:t>
      </w:r>
      <w:proofErr w:type="spellStart"/>
      <w:r>
        <w:t>ains</w:t>
      </w:r>
      <w:proofErr w:type="spellEnd"/>
      <w:r>
        <w:t xml:space="preserve"> </w:t>
      </w:r>
      <w:proofErr w:type="spellStart"/>
      <w:r>
        <w:t>menschen</w:t>
      </w:r>
      <w:proofErr w:type="spellEnd"/>
      <w:r>
        <w:t xml:space="preserve"> </w:t>
      </w:r>
      <w:proofErr w:type="spellStart"/>
      <w:r>
        <w:t>sünd</w:t>
      </w:r>
      <w:proofErr w:type="spellEnd"/>
      <w:r>
        <w:t xml:space="preserve"> </w:t>
      </w:r>
      <w:proofErr w:type="spellStart"/>
      <w:r>
        <w:t>laider</w:t>
      </w:r>
      <w:proofErr w:type="spellEnd"/>
      <w:r>
        <w:t xml:space="preserve"> / und thut </w:t>
      </w:r>
      <w:proofErr w:type="spellStart"/>
      <w:r>
        <w:t>jm</w:t>
      </w:r>
      <w:proofErr w:type="spellEnd"/>
      <w:r>
        <w:t xml:space="preserve"> </w:t>
      </w:r>
      <w:proofErr w:type="spellStart"/>
      <w:r>
        <w:t>wirser</w:t>
      </w:r>
      <w:proofErr w:type="spellEnd"/>
      <w:r>
        <w:t xml:space="preserve"> dann sein </w:t>
      </w:r>
      <w:proofErr w:type="spellStart"/>
      <w:r>
        <w:t>aigen</w:t>
      </w:r>
      <w:proofErr w:type="spellEnd"/>
      <w:r>
        <w:t xml:space="preserve"> </w:t>
      </w:r>
      <w:proofErr w:type="spellStart"/>
      <w:r>
        <w:t>marter</w:t>
      </w:r>
      <w:proofErr w:type="spellEnd"/>
      <w:r>
        <w:t xml:space="preserve"> und </w:t>
      </w:r>
      <w:proofErr w:type="spellStart"/>
      <w:r>
        <w:t>tod</w:t>
      </w:r>
      <w:proofErr w:type="spellEnd"/>
      <w:r>
        <w:t xml:space="preserve">. Tut </w:t>
      </w:r>
      <w:proofErr w:type="spellStart"/>
      <w:r>
        <w:t>jm</w:t>
      </w:r>
      <w:proofErr w:type="spellEnd"/>
      <w:r>
        <w:t xml:space="preserve"> nun </w:t>
      </w:r>
      <w:proofErr w:type="spellStart"/>
      <w:r>
        <w:t>ains</w:t>
      </w:r>
      <w:proofErr w:type="spellEnd"/>
      <w:r>
        <w:t xml:space="preserve"> </w:t>
      </w:r>
      <w:proofErr w:type="spellStart"/>
      <w:r>
        <w:t>menschen</w:t>
      </w:r>
      <w:proofErr w:type="spellEnd"/>
      <w:r>
        <w:t xml:space="preserve"> </w:t>
      </w:r>
      <w:proofErr w:type="spellStart"/>
      <w:r>
        <w:t>sünd</w:t>
      </w:r>
      <w:proofErr w:type="spellEnd"/>
      <w:r>
        <w:t xml:space="preserve"> als </w:t>
      </w:r>
      <w:proofErr w:type="spellStart"/>
      <w:r>
        <w:t>wee</w:t>
      </w:r>
      <w:proofErr w:type="spellEnd"/>
      <w:r>
        <w:t xml:space="preserve"> / wie thut </w:t>
      </w:r>
      <w:proofErr w:type="spellStart"/>
      <w:r>
        <w:t>jm</w:t>
      </w:r>
      <w:proofErr w:type="spellEnd"/>
      <w:r>
        <w:t xml:space="preserve"> dann aller </w:t>
      </w:r>
      <w:proofErr w:type="spellStart"/>
      <w:r>
        <w:t>menschen</w:t>
      </w:r>
      <w:proofErr w:type="spellEnd"/>
      <w:r>
        <w:t xml:space="preserve"> </w:t>
      </w:r>
      <w:proofErr w:type="spellStart"/>
      <w:r>
        <w:t>sünd</w:t>
      </w:r>
      <w:proofErr w:type="spellEnd"/>
      <w:r>
        <w:t xml:space="preserve">. Sich </w:t>
      </w:r>
      <w:proofErr w:type="spellStart"/>
      <w:r>
        <w:t>hiebey</w:t>
      </w:r>
      <w:proofErr w:type="spellEnd"/>
      <w:r>
        <w:t xml:space="preserve"> soll man </w:t>
      </w:r>
      <w:proofErr w:type="spellStart"/>
      <w:r>
        <w:t>mercken</w:t>
      </w:r>
      <w:proofErr w:type="spellEnd"/>
      <w:r>
        <w:t xml:space="preserve"> / wie der </w:t>
      </w:r>
      <w:proofErr w:type="spellStart"/>
      <w:r>
        <w:t>mensch</w:t>
      </w:r>
      <w:proofErr w:type="spellEnd"/>
      <w:r>
        <w:t xml:space="preserve"> </w:t>
      </w:r>
      <w:proofErr w:type="spellStart"/>
      <w:r>
        <w:t>got</w:t>
      </w:r>
      <w:proofErr w:type="spellEnd"/>
      <w:r>
        <w:t xml:space="preserve"> </w:t>
      </w:r>
      <w:proofErr w:type="spellStart"/>
      <w:r>
        <w:t>betruebt</w:t>
      </w:r>
      <w:proofErr w:type="spellEnd"/>
      <w:r>
        <w:t xml:space="preserve"> mit seinen </w:t>
      </w:r>
      <w:proofErr w:type="spellStart"/>
      <w:r>
        <w:t>sünden</w:t>
      </w:r>
      <w:proofErr w:type="spellEnd"/>
      <w:r>
        <w:t xml:space="preserve">. und </w:t>
      </w:r>
      <w:proofErr w:type="spellStart"/>
      <w:r>
        <w:t>wa</w:t>
      </w:r>
      <w:proofErr w:type="spellEnd"/>
      <w:r>
        <w:t xml:space="preserve"> </w:t>
      </w:r>
      <w:proofErr w:type="spellStart"/>
      <w:r>
        <w:t>got</w:t>
      </w:r>
      <w:proofErr w:type="spellEnd"/>
      <w:r>
        <w:t xml:space="preserve"> </w:t>
      </w:r>
      <w:proofErr w:type="spellStart"/>
      <w:r>
        <w:t>mensch</w:t>
      </w:r>
      <w:proofErr w:type="spellEnd"/>
      <w:r>
        <w:t xml:space="preserve"> ist / oder in </w:t>
      </w:r>
      <w:proofErr w:type="spellStart"/>
      <w:r>
        <w:t>aim</w:t>
      </w:r>
      <w:proofErr w:type="spellEnd"/>
      <w:r>
        <w:t xml:space="preserve"> vergotten </w:t>
      </w:r>
      <w:proofErr w:type="spellStart"/>
      <w:r>
        <w:t>menschen</w:t>
      </w:r>
      <w:proofErr w:type="spellEnd"/>
      <w:r>
        <w:t xml:space="preserve"> / da </w:t>
      </w:r>
      <w:proofErr w:type="spellStart"/>
      <w:r>
        <w:t>wirt</w:t>
      </w:r>
      <w:proofErr w:type="spellEnd"/>
      <w:r>
        <w:t xml:space="preserve"> anders nichts geklagt dann </w:t>
      </w:r>
      <w:proofErr w:type="spellStart"/>
      <w:r>
        <w:t>sünd</w:t>
      </w:r>
      <w:proofErr w:type="spellEnd"/>
      <w:r>
        <w:t xml:space="preserve"> / oder ist anders </w:t>
      </w:r>
      <w:proofErr w:type="spellStart"/>
      <w:r>
        <w:t>kain</w:t>
      </w:r>
      <w:proofErr w:type="spellEnd"/>
      <w:r>
        <w:t xml:space="preserve"> </w:t>
      </w:r>
      <w:proofErr w:type="spellStart"/>
      <w:r>
        <w:t>laid</w:t>
      </w:r>
      <w:proofErr w:type="spellEnd"/>
      <w:r>
        <w:t xml:space="preserve"> / Wann alles das da ist oder geschicht on </w:t>
      </w:r>
      <w:proofErr w:type="spellStart"/>
      <w:r>
        <w:t>sünd</w:t>
      </w:r>
      <w:proofErr w:type="spellEnd"/>
      <w:r>
        <w:t xml:space="preserve"> / das will </w:t>
      </w:r>
      <w:proofErr w:type="spellStart"/>
      <w:r>
        <w:t>got</w:t>
      </w:r>
      <w:proofErr w:type="spellEnd"/>
      <w:r>
        <w:t xml:space="preserve"> haben und sein. Aber die klag </w:t>
      </w:r>
      <w:proofErr w:type="spellStart"/>
      <w:r>
        <w:t>unnd</w:t>
      </w:r>
      <w:proofErr w:type="spellEnd"/>
      <w:r>
        <w:t xml:space="preserve"> der </w:t>
      </w:r>
      <w:proofErr w:type="spellStart"/>
      <w:r>
        <w:t>jamer</w:t>
      </w:r>
      <w:proofErr w:type="spellEnd"/>
      <w:r>
        <w:t xml:space="preserve"> / der </w:t>
      </w:r>
      <w:proofErr w:type="spellStart"/>
      <w:r>
        <w:t>umb</w:t>
      </w:r>
      <w:proofErr w:type="spellEnd"/>
      <w:r>
        <w:t xml:space="preserve"> die </w:t>
      </w:r>
      <w:proofErr w:type="spellStart"/>
      <w:r>
        <w:t>sünd</w:t>
      </w:r>
      <w:proofErr w:type="spellEnd"/>
      <w:r>
        <w:t xml:space="preserve"> ist / der </w:t>
      </w:r>
      <w:proofErr w:type="spellStart"/>
      <w:r>
        <w:t>sol</w:t>
      </w:r>
      <w:proofErr w:type="spellEnd"/>
      <w:r>
        <w:t xml:space="preserve"> und muß bleiben biß an den leiblichen todt in </w:t>
      </w:r>
      <w:proofErr w:type="spellStart"/>
      <w:r>
        <w:t>ainem</w:t>
      </w:r>
      <w:proofErr w:type="spellEnd"/>
      <w:r>
        <w:t xml:space="preserve"> vergotten </w:t>
      </w:r>
      <w:proofErr w:type="spellStart"/>
      <w:r>
        <w:t>menschen</w:t>
      </w:r>
      <w:proofErr w:type="spellEnd"/>
      <w:r>
        <w:t xml:space="preserve"> / </w:t>
      </w:r>
      <w:proofErr w:type="spellStart"/>
      <w:r>
        <w:t>unnd</w:t>
      </w:r>
      <w:proofErr w:type="spellEnd"/>
      <w:r>
        <w:t xml:space="preserve"> sollte der </w:t>
      </w:r>
      <w:proofErr w:type="spellStart"/>
      <w:r>
        <w:t>mensch</w:t>
      </w:r>
      <w:proofErr w:type="spellEnd"/>
      <w:r>
        <w:t xml:space="preserve"> leben biß an den </w:t>
      </w:r>
      <w:proofErr w:type="spellStart"/>
      <w:r>
        <w:t>jungsten</w:t>
      </w:r>
      <w:proofErr w:type="spellEnd"/>
      <w:r>
        <w:t xml:space="preserve"> tag / oder </w:t>
      </w:r>
      <w:proofErr w:type="spellStart"/>
      <w:r>
        <w:t>ewigklich</w:t>
      </w:r>
      <w:proofErr w:type="spellEnd"/>
      <w:r>
        <w:t xml:space="preserve">. Hievon was und ist </w:t>
      </w:r>
      <w:proofErr w:type="spellStart"/>
      <w:r>
        <w:t>Cristus</w:t>
      </w:r>
      <w:proofErr w:type="spellEnd"/>
      <w:r>
        <w:t xml:space="preserve"> </w:t>
      </w:r>
      <w:proofErr w:type="spellStart"/>
      <w:r>
        <w:t>haimlich</w:t>
      </w:r>
      <w:proofErr w:type="spellEnd"/>
      <w:r>
        <w:t xml:space="preserve"> leiden / davon niemand sagt oder </w:t>
      </w:r>
      <w:proofErr w:type="spellStart"/>
      <w:r>
        <w:t>waißt</w:t>
      </w:r>
      <w:proofErr w:type="spellEnd"/>
      <w:r>
        <w:t xml:space="preserve"> </w:t>
      </w:r>
      <w:proofErr w:type="spellStart"/>
      <w:r>
        <w:t>dan</w:t>
      </w:r>
      <w:proofErr w:type="spellEnd"/>
      <w:r>
        <w:t xml:space="preserve"> </w:t>
      </w:r>
      <w:proofErr w:type="spellStart"/>
      <w:r>
        <w:t>allain</w:t>
      </w:r>
      <w:proofErr w:type="spellEnd"/>
      <w:r>
        <w:t xml:space="preserve"> Christus / und </w:t>
      </w:r>
      <w:proofErr w:type="spellStart"/>
      <w:r>
        <w:t>darumb</w:t>
      </w:r>
      <w:proofErr w:type="spellEnd"/>
      <w:r>
        <w:t xml:space="preserve"> </w:t>
      </w:r>
      <w:proofErr w:type="spellStart"/>
      <w:r>
        <w:t>haißt</w:t>
      </w:r>
      <w:proofErr w:type="spellEnd"/>
      <w:r>
        <w:t xml:space="preserve"> es und ist </w:t>
      </w:r>
      <w:proofErr w:type="spellStart"/>
      <w:r>
        <w:t>haimlich</w:t>
      </w:r>
      <w:proofErr w:type="spellEnd"/>
      <w:r>
        <w:t xml:space="preserve">. Es ist auch </w:t>
      </w:r>
      <w:proofErr w:type="spellStart"/>
      <w:r>
        <w:t>ain</w:t>
      </w:r>
      <w:proofErr w:type="spellEnd"/>
      <w:r>
        <w:t xml:space="preserve"> </w:t>
      </w:r>
      <w:proofErr w:type="spellStart"/>
      <w:r>
        <w:t>aigenschafft</w:t>
      </w:r>
      <w:proofErr w:type="spellEnd"/>
      <w:r>
        <w:t xml:space="preserve"> </w:t>
      </w:r>
      <w:proofErr w:type="spellStart"/>
      <w:r>
        <w:t>gotes</w:t>
      </w:r>
      <w:proofErr w:type="spellEnd"/>
      <w:r>
        <w:t xml:space="preserve"> / die er haben will und </w:t>
      </w:r>
      <w:proofErr w:type="spellStart"/>
      <w:r>
        <w:t>jm</w:t>
      </w:r>
      <w:proofErr w:type="spellEnd"/>
      <w:r>
        <w:t xml:space="preserve"> </w:t>
      </w:r>
      <w:proofErr w:type="spellStart"/>
      <w:r>
        <w:t>wol</w:t>
      </w:r>
      <w:proofErr w:type="spellEnd"/>
      <w:r>
        <w:t xml:space="preserve"> </w:t>
      </w:r>
      <w:proofErr w:type="spellStart"/>
      <w:r>
        <w:t>gefellt</w:t>
      </w:r>
      <w:proofErr w:type="spellEnd"/>
      <w:r>
        <w:t xml:space="preserve"> in </w:t>
      </w:r>
      <w:proofErr w:type="spellStart"/>
      <w:r>
        <w:t>aim</w:t>
      </w:r>
      <w:proofErr w:type="spellEnd"/>
      <w:r>
        <w:t xml:space="preserve"> </w:t>
      </w:r>
      <w:proofErr w:type="spellStart"/>
      <w:r>
        <w:t>menschen</w:t>
      </w:r>
      <w:proofErr w:type="spellEnd"/>
      <w:r>
        <w:t xml:space="preserve"> / und ist </w:t>
      </w:r>
      <w:proofErr w:type="spellStart"/>
      <w:r>
        <w:t>wol</w:t>
      </w:r>
      <w:proofErr w:type="spellEnd"/>
      <w:r>
        <w:t xml:space="preserve"> </w:t>
      </w:r>
      <w:proofErr w:type="spellStart"/>
      <w:r>
        <w:t>gots</w:t>
      </w:r>
      <w:proofErr w:type="spellEnd"/>
      <w:r>
        <w:t xml:space="preserve"> </w:t>
      </w:r>
      <w:proofErr w:type="spellStart"/>
      <w:r>
        <w:t>aigenschafft</w:t>
      </w:r>
      <w:proofErr w:type="spellEnd"/>
      <w:r>
        <w:t xml:space="preserve">. Wann es </w:t>
      </w:r>
      <w:proofErr w:type="spellStart"/>
      <w:r>
        <w:t>gehoert</w:t>
      </w:r>
      <w:proofErr w:type="spellEnd"/>
      <w:r>
        <w:t xml:space="preserve"> </w:t>
      </w:r>
      <w:proofErr w:type="spellStart"/>
      <w:r>
        <w:t>menschen</w:t>
      </w:r>
      <w:proofErr w:type="spellEnd"/>
      <w:r>
        <w:t xml:space="preserve"> </w:t>
      </w:r>
      <w:proofErr w:type="spellStart"/>
      <w:r>
        <w:t>nit</w:t>
      </w:r>
      <w:proofErr w:type="spellEnd"/>
      <w:r>
        <w:t xml:space="preserve"> zu / und er vermag sein </w:t>
      </w:r>
      <w:proofErr w:type="spellStart"/>
      <w:r>
        <w:t>nit</w:t>
      </w:r>
      <w:proofErr w:type="spellEnd"/>
      <w:r>
        <w:t xml:space="preserve"> / und </w:t>
      </w:r>
      <w:proofErr w:type="spellStart"/>
      <w:r>
        <w:t>wa</w:t>
      </w:r>
      <w:proofErr w:type="spellEnd"/>
      <w:r>
        <w:t xml:space="preserve"> </w:t>
      </w:r>
      <w:proofErr w:type="spellStart"/>
      <w:r>
        <w:t>got</w:t>
      </w:r>
      <w:proofErr w:type="spellEnd"/>
      <w:r>
        <w:t xml:space="preserve"> diß bekommen </w:t>
      </w:r>
      <w:proofErr w:type="spellStart"/>
      <w:r>
        <w:t>kan</w:t>
      </w:r>
      <w:proofErr w:type="spellEnd"/>
      <w:r>
        <w:t xml:space="preserve"> das ist </w:t>
      </w:r>
      <w:proofErr w:type="spellStart"/>
      <w:r>
        <w:t>jm</w:t>
      </w:r>
      <w:proofErr w:type="spellEnd"/>
      <w:r>
        <w:t xml:space="preserve"> das liebest und </w:t>
      </w:r>
      <w:proofErr w:type="spellStart"/>
      <w:r>
        <w:t>wirdigest</w:t>
      </w:r>
      <w:proofErr w:type="spellEnd"/>
      <w:r>
        <w:t xml:space="preserve"> / wann es ist dem </w:t>
      </w:r>
      <w:proofErr w:type="spellStart"/>
      <w:r>
        <w:t>menschen</w:t>
      </w:r>
      <w:proofErr w:type="spellEnd"/>
      <w:r>
        <w:t xml:space="preserve"> das </w:t>
      </w:r>
      <w:proofErr w:type="spellStart"/>
      <w:r>
        <w:t>bitterst</w:t>
      </w:r>
      <w:proofErr w:type="spellEnd"/>
      <w:r>
        <w:t xml:space="preserve"> und das </w:t>
      </w:r>
      <w:proofErr w:type="spellStart"/>
      <w:r>
        <w:t>schwaerest</w:t>
      </w:r>
      <w:proofErr w:type="spellEnd"/>
      <w:r>
        <w:t xml:space="preserve">. </w:t>
      </w:r>
    </w:p>
    <w:p w14:paraId="7C803042" w14:textId="77777777" w:rsidR="00243995" w:rsidRDefault="00243995" w:rsidP="00243995">
      <w:pPr>
        <w:pStyle w:val="StandardWeb"/>
      </w:pPr>
      <w:r>
        <w:t xml:space="preserve">Alles das hie </w:t>
      </w:r>
      <w:proofErr w:type="spellStart"/>
      <w:r>
        <w:t>geschriben</w:t>
      </w:r>
      <w:proofErr w:type="spellEnd"/>
      <w:r>
        <w:t xml:space="preserve"> ist von </w:t>
      </w:r>
      <w:proofErr w:type="spellStart"/>
      <w:r>
        <w:t>gotes</w:t>
      </w:r>
      <w:proofErr w:type="spellEnd"/>
      <w:r>
        <w:t xml:space="preserve"> </w:t>
      </w:r>
      <w:proofErr w:type="spellStart"/>
      <w:r>
        <w:t>aigenschafft</w:t>
      </w:r>
      <w:proofErr w:type="spellEnd"/>
      <w:r>
        <w:t xml:space="preserve"> / die er doch haben </w:t>
      </w:r>
      <w:proofErr w:type="spellStart"/>
      <w:r>
        <w:t>wil</w:t>
      </w:r>
      <w:proofErr w:type="spellEnd"/>
      <w:r>
        <w:t xml:space="preserve"> in dem </w:t>
      </w:r>
      <w:proofErr w:type="spellStart"/>
      <w:r>
        <w:t>menschen</w:t>
      </w:r>
      <w:proofErr w:type="spellEnd"/>
      <w:r>
        <w:t xml:space="preserve"> / in dem </w:t>
      </w:r>
      <w:proofErr w:type="spellStart"/>
      <w:r>
        <w:t>sy</w:t>
      </w:r>
      <w:proofErr w:type="spellEnd"/>
      <w:r>
        <w:t xml:space="preserve"> </w:t>
      </w:r>
      <w:proofErr w:type="spellStart"/>
      <w:r>
        <w:t>geuebt</w:t>
      </w:r>
      <w:proofErr w:type="spellEnd"/>
      <w:r>
        <w:t xml:space="preserve"> und </w:t>
      </w:r>
      <w:proofErr w:type="spellStart"/>
      <w:r>
        <w:t>gewürckt</w:t>
      </w:r>
      <w:proofErr w:type="spellEnd"/>
      <w:r>
        <w:t xml:space="preserve"> </w:t>
      </w:r>
      <w:proofErr w:type="spellStart"/>
      <w:r>
        <w:t>sol</w:t>
      </w:r>
      <w:proofErr w:type="spellEnd"/>
      <w:r>
        <w:t xml:space="preserve"> werden / die leert das war </w:t>
      </w:r>
      <w:proofErr w:type="spellStart"/>
      <w:r>
        <w:t>liecht</w:t>
      </w:r>
      <w:proofErr w:type="spellEnd"/>
      <w:r>
        <w:t xml:space="preserve">. und leert darzu / </w:t>
      </w:r>
      <w:proofErr w:type="spellStart"/>
      <w:r>
        <w:t>daz</w:t>
      </w:r>
      <w:proofErr w:type="spellEnd"/>
      <w:r>
        <w:t xml:space="preserve"> der </w:t>
      </w:r>
      <w:proofErr w:type="spellStart"/>
      <w:r>
        <w:t>mensch</w:t>
      </w:r>
      <w:proofErr w:type="spellEnd"/>
      <w:r>
        <w:t xml:space="preserve"> in dem </w:t>
      </w:r>
      <w:proofErr w:type="spellStart"/>
      <w:r>
        <w:t>sy</w:t>
      </w:r>
      <w:proofErr w:type="spellEnd"/>
      <w:r>
        <w:t xml:space="preserve"> </w:t>
      </w:r>
      <w:proofErr w:type="spellStart"/>
      <w:r>
        <w:t>gewürckt</w:t>
      </w:r>
      <w:proofErr w:type="spellEnd"/>
      <w:r>
        <w:t xml:space="preserve"> und </w:t>
      </w:r>
      <w:proofErr w:type="spellStart"/>
      <w:r>
        <w:t>geuebet</w:t>
      </w:r>
      <w:proofErr w:type="spellEnd"/>
      <w:r>
        <w:t xml:space="preserve"> </w:t>
      </w:r>
      <w:proofErr w:type="spellStart"/>
      <w:r>
        <w:t>wirt</w:t>
      </w:r>
      <w:proofErr w:type="spellEnd"/>
      <w:r>
        <w:t xml:space="preserve"> / das er sich der also wenig </w:t>
      </w:r>
      <w:proofErr w:type="spellStart"/>
      <w:r>
        <w:t>annimpt</w:t>
      </w:r>
      <w:proofErr w:type="spellEnd"/>
      <w:r>
        <w:t xml:space="preserve"> als ob er </w:t>
      </w:r>
      <w:proofErr w:type="spellStart"/>
      <w:r>
        <w:t>nit</w:t>
      </w:r>
      <w:proofErr w:type="spellEnd"/>
      <w:r>
        <w:t xml:space="preserve"> </w:t>
      </w:r>
      <w:proofErr w:type="spellStart"/>
      <w:r>
        <w:t>waere</w:t>
      </w:r>
      <w:proofErr w:type="spellEnd"/>
      <w:r>
        <w:t xml:space="preserve"> / Wann da </w:t>
      </w:r>
      <w:proofErr w:type="spellStart"/>
      <w:r>
        <w:t>wirt</w:t>
      </w:r>
      <w:proofErr w:type="spellEnd"/>
      <w:r>
        <w:t xml:space="preserve"> erkannt also / </w:t>
      </w:r>
      <w:proofErr w:type="spellStart"/>
      <w:r>
        <w:t>daz</w:t>
      </w:r>
      <w:proofErr w:type="spellEnd"/>
      <w:r>
        <w:t xml:space="preserve"> es der </w:t>
      </w:r>
      <w:proofErr w:type="spellStart"/>
      <w:r>
        <w:t>mensch</w:t>
      </w:r>
      <w:proofErr w:type="spellEnd"/>
      <w:r>
        <w:t xml:space="preserve"> nicht vermag / und </w:t>
      </w:r>
      <w:proofErr w:type="spellStart"/>
      <w:r>
        <w:t>jm</w:t>
      </w:r>
      <w:proofErr w:type="spellEnd"/>
      <w:r>
        <w:t xml:space="preserve"> </w:t>
      </w:r>
      <w:proofErr w:type="spellStart"/>
      <w:r>
        <w:t>nit</w:t>
      </w:r>
      <w:proofErr w:type="spellEnd"/>
      <w:r>
        <w:t xml:space="preserve"> </w:t>
      </w:r>
      <w:proofErr w:type="spellStart"/>
      <w:r>
        <w:t>zugehoert</w:t>
      </w:r>
      <w:proofErr w:type="spellEnd"/>
      <w:r>
        <w:t xml:space="preserve">. </w:t>
      </w:r>
    </w:p>
    <w:p w14:paraId="5CC848DD" w14:textId="77777777" w:rsidR="00243995" w:rsidRDefault="00243995" w:rsidP="00243995">
      <w:pPr>
        <w:pStyle w:val="berschrift2"/>
      </w:pPr>
      <w:r>
        <w:t>Das XXXVI Capitel</w:t>
      </w:r>
    </w:p>
    <w:p w14:paraId="0AA02DEA" w14:textId="77777777" w:rsidR="00243995" w:rsidRDefault="00243995" w:rsidP="00243995">
      <w:pPr>
        <w:pStyle w:val="StandardWeb"/>
      </w:pPr>
      <w:r>
        <w:t xml:space="preserve">Sich / </w:t>
      </w:r>
      <w:proofErr w:type="spellStart"/>
      <w:r>
        <w:t>wa</w:t>
      </w:r>
      <w:proofErr w:type="spellEnd"/>
      <w:r>
        <w:t xml:space="preserve"> </w:t>
      </w:r>
      <w:proofErr w:type="spellStart"/>
      <w:r>
        <w:t>ain</w:t>
      </w:r>
      <w:proofErr w:type="spellEnd"/>
      <w:r>
        <w:t xml:space="preserve"> </w:t>
      </w:r>
      <w:proofErr w:type="spellStart"/>
      <w:r>
        <w:t>solicher</w:t>
      </w:r>
      <w:proofErr w:type="spellEnd"/>
      <w:r>
        <w:t xml:space="preserve"> </w:t>
      </w:r>
      <w:proofErr w:type="spellStart"/>
      <w:r>
        <w:t>vergotter</w:t>
      </w:r>
      <w:proofErr w:type="spellEnd"/>
      <w:r>
        <w:t xml:space="preserve"> </w:t>
      </w:r>
      <w:proofErr w:type="spellStart"/>
      <w:r>
        <w:t>mensch</w:t>
      </w:r>
      <w:proofErr w:type="spellEnd"/>
      <w:r>
        <w:t xml:space="preserve"> </w:t>
      </w:r>
      <w:proofErr w:type="spellStart"/>
      <w:r>
        <w:t>waer</w:t>
      </w:r>
      <w:proofErr w:type="spellEnd"/>
      <w:r>
        <w:t xml:space="preserve"> oder ist / da </w:t>
      </w:r>
      <w:proofErr w:type="spellStart"/>
      <w:r>
        <w:t>wirt</w:t>
      </w:r>
      <w:proofErr w:type="spellEnd"/>
      <w:r>
        <w:t xml:space="preserve"> oder ist das allerbest und </w:t>
      </w:r>
      <w:proofErr w:type="spellStart"/>
      <w:r>
        <w:t>edelst</w:t>
      </w:r>
      <w:proofErr w:type="spellEnd"/>
      <w:r>
        <w:t xml:space="preserve"> leben / und </w:t>
      </w:r>
      <w:proofErr w:type="spellStart"/>
      <w:r>
        <w:t>got</w:t>
      </w:r>
      <w:proofErr w:type="spellEnd"/>
      <w:r>
        <w:t xml:space="preserve"> das wir </w:t>
      </w:r>
      <w:proofErr w:type="spellStart"/>
      <w:r>
        <w:t>digest</w:t>
      </w:r>
      <w:proofErr w:type="spellEnd"/>
      <w:r>
        <w:t xml:space="preserve"> das </w:t>
      </w:r>
      <w:proofErr w:type="spellStart"/>
      <w:r>
        <w:t>ye</w:t>
      </w:r>
      <w:proofErr w:type="spellEnd"/>
      <w:r>
        <w:t xml:space="preserve"> ward oder </w:t>
      </w:r>
      <w:proofErr w:type="spellStart"/>
      <w:r>
        <w:t>ymmer</w:t>
      </w:r>
      <w:proofErr w:type="spellEnd"/>
      <w:r>
        <w:t xml:space="preserve"> </w:t>
      </w:r>
      <w:proofErr w:type="spellStart"/>
      <w:r>
        <w:t>wirt</w:t>
      </w:r>
      <w:proofErr w:type="spellEnd"/>
      <w:r>
        <w:t xml:space="preserve">. Und von der ewigen lieb (die da liebt </w:t>
      </w:r>
      <w:proofErr w:type="spellStart"/>
      <w:r>
        <w:t>got</w:t>
      </w:r>
      <w:proofErr w:type="spellEnd"/>
      <w:r>
        <w:t xml:space="preserve"> als gut / und </w:t>
      </w:r>
      <w:proofErr w:type="spellStart"/>
      <w:r>
        <w:t>umb</w:t>
      </w:r>
      <w:proofErr w:type="spellEnd"/>
      <w:r>
        <w:t xml:space="preserve"> gut / und das </w:t>
      </w:r>
      <w:proofErr w:type="spellStart"/>
      <w:r>
        <w:t>best</w:t>
      </w:r>
      <w:proofErr w:type="spellEnd"/>
      <w:r>
        <w:t xml:space="preserve"> und </w:t>
      </w:r>
      <w:proofErr w:type="spellStart"/>
      <w:r>
        <w:t>edelst</w:t>
      </w:r>
      <w:proofErr w:type="spellEnd"/>
      <w:r>
        <w:t xml:space="preserve"> in allen dingen / liebt </w:t>
      </w:r>
      <w:proofErr w:type="spellStart"/>
      <w:r>
        <w:t>umb</w:t>
      </w:r>
      <w:proofErr w:type="spellEnd"/>
      <w:r>
        <w:t xml:space="preserve"> gut) </w:t>
      </w:r>
      <w:proofErr w:type="spellStart"/>
      <w:r>
        <w:t>wirt</w:t>
      </w:r>
      <w:proofErr w:type="spellEnd"/>
      <w:r>
        <w:t xml:space="preserve"> das war edel leben als </w:t>
      </w:r>
      <w:proofErr w:type="spellStart"/>
      <w:r>
        <w:t>ser</w:t>
      </w:r>
      <w:proofErr w:type="spellEnd"/>
      <w:r>
        <w:t xml:space="preserve"> geliebt / das es </w:t>
      </w:r>
      <w:proofErr w:type="spellStart"/>
      <w:r>
        <w:t>nymmer</w:t>
      </w:r>
      <w:proofErr w:type="spellEnd"/>
      <w:r>
        <w:t xml:space="preserve"> gelassen </w:t>
      </w:r>
      <w:proofErr w:type="spellStart"/>
      <w:r>
        <w:t>wirt</w:t>
      </w:r>
      <w:proofErr w:type="spellEnd"/>
      <w:r>
        <w:t xml:space="preserve">. und </w:t>
      </w:r>
      <w:proofErr w:type="spellStart"/>
      <w:r>
        <w:t>wa</w:t>
      </w:r>
      <w:proofErr w:type="spellEnd"/>
      <w:r>
        <w:t xml:space="preserve"> es in </w:t>
      </w:r>
      <w:proofErr w:type="spellStart"/>
      <w:r>
        <w:t>ainem</w:t>
      </w:r>
      <w:proofErr w:type="spellEnd"/>
      <w:r>
        <w:t xml:space="preserve"> </w:t>
      </w:r>
      <w:proofErr w:type="spellStart"/>
      <w:r>
        <w:t>menschen</w:t>
      </w:r>
      <w:proofErr w:type="spellEnd"/>
      <w:r>
        <w:t xml:space="preserve"> ist / </w:t>
      </w:r>
      <w:proofErr w:type="spellStart"/>
      <w:r>
        <w:t>solt</w:t>
      </w:r>
      <w:proofErr w:type="spellEnd"/>
      <w:r>
        <w:t xml:space="preserve"> der </w:t>
      </w:r>
      <w:proofErr w:type="spellStart"/>
      <w:r>
        <w:t>mensch</w:t>
      </w:r>
      <w:proofErr w:type="spellEnd"/>
      <w:r>
        <w:t xml:space="preserve"> leben biß an den </w:t>
      </w:r>
      <w:proofErr w:type="spellStart"/>
      <w:r>
        <w:t>jungsten</w:t>
      </w:r>
      <w:proofErr w:type="spellEnd"/>
      <w:r>
        <w:t xml:space="preserve"> tag. Und es ist </w:t>
      </w:r>
      <w:proofErr w:type="spellStart"/>
      <w:r>
        <w:t>unmüglich</w:t>
      </w:r>
      <w:proofErr w:type="spellEnd"/>
      <w:r>
        <w:t xml:space="preserve"> zu lassen / und </w:t>
      </w:r>
      <w:proofErr w:type="spellStart"/>
      <w:r>
        <w:t>solt</w:t>
      </w:r>
      <w:proofErr w:type="spellEnd"/>
      <w:r>
        <w:t xml:space="preserve"> </w:t>
      </w:r>
      <w:proofErr w:type="spellStart"/>
      <w:r>
        <w:t>derselb</w:t>
      </w:r>
      <w:proofErr w:type="spellEnd"/>
      <w:r>
        <w:t xml:space="preserve"> </w:t>
      </w:r>
      <w:proofErr w:type="spellStart"/>
      <w:r>
        <w:t>mensch</w:t>
      </w:r>
      <w:proofErr w:type="spellEnd"/>
      <w:r>
        <w:t xml:space="preserve"> tausend </w:t>
      </w:r>
      <w:proofErr w:type="spellStart"/>
      <w:r>
        <w:t>toed</w:t>
      </w:r>
      <w:proofErr w:type="spellEnd"/>
      <w:r>
        <w:t xml:space="preserve"> sterben / und alles das leiden auf </w:t>
      </w:r>
      <w:proofErr w:type="spellStart"/>
      <w:r>
        <w:t>jn</w:t>
      </w:r>
      <w:proofErr w:type="spellEnd"/>
      <w:r>
        <w:t xml:space="preserve"> fallen das auf all </w:t>
      </w:r>
      <w:proofErr w:type="spellStart"/>
      <w:r>
        <w:t>creaturn</w:t>
      </w:r>
      <w:proofErr w:type="spellEnd"/>
      <w:r>
        <w:t xml:space="preserve"> fallen mag / das </w:t>
      </w:r>
      <w:proofErr w:type="spellStart"/>
      <w:r>
        <w:t>wolt</w:t>
      </w:r>
      <w:proofErr w:type="spellEnd"/>
      <w:r>
        <w:t xml:space="preserve"> man alles lieber leiden dann man das edel leben lassen </w:t>
      </w:r>
      <w:proofErr w:type="spellStart"/>
      <w:r>
        <w:t>solt</w:t>
      </w:r>
      <w:proofErr w:type="spellEnd"/>
      <w:r>
        <w:t xml:space="preserve"> / und ob man </w:t>
      </w:r>
      <w:proofErr w:type="spellStart"/>
      <w:r>
        <w:t>ains</w:t>
      </w:r>
      <w:proofErr w:type="spellEnd"/>
      <w:r>
        <w:t xml:space="preserve"> </w:t>
      </w:r>
      <w:proofErr w:type="spellStart"/>
      <w:r>
        <w:t>engels</w:t>
      </w:r>
      <w:proofErr w:type="spellEnd"/>
      <w:r>
        <w:t xml:space="preserve"> leben darfür </w:t>
      </w:r>
      <w:proofErr w:type="spellStart"/>
      <w:r>
        <w:t>habne</w:t>
      </w:r>
      <w:proofErr w:type="spellEnd"/>
      <w:r>
        <w:t xml:space="preserve"> </w:t>
      </w:r>
      <w:proofErr w:type="spellStart"/>
      <w:r>
        <w:t>moecht</w:t>
      </w:r>
      <w:proofErr w:type="spellEnd"/>
      <w:r>
        <w:t xml:space="preserve">. Sich nun ist </w:t>
      </w:r>
      <w:proofErr w:type="spellStart"/>
      <w:r>
        <w:t>geantwort</w:t>
      </w:r>
      <w:proofErr w:type="spellEnd"/>
      <w:r>
        <w:t xml:space="preserve"> so man fragt / Wenn der </w:t>
      </w:r>
      <w:proofErr w:type="spellStart"/>
      <w:r>
        <w:t>mensch</w:t>
      </w:r>
      <w:proofErr w:type="spellEnd"/>
      <w:r>
        <w:t xml:space="preserve"> mit Christus leben </w:t>
      </w:r>
      <w:proofErr w:type="spellStart"/>
      <w:r>
        <w:t>nit</w:t>
      </w:r>
      <w:proofErr w:type="spellEnd"/>
      <w:r>
        <w:t xml:space="preserve"> </w:t>
      </w:r>
      <w:proofErr w:type="spellStart"/>
      <w:r>
        <w:t>mer</w:t>
      </w:r>
      <w:proofErr w:type="spellEnd"/>
      <w:r>
        <w:t xml:space="preserve"> überkommen </w:t>
      </w:r>
      <w:proofErr w:type="spellStart"/>
      <w:r>
        <w:t>moecht</w:t>
      </w:r>
      <w:proofErr w:type="spellEnd"/>
      <w:r>
        <w:t xml:space="preserve"> / oder </w:t>
      </w:r>
      <w:proofErr w:type="spellStart"/>
      <w:r>
        <w:t>kainn</w:t>
      </w:r>
      <w:proofErr w:type="spellEnd"/>
      <w:r>
        <w:t xml:space="preserve"> nutz damit schaffen/ was </w:t>
      </w:r>
      <w:proofErr w:type="spellStart"/>
      <w:r>
        <w:t>sol</w:t>
      </w:r>
      <w:proofErr w:type="spellEnd"/>
      <w:r>
        <w:t xml:space="preserve"> es dann </w:t>
      </w:r>
      <w:proofErr w:type="spellStart"/>
      <w:r>
        <w:t>fürbaß</w:t>
      </w:r>
      <w:proofErr w:type="spellEnd"/>
      <w:r>
        <w:t xml:space="preserve"> </w:t>
      </w:r>
      <w:proofErr w:type="spellStart"/>
      <w:r>
        <w:t>mer</w:t>
      </w:r>
      <w:proofErr w:type="spellEnd"/>
      <w:r>
        <w:t xml:space="preserve">. Es </w:t>
      </w:r>
      <w:proofErr w:type="spellStart"/>
      <w:r>
        <w:t>wirt</w:t>
      </w:r>
      <w:proofErr w:type="spellEnd"/>
      <w:r>
        <w:t xml:space="preserve"> gehabt </w:t>
      </w:r>
      <w:proofErr w:type="spellStart"/>
      <w:r>
        <w:t>darumb</w:t>
      </w:r>
      <w:proofErr w:type="spellEnd"/>
      <w:r>
        <w:t xml:space="preserve"> das man nutz damit schaff / oder etwas damit </w:t>
      </w:r>
      <w:proofErr w:type="spellStart"/>
      <w:r>
        <w:t>überkummm</w:t>
      </w:r>
      <w:proofErr w:type="spellEnd"/>
      <w:r>
        <w:t xml:space="preserve"> / sonder von lieb </w:t>
      </w:r>
      <w:proofErr w:type="spellStart"/>
      <w:r>
        <w:t>umb</w:t>
      </w:r>
      <w:proofErr w:type="spellEnd"/>
      <w:r>
        <w:t xml:space="preserve"> seinen </w:t>
      </w:r>
      <w:proofErr w:type="spellStart"/>
      <w:r>
        <w:t>adel</w:t>
      </w:r>
      <w:proofErr w:type="spellEnd"/>
      <w:r>
        <w:t xml:space="preserve"> / und das es </w:t>
      </w:r>
      <w:proofErr w:type="spellStart"/>
      <w:r>
        <w:t>got</w:t>
      </w:r>
      <w:proofErr w:type="spellEnd"/>
      <w:r>
        <w:t xml:space="preserve"> also lieb und wert ist. Und wer da sagt oder </w:t>
      </w:r>
      <w:proofErr w:type="spellStart"/>
      <w:r>
        <w:t>maint</w:t>
      </w:r>
      <w:proofErr w:type="spellEnd"/>
      <w:r>
        <w:t xml:space="preserve"> / man hab sein gnug / oder man </w:t>
      </w:r>
      <w:proofErr w:type="spellStart"/>
      <w:r>
        <w:t>sol</w:t>
      </w:r>
      <w:proofErr w:type="spellEnd"/>
      <w:r>
        <w:t xml:space="preserve"> es hinlegen / der </w:t>
      </w:r>
      <w:proofErr w:type="spellStart"/>
      <w:r>
        <w:t>geschmackt</w:t>
      </w:r>
      <w:proofErr w:type="spellEnd"/>
      <w:r>
        <w:t xml:space="preserve"> oder erkannt es </w:t>
      </w:r>
      <w:proofErr w:type="spellStart"/>
      <w:r>
        <w:t>nit</w:t>
      </w:r>
      <w:proofErr w:type="spellEnd"/>
      <w:r>
        <w:t xml:space="preserve"> / Wann wo es in der </w:t>
      </w:r>
      <w:proofErr w:type="spellStart"/>
      <w:r>
        <w:t>warhait</w:t>
      </w:r>
      <w:proofErr w:type="spellEnd"/>
      <w:r>
        <w:t xml:space="preserve"> befunden oder </w:t>
      </w:r>
      <w:proofErr w:type="spellStart"/>
      <w:r>
        <w:t>geschmackt</w:t>
      </w:r>
      <w:proofErr w:type="spellEnd"/>
      <w:r>
        <w:t xml:space="preserve"> </w:t>
      </w:r>
      <w:proofErr w:type="spellStart"/>
      <w:r>
        <w:t>wirt</w:t>
      </w:r>
      <w:proofErr w:type="spellEnd"/>
      <w:r>
        <w:t xml:space="preserve"> / da mag es </w:t>
      </w:r>
      <w:proofErr w:type="spellStart"/>
      <w:r>
        <w:t>nymmermer</w:t>
      </w:r>
      <w:proofErr w:type="spellEnd"/>
      <w:r>
        <w:t xml:space="preserve"> gelassen werden. Und wer Christus leben </w:t>
      </w:r>
      <w:proofErr w:type="spellStart"/>
      <w:r>
        <w:t>darumb</w:t>
      </w:r>
      <w:proofErr w:type="spellEnd"/>
      <w:r>
        <w:t xml:space="preserve"> hat / das er damit etwas </w:t>
      </w:r>
      <w:proofErr w:type="spellStart"/>
      <w:r>
        <w:t>überkumm</w:t>
      </w:r>
      <w:proofErr w:type="spellEnd"/>
      <w:r>
        <w:t xml:space="preserve"> oder verdien / der hat es als </w:t>
      </w:r>
      <w:proofErr w:type="spellStart"/>
      <w:r>
        <w:t>ain</w:t>
      </w:r>
      <w:proofErr w:type="spellEnd"/>
      <w:r>
        <w:t xml:space="preserve"> </w:t>
      </w:r>
      <w:proofErr w:type="spellStart"/>
      <w:r>
        <w:t>loner</w:t>
      </w:r>
      <w:proofErr w:type="spellEnd"/>
      <w:r>
        <w:t xml:space="preserve"> / und </w:t>
      </w:r>
      <w:proofErr w:type="spellStart"/>
      <w:r>
        <w:t>nit</w:t>
      </w:r>
      <w:proofErr w:type="spellEnd"/>
      <w:r>
        <w:t xml:space="preserve"> von lieb / und hat sein auch zu mal nicht. Wer es </w:t>
      </w:r>
      <w:proofErr w:type="spellStart"/>
      <w:r>
        <w:t>nit</w:t>
      </w:r>
      <w:proofErr w:type="spellEnd"/>
      <w:r>
        <w:t xml:space="preserve"> von lieb hat / der hat sein nicht / er mag </w:t>
      </w:r>
      <w:proofErr w:type="spellStart"/>
      <w:r>
        <w:t>wol</w:t>
      </w:r>
      <w:proofErr w:type="spellEnd"/>
      <w:r>
        <w:t xml:space="preserve"> </w:t>
      </w:r>
      <w:proofErr w:type="spellStart"/>
      <w:r>
        <w:t>waenen</w:t>
      </w:r>
      <w:proofErr w:type="spellEnd"/>
      <w:r>
        <w:t xml:space="preserve"> er hab es / er ist aber betrogen. Christus </w:t>
      </w:r>
      <w:proofErr w:type="spellStart"/>
      <w:r>
        <w:t>het</w:t>
      </w:r>
      <w:proofErr w:type="spellEnd"/>
      <w:r>
        <w:t xml:space="preserve"> sein leben </w:t>
      </w:r>
      <w:proofErr w:type="spellStart"/>
      <w:r>
        <w:t>nit</w:t>
      </w:r>
      <w:proofErr w:type="spellEnd"/>
      <w:r>
        <w:t xml:space="preserve"> </w:t>
      </w:r>
      <w:proofErr w:type="spellStart"/>
      <w:r>
        <w:t>umb</w:t>
      </w:r>
      <w:proofErr w:type="spellEnd"/>
      <w:r>
        <w:t xml:space="preserve"> </w:t>
      </w:r>
      <w:proofErr w:type="spellStart"/>
      <w:r>
        <w:t>lon</w:t>
      </w:r>
      <w:proofErr w:type="spellEnd"/>
      <w:r>
        <w:t xml:space="preserve"> sonder von lieb / und die lieb macht das leben leicht / und </w:t>
      </w:r>
      <w:proofErr w:type="spellStart"/>
      <w:r>
        <w:t>nit</w:t>
      </w:r>
      <w:proofErr w:type="spellEnd"/>
      <w:r>
        <w:t xml:space="preserve"> </w:t>
      </w:r>
      <w:proofErr w:type="spellStart"/>
      <w:r>
        <w:t>schwaer</w:t>
      </w:r>
      <w:proofErr w:type="spellEnd"/>
      <w:r>
        <w:t xml:space="preserve"> / und das es </w:t>
      </w:r>
      <w:proofErr w:type="spellStart"/>
      <w:r>
        <w:t>geren</w:t>
      </w:r>
      <w:proofErr w:type="spellEnd"/>
      <w:r>
        <w:t xml:space="preserve"> gehabt und </w:t>
      </w:r>
      <w:proofErr w:type="spellStart"/>
      <w:r>
        <w:t>willigklich</w:t>
      </w:r>
      <w:proofErr w:type="spellEnd"/>
      <w:r>
        <w:t xml:space="preserve"> getragen </w:t>
      </w:r>
      <w:proofErr w:type="spellStart"/>
      <w:r>
        <w:t>wirt</w:t>
      </w:r>
      <w:proofErr w:type="spellEnd"/>
      <w:r>
        <w:t xml:space="preserve">. Aber der es </w:t>
      </w:r>
      <w:proofErr w:type="spellStart"/>
      <w:r>
        <w:t>nit</w:t>
      </w:r>
      <w:proofErr w:type="spellEnd"/>
      <w:r>
        <w:t xml:space="preserve"> hat von lieb / sonder er </w:t>
      </w:r>
      <w:proofErr w:type="spellStart"/>
      <w:r>
        <w:t>waenet</w:t>
      </w:r>
      <w:proofErr w:type="spellEnd"/>
      <w:r>
        <w:t xml:space="preserve"> er hab es </w:t>
      </w:r>
      <w:proofErr w:type="spellStart"/>
      <w:r>
        <w:t>umb</w:t>
      </w:r>
      <w:proofErr w:type="spellEnd"/>
      <w:r>
        <w:t xml:space="preserve"> </w:t>
      </w:r>
      <w:proofErr w:type="spellStart"/>
      <w:r>
        <w:t>lon</w:t>
      </w:r>
      <w:proofErr w:type="spellEnd"/>
      <w:r>
        <w:t xml:space="preserve"> / dem ist es </w:t>
      </w:r>
      <w:proofErr w:type="spellStart"/>
      <w:r>
        <w:t>schwaer</w:t>
      </w:r>
      <w:proofErr w:type="spellEnd"/>
      <w:r>
        <w:t xml:space="preserve"> / und </w:t>
      </w:r>
      <w:proofErr w:type="spellStart"/>
      <w:r>
        <w:t>waer</w:t>
      </w:r>
      <w:proofErr w:type="spellEnd"/>
      <w:r>
        <w:t xml:space="preserve"> sein </w:t>
      </w:r>
      <w:proofErr w:type="spellStart"/>
      <w:r>
        <w:t>geren</w:t>
      </w:r>
      <w:proofErr w:type="spellEnd"/>
      <w:r>
        <w:t xml:space="preserve"> bald ledig. Und das </w:t>
      </w:r>
      <w:proofErr w:type="spellStart"/>
      <w:r>
        <w:t>gehoert</w:t>
      </w:r>
      <w:proofErr w:type="spellEnd"/>
      <w:r>
        <w:t xml:space="preserve"> </w:t>
      </w:r>
      <w:proofErr w:type="spellStart"/>
      <w:r>
        <w:t>aim</w:t>
      </w:r>
      <w:proofErr w:type="spellEnd"/>
      <w:r>
        <w:t xml:space="preserve"> </w:t>
      </w:r>
      <w:proofErr w:type="spellStart"/>
      <w:r>
        <w:t>yegklichen</w:t>
      </w:r>
      <w:proofErr w:type="spellEnd"/>
      <w:r>
        <w:t xml:space="preserve"> </w:t>
      </w:r>
      <w:proofErr w:type="spellStart"/>
      <w:r>
        <w:t>loner</w:t>
      </w:r>
      <w:proofErr w:type="spellEnd"/>
      <w:r>
        <w:t xml:space="preserve"> zu / das er seiner </w:t>
      </w:r>
      <w:proofErr w:type="spellStart"/>
      <w:r>
        <w:t>arbait</w:t>
      </w:r>
      <w:proofErr w:type="spellEnd"/>
      <w:r>
        <w:t xml:space="preserve"> gern </w:t>
      </w:r>
      <w:proofErr w:type="spellStart"/>
      <w:r>
        <w:t>ain</w:t>
      </w:r>
      <w:proofErr w:type="spellEnd"/>
      <w:r>
        <w:t xml:space="preserve"> end </w:t>
      </w:r>
      <w:proofErr w:type="spellStart"/>
      <w:r>
        <w:t>het</w:t>
      </w:r>
      <w:proofErr w:type="spellEnd"/>
      <w:r>
        <w:t xml:space="preserve"> / Aber </w:t>
      </w:r>
      <w:proofErr w:type="spellStart"/>
      <w:r>
        <w:t>ainen</w:t>
      </w:r>
      <w:proofErr w:type="spellEnd"/>
      <w:r>
        <w:t xml:space="preserve"> warn lieber </w:t>
      </w:r>
      <w:proofErr w:type="spellStart"/>
      <w:r>
        <w:t>verdreüßt</w:t>
      </w:r>
      <w:proofErr w:type="spellEnd"/>
      <w:r>
        <w:t xml:space="preserve"> weder </w:t>
      </w:r>
      <w:proofErr w:type="spellStart"/>
      <w:r>
        <w:t>arbait</w:t>
      </w:r>
      <w:proofErr w:type="spellEnd"/>
      <w:r>
        <w:t xml:space="preserve"> / noch zeit / oder </w:t>
      </w:r>
      <w:proofErr w:type="spellStart"/>
      <w:r>
        <w:t>leidens</w:t>
      </w:r>
      <w:proofErr w:type="spellEnd"/>
      <w:r>
        <w:t xml:space="preserve">. </w:t>
      </w:r>
      <w:proofErr w:type="spellStart"/>
      <w:r>
        <w:t>Darumb</w:t>
      </w:r>
      <w:proofErr w:type="spellEnd"/>
      <w:r>
        <w:t xml:space="preserve"> ist </w:t>
      </w:r>
      <w:proofErr w:type="spellStart"/>
      <w:r>
        <w:t>geschriben</w:t>
      </w:r>
      <w:proofErr w:type="spellEnd"/>
      <w:r>
        <w:t xml:space="preserve">. </w:t>
      </w:r>
      <w:proofErr w:type="spellStart"/>
      <w:r>
        <w:t>Got</w:t>
      </w:r>
      <w:proofErr w:type="spellEnd"/>
      <w:r>
        <w:t xml:space="preserve"> dienen und leben ist leicht dem der es thut. Es ist war / denn der es von liebe thut. Aber der es </w:t>
      </w:r>
      <w:proofErr w:type="spellStart"/>
      <w:r>
        <w:t>umb</w:t>
      </w:r>
      <w:proofErr w:type="spellEnd"/>
      <w:r>
        <w:t xml:space="preserve"> </w:t>
      </w:r>
      <w:proofErr w:type="spellStart"/>
      <w:r>
        <w:t>lon</w:t>
      </w:r>
      <w:proofErr w:type="spellEnd"/>
      <w:r>
        <w:t xml:space="preserve"> thut / dem ist es </w:t>
      </w:r>
      <w:proofErr w:type="spellStart"/>
      <w:r>
        <w:t>schwaer</w:t>
      </w:r>
      <w:proofErr w:type="spellEnd"/>
      <w:r>
        <w:t xml:space="preserve">. Und also ist es </w:t>
      </w:r>
      <w:proofErr w:type="spellStart"/>
      <w:r>
        <w:t>umb</w:t>
      </w:r>
      <w:proofErr w:type="spellEnd"/>
      <w:r>
        <w:t xml:space="preserve"> all </w:t>
      </w:r>
      <w:proofErr w:type="spellStart"/>
      <w:r>
        <w:t>tugendt</w:t>
      </w:r>
      <w:proofErr w:type="spellEnd"/>
      <w:r>
        <w:t xml:space="preserve"> und gute </w:t>
      </w:r>
      <w:proofErr w:type="spellStart"/>
      <w:r>
        <w:t>werck</w:t>
      </w:r>
      <w:proofErr w:type="spellEnd"/>
      <w:r>
        <w:t xml:space="preserve"> / und also ist es auch </w:t>
      </w:r>
      <w:proofErr w:type="spellStart"/>
      <w:r>
        <w:t>umb</w:t>
      </w:r>
      <w:proofErr w:type="spellEnd"/>
      <w:r>
        <w:t xml:space="preserve"> </w:t>
      </w:r>
      <w:proofErr w:type="spellStart"/>
      <w:r>
        <w:t>ordnung</w:t>
      </w:r>
      <w:proofErr w:type="spellEnd"/>
      <w:r>
        <w:t xml:space="preserve"> / </w:t>
      </w:r>
      <w:proofErr w:type="spellStart"/>
      <w:r>
        <w:t>redlichait</w:t>
      </w:r>
      <w:proofErr w:type="spellEnd"/>
      <w:r>
        <w:t xml:space="preserve"> / und </w:t>
      </w:r>
      <w:proofErr w:type="spellStart"/>
      <w:r>
        <w:t>dergleich</w:t>
      </w:r>
      <w:proofErr w:type="spellEnd"/>
      <w:r>
        <w:t xml:space="preserve">. </w:t>
      </w:r>
    </w:p>
    <w:p w14:paraId="3E0E2580" w14:textId="77777777" w:rsidR="00243995" w:rsidRDefault="00243995" w:rsidP="00243995">
      <w:pPr>
        <w:pStyle w:val="berschrift2"/>
      </w:pPr>
      <w:r>
        <w:t>Das XXXVII Capitel</w:t>
      </w:r>
    </w:p>
    <w:p w14:paraId="3FC181E2" w14:textId="77777777" w:rsidR="00243995" w:rsidRDefault="00243995" w:rsidP="00243995">
      <w:pPr>
        <w:pStyle w:val="StandardWeb"/>
      </w:pPr>
      <w:r>
        <w:t xml:space="preserve">Man spricht / und ist war / </w:t>
      </w:r>
      <w:proofErr w:type="spellStart"/>
      <w:r>
        <w:t>Got</w:t>
      </w:r>
      <w:proofErr w:type="spellEnd"/>
      <w:r>
        <w:t xml:space="preserve"> ist über und on alle weiß / maß / und </w:t>
      </w:r>
      <w:proofErr w:type="spellStart"/>
      <w:r>
        <w:t>ordnung</w:t>
      </w:r>
      <w:proofErr w:type="spellEnd"/>
      <w:r>
        <w:t xml:space="preserve"> / und gibt allen dingen weiß / maß / </w:t>
      </w:r>
      <w:proofErr w:type="spellStart"/>
      <w:r>
        <w:t>ordnung</w:t>
      </w:r>
      <w:proofErr w:type="spellEnd"/>
      <w:r>
        <w:t xml:space="preserve"> und </w:t>
      </w:r>
      <w:proofErr w:type="spellStart"/>
      <w:r>
        <w:t>redlichait</w:t>
      </w:r>
      <w:proofErr w:type="spellEnd"/>
      <w:r>
        <w:t xml:space="preserve">. Das </w:t>
      </w:r>
      <w:proofErr w:type="spellStart"/>
      <w:r>
        <w:t>sol</w:t>
      </w:r>
      <w:proofErr w:type="spellEnd"/>
      <w:r>
        <w:t xml:space="preserve"> man also </w:t>
      </w:r>
      <w:proofErr w:type="spellStart"/>
      <w:r>
        <w:t>versteen</w:t>
      </w:r>
      <w:proofErr w:type="spellEnd"/>
      <w:r>
        <w:t xml:space="preserve">. </w:t>
      </w:r>
      <w:proofErr w:type="spellStart"/>
      <w:r>
        <w:t>Got</w:t>
      </w:r>
      <w:proofErr w:type="spellEnd"/>
      <w:r>
        <w:t xml:space="preserve"> </w:t>
      </w:r>
      <w:proofErr w:type="spellStart"/>
      <w:r>
        <w:t>wil</w:t>
      </w:r>
      <w:proofErr w:type="spellEnd"/>
      <w:r>
        <w:t xml:space="preserve"> das alles haben / und mag es an </w:t>
      </w:r>
      <w:proofErr w:type="spellStart"/>
      <w:r>
        <w:t>jmselber</w:t>
      </w:r>
      <w:proofErr w:type="spellEnd"/>
      <w:r>
        <w:t xml:space="preserve"> on </w:t>
      </w:r>
      <w:proofErr w:type="spellStart"/>
      <w:r>
        <w:t>creatur</w:t>
      </w:r>
      <w:proofErr w:type="spellEnd"/>
      <w:r>
        <w:t xml:space="preserve"> </w:t>
      </w:r>
      <w:proofErr w:type="spellStart"/>
      <w:r>
        <w:t>nit</w:t>
      </w:r>
      <w:proofErr w:type="spellEnd"/>
      <w:r>
        <w:t xml:space="preserve"> gehaben. wann in </w:t>
      </w:r>
      <w:proofErr w:type="spellStart"/>
      <w:r>
        <w:t>got</w:t>
      </w:r>
      <w:proofErr w:type="spellEnd"/>
      <w:r>
        <w:t xml:space="preserve"> / on </w:t>
      </w:r>
      <w:proofErr w:type="spellStart"/>
      <w:r>
        <w:t>creatur</w:t>
      </w:r>
      <w:proofErr w:type="spellEnd"/>
      <w:r>
        <w:t xml:space="preserve"> / ist weder </w:t>
      </w:r>
      <w:proofErr w:type="spellStart"/>
      <w:r>
        <w:t>ordnung</w:t>
      </w:r>
      <w:proofErr w:type="spellEnd"/>
      <w:r>
        <w:t xml:space="preserve"> oder </w:t>
      </w:r>
      <w:proofErr w:type="spellStart"/>
      <w:r>
        <w:t>unordnung</w:t>
      </w:r>
      <w:proofErr w:type="spellEnd"/>
      <w:r>
        <w:t xml:space="preserve"> / weiß oder </w:t>
      </w:r>
      <w:proofErr w:type="spellStart"/>
      <w:r>
        <w:t>unweiß</w:t>
      </w:r>
      <w:proofErr w:type="spellEnd"/>
      <w:r>
        <w:t xml:space="preserve"> / und </w:t>
      </w:r>
      <w:proofErr w:type="spellStart"/>
      <w:r>
        <w:t>dergleich</w:t>
      </w:r>
      <w:proofErr w:type="spellEnd"/>
      <w:r>
        <w:t xml:space="preserve">. </w:t>
      </w:r>
      <w:proofErr w:type="spellStart"/>
      <w:r>
        <w:t>Darumb</w:t>
      </w:r>
      <w:proofErr w:type="spellEnd"/>
      <w:r>
        <w:t xml:space="preserve"> will er es haben / das es </w:t>
      </w:r>
      <w:proofErr w:type="spellStart"/>
      <w:r>
        <w:t>gesein</w:t>
      </w:r>
      <w:proofErr w:type="spellEnd"/>
      <w:r>
        <w:t xml:space="preserve"> und geschehen mag und </w:t>
      </w:r>
      <w:proofErr w:type="spellStart"/>
      <w:r>
        <w:t>sol</w:t>
      </w:r>
      <w:proofErr w:type="spellEnd"/>
      <w:r>
        <w:t xml:space="preserve"> / Wann wo </w:t>
      </w:r>
      <w:proofErr w:type="spellStart"/>
      <w:r>
        <w:t>wort</w:t>
      </w:r>
      <w:proofErr w:type="spellEnd"/>
      <w:r>
        <w:t xml:space="preserve"> / </w:t>
      </w:r>
      <w:proofErr w:type="spellStart"/>
      <w:r>
        <w:t>werck</w:t>
      </w:r>
      <w:proofErr w:type="spellEnd"/>
      <w:r>
        <w:t xml:space="preserve"> und </w:t>
      </w:r>
      <w:proofErr w:type="spellStart"/>
      <w:r>
        <w:t>wandlung</w:t>
      </w:r>
      <w:proofErr w:type="spellEnd"/>
      <w:r>
        <w:t xml:space="preserve"> ist / da muß es geschehen / </w:t>
      </w:r>
      <w:proofErr w:type="spellStart"/>
      <w:r>
        <w:t>aintweder</w:t>
      </w:r>
      <w:proofErr w:type="spellEnd"/>
      <w:r>
        <w:t xml:space="preserve"> in </w:t>
      </w:r>
      <w:proofErr w:type="spellStart"/>
      <w:r>
        <w:t>ordnung</w:t>
      </w:r>
      <w:proofErr w:type="spellEnd"/>
      <w:r>
        <w:t xml:space="preserve"> / weiß / maß / und </w:t>
      </w:r>
      <w:proofErr w:type="spellStart"/>
      <w:r>
        <w:t>redlichait</w:t>
      </w:r>
      <w:proofErr w:type="spellEnd"/>
      <w:r>
        <w:t xml:space="preserve"> / oder in </w:t>
      </w:r>
      <w:proofErr w:type="spellStart"/>
      <w:r>
        <w:t>unordnung</w:t>
      </w:r>
      <w:proofErr w:type="spellEnd"/>
      <w:r>
        <w:t xml:space="preserve">. Nu ist </w:t>
      </w:r>
      <w:proofErr w:type="spellStart"/>
      <w:r>
        <w:t>ordenlichait</w:t>
      </w:r>
      <w:proofErr w:type="spellEnd"/>
      <w:r>
        <w:t xml:space="preserve"> und </w:t>
      </w:r>
      <w:proofErr w:type="spellStart"/>
      <w:r>
        <w:t>redlichait</w:t>
      </w:r>
      <w:proofErr w:type="spellEnd"/>
      <w:r>
        <w:t xml:space="preserve"> besser und edler dann das ander. </w:t>
      </w:r>
    </w:p>
    <w:p w14:paraId="7DA08188" w14:textId="77777777" w:rsidR="00243995" w:rsidRDefault="00243995" w:rsidP="00243995">
      <w:pPr>
        <w:pStyle w:val="StandardWeb"/>
      </w:pPr>
      <w:r>
        <w:t xml:space="preserve">Doch soll man </w:t>
      </w:r>
      <w:proofErr w:type="spellStart"/>
      <w:r>
        <w:t>mercken</w:t>
      </w:r>
      <w:proofErr w:type="spellEnd"/>
      <w:r>
        <w:t xml:space="preserve"> das </w:t>
      </w:r>
      <w:proofErr w:type="spellStart"/>
      <w:r>
        <w:t>viererley</w:t>
      </w:r>
      <w:proofErr w:type="spellEnd"/>
      <w:r>
        <w:t xml:space="preserve"> </w:t>
      </w:r>
      <w:proofErr w:type="spellStart"/>
      <w:r>
        <w:t>menschen</w:t>
      </w:r>
      <w:proofErr w:type="spellEnd"/>
      <w:r>
        <w:t xml:space="preserve"> die </w:t>
      </w:r>
      <w:proofErr w:type="spellStart"/>
      <w:r>
        <w:t>ordnung</w:t>
      </w:r>
      <w:proofErr w:type="spellEnd"/>
      <w:r>
        <w:t xml:space="preserve"> / weiß / und </w:t>
      </w:r>
      <w:proofErr w:type="spellStart"/>
      <w:r>
        <w:t>gesatz</w:t>
      </w:r>
      <w:proofErr w:type="spellEnd"/>
      <w:r>
        <w:t xml:space="preserve"> handeln. </w:t>
      </w:r>
      <w:proofErr w:type="spellStart"/>
      <w:r>
        <w:t>Etlich</w:t>
      </w:r>
      <w:proofErr w:type="spellEnd"/>
      <w:r>
        <w:t xml:space="preserve"> </w:t>
      </w:r>
      <w:proofErr w:type="spellStart"/>
      <w:r>
        <w:t>thund</w:t>
      </w:r>
      <w:proofErr w:type="spellEnd"/>
      <w:r>
        <w:t xml:space="preserve"> es weder </w:t>
      </w:r>
      <w:proofErr w:type="spellStart"/>
      <w:r>
        <w:t>umb</w:t>
      </w:r>
      <w:proofErr w:type="spellEnd"/>
      <w:r>
        <w:t xml:space="preserve"> </w:t>
      </w:r>
      <w:proofErr w:type="spellStart"/>
      <w:r>
        <w:t>got</w:t>
      </w:r>
      <w:proofErr w:type="spellEnd"/>
      <w:r>
        <w:t xml:space="preserve"> / oder </w:t>
      </w:r>
      <w:proofErr w:type="spellStart"/>
      <w:r>
        <w:t>umb</w:t>
      </w:r>
      <w:proofErr w:type="spellEnd"/>
      <w:r>
        <w:t xml:space="preserve"> diß / oder </w:t>
      </w:r>
      <w:proofErr w:type="spellStart"/>
      <w:r>
        <w:t>umb</w:t>
      </w:r>
      <w:proofErr w:type="spellEnd"/>
      <w:r>
        <w:t xml:space="preserve"> das / sonder </w:t>
      </w:r>
      <w:proofErr w:type="spellStart"/>
      <w:r>
        <w:t>umb</w:t>
      </w:r>
      <w:proofErr w:type="spellEnd"/>
      <w:r>
        <w:t xml:space="preserve"> die </w:t>
      </w:r>
      <w:proofErr w:type="spellStart"/>
      <w:r>
        <w:t>gezwungenhait</w:t>
      </w:r>
      <w:proofErr w:type="spellEnd"/>
      <w:r>
        <w:t xml:space="preserve"> / die </w:t>
      </w:r>
      <w:proofErr w:type="spellStart"/>
      <w:r>
        <w:t>thund</w:t>
      </w:r>
      <w:proofErr w:type="spellEnd"/>
      <w:r>
        <w:t xml:space="preserve"> also </w:t>
      </w:r>
      <w:proofErr w:type="spellStart"/>
      <w:r>
        <w:t>wenigest</w:t>
      </w:r>
      <w:proofErr w:type="spellEnd"/>
      <w:r>
        <w:t xml:space="preserve"> </w:t>
      </w:r>
      <w:proofErr w:type="spellStart"/>
      <w:r>
        <w:t>sy</w:t>
      </w:r>
      <w:proofErr w:type="spellEnd"/>
      <w:r>
        <w:t xml:space="preserve"> </w:t>
      </w:r>
      <w:proofErr w:type="spellStart"/>
      <w:r>
        <w:t>mügent</w:t>
      </w:r>
      <w:proofErr w:type="spellEnd"/>
      <w:r>
        <w:t xml:space="preserve"> / </w:t>
      </w:r>
      <w:proofErr w:type="spellStart"/>
      <w:r>
        <w:t>unnd</w:t>
      </w:r>
      <w:proofErr w:type="spellEnd"/>
      <w:r>
        <w:t xml:space="preserve"> </w:t>
      </w:r>
      <w:proofErr w:type="spellStart"/>
      <w:r>
        <w:t>wirt</w:t>
      </w:r>
      <w:proofErr w:type="spellEnd"/>
      <w:r>
        <w:t xml:space="preserve"> </w:t>
      </w:r>
      <w:proofErr w:type="spellStart"/>
      <w:r>
        <w:t>jn</w:t>
      </w:r>
      <w:proofErr w:type="spellEnd"/>
      <w:r>
        <w:t xml:space="preserve"> </w:t>
      </w:r>
      <w:proofErr w:type="spellStart"/>
      <w:r>
        <w:t>saur</w:t>
      </w:r>
      <w:proofErr w:type="spellEnd"/>
      <w:r>
        <w:t xml:space="preserve"> und </w:t>
      </w:r>
      <w:proofErr w:type="spellStart"/>
      <w:r>
        <w:t>schwaer</w:t>
      </w:r>
      <w:proofErr w:type="spellEnd"/>
      <w:r>
        <w:t xml:space="preserve">. Die andern </w:t>
      </w:r>
      <w:proofErr w:type="spellStart"/>
      <w:r>
        <w:t>thund</w:t>
      </w:r>
      <w:proofErr w:type="spellEnd"/>
      <w:r>
        <w:t xml:space="preserve"> </w:t>
      </w:r>
      <w:proofErr w:type="spellStart"/>
      <w:r>
        <w:t>sy</w:t>
      </w:r>
      <w:proofErr w:type="spellEnd"/>
      <w:r>
        <w:t xml:space="preserve"> </w:t>
      </w:r>
      <w:proofErr w:type="spellStart"/>
      <w:r>
        <w:t>umb</w:t>
      </w:r>
      <w:proofErr w:type="spellEnd"/>
      <w:r>
        <w:t xml:space="preserve"> </w:t>
      </w:r>
      <w:proofErr w:type="spellStart"/>
      <w:r>
        <w:t>lon</w:t>
      </w:r>
      <w:proofErr w:type="spellEnd"/>
      <w:r>
        <w:t xml:space="preserve"> / das </w:t>
      </w:r>
      <w:proofErr w:type="spellStart"/>
      <w:r>
        <w:t>seind</w:t>
      </w:r>
      <w:proofErr w:type="spellEnd"/>
      <w:r>
        <w:t xml:space="preserve"> </w:t>
      </w:r>
      <w:proofErr w:type="spellStart"/>
      <w:r>
        <w:t>menschen</w:t>
      </w:r>
      <w:proofErr w:type="spellEnd"/>
      <w:r>
        <w:t xml:space="preserve"> die anders nicht wissen dann </w:t>
      </w:r>
      <w:proofErr w:type="spellStart"/>
      <w:r>
        <w:t>dasselb</w:t>
      </w:r>
      <w:proofErr w:type="spellEnd"/>
      <w:r>
        <w:t xml:space="preserve"> / und </w:t>
      </w:r>
      <w:proofErr w:type="spellStart"/>
      <w:r>
        <w:t>waenen</w:t>
      </w:r>
      <w:proofErr w:type="spellEnd"/>
      <w:r>
        <w:t xml:space="preserve"> man </w:t>
      </w:r>
      <w:proofErr w:type="spellStart"/>
      <w:r>
        <w:t>sol</w:t>
      </w:r>
      <w:proofErr w:type="spellEnd"/>
      <w:r>
        <w:t xml:space="preserve"> und </w:t>
      </w:r>
      <w:proofErr w:type="spellStart"/>
      <w:r>
        <w:t>moeg</w:t>
      </w:r>
      <w:proofErr w:type="spellEnd"/>
      <w:r>
        <w:t xml:space="preserve"> damit </w:t>
      </w:r>
      <w:proofErr w:type="spellStart"/>
      <w:r>
        <w:t>himelreich</w:t>
      </w:r>
      <w:proofErr w:type="spellEnd"/>
      <w:r>
        <w:t xml:space="preserve"> und ewig leben überkommen und verdienen / und anders mit nicht / Und wer sein </w:t>
      </w:r>
      <w:proofErr w:type="spellStart"/>
      <w:r>
        <w:t>vil</w:t>
      </w:r>
      <w:proofErr w:type="spellEnd"/>
      <w:r>
        <w:t xml:space="preserve"> thut der ist </w:t>
      </w:r>
      <w:proofErr w:type="spellStart"/>
      <w:r>
        <w:t>saelig</w:t>
      </w:r>
      <w:proofErr w:type="spellEnd"/>
      <w:r>
        <w:t xml:space="preserve"> / und wer sein </w:t>
      </w:r>
      <w:proofErr w:type="spellStart"/>
      <w:r>
        <w:t>ichts</w:t>
      </w:r>
      <w:proofErr w:type="spellEnd"/>
      <w:r>
        <w:t xml:space="preserve"> </w:t>
      </w:r>
      <w:proofErr w:type="spellStart"/>
      <w:r>
        <w:t>versaumpt</w:t>
      </w:r>
      <w:proofErr w:type="spellEnd"/>
      <w:r>
        <w:t xml:space="preserve"> und </w:t>
      </w:r>
      <w:proofErr w:type="spellStart"/>
      <w:r>
        <w:t>underwegen</w:t>
      </w:r>
      <w:proofErr w:type="spellEnd"/>
      <w:r>
        <w:t xml:space="preserve"> laßt der ist </w:t>
      </w:r>
      <w:proofErr w:type="spellStart"/>
      <w:r>
        <w:t>verlorn</w:t>
      </w:r>
      <w:proofErr w:type="spellEnd"/>
      <w:r>
        <w:t xml:space="preserve"> / und des </w:t>
      </w:r>
      <w:proofErr w:type="spellStart"/>
      <w:r>
        <w:t>teüfels</w:t>
      </w:r>
      <w:proofErr w:type="spellEnd"/>
      <w:r>
        <w:t xml:space="preserve"> / Und die haben grossen ernst und </w:t>
      </w:r>
      <w:proofErr w:type="spellStart"/>
      <w:r>
        <w:t>fleiß</w:t>
      </w:r>
      <w:proofErr w:type="spellEnd"/>
      <w:r>
        <w:t xml:space="preserve"> </w:t>
      </w:r>
      <w:proofErr w:type="spellStart"/>
      <w:r>
        <w:t>dartzu</w:t>
      </w:r>
      <w:proofErr w:type="spellEnd"/>
      <w:r>
        <w:t xml:space="preserve"> / und </w:t>
      </w:r>
      <w:proofErr w:type="spellStart"/>
      <w:r>
        <w:t>wirt</w:t>
      </w:r>
      <w:proofErr w:type="spellEnd"/>
      <w:r>
        <w:t xml:space="preserve"> </w:t>
      </w:r>
      <w:proofErr w:type="spellStart"/>
      <w:r>
        <w:t>jn</w:t>
      </w:r>
      <w:proofErr w:type="spellEnd"/>
      <w:r>
        <w:t xml:space="preserve"> doch </w:t>
      </w:r>
      <w:proofErr w:type="spellStart"/>
      <w:r>
        <w:t>saur</w:t>
      </w:r>
      <w:proofErr w:type="spellEnd"/>
      <w:r>
        <w:t xml:space="preserve">. Die dritten das </w:t>
      </w:r>
      <w:proofErr w:type="spellStart"/>
      <w:r>
        <w:t>seind</w:t>
      </w:r>
      <w:proofErr w:type="spellEnd"/>
      <w:r>
        <w:t xml:space="preserve"> </w:t>
      </w:r>
      <w:proofErr w:type="spellStart"/>
      <w:r>
        <w:t>boeß</w:t>
      </w:r>
      <w:proofErr w:type="spellEnd"/>
      <w:r>
        <w:t xml:space="preserve"> falsch </w:t>
      </w:r>
      <w:proofErr w:type="spellStart"/>
      <w:r>
        <w:t>gaist</w:t>
      </w:r>
      <w:proofErr w:type="spellEnd"/>
      <w:r>
        <w:t xml:space="preserve"> / die </w:t>
      </w:r>
      <w:proofErr w:type="spellStart"/>
      <w:r>
        <w:t>waenen</w:t>
      </w:r>
      <w:proofErr w:type="spellEnd"/>
      <w:r>
        <w:t xml:space="preserve"> und sprechen </w:t>
      </w:r>
      <w:proofErr w:type="spellStart"/>
      <w:r>
        <w:t>sy</w:t>
      </w:r>
      <w:proofErr w:type="spellEnd"/>
      <w:r>
        <w:t xml:space="preserve"> seyen </w:t>
      </w:r>
      <w:proofErr w:type="spellStart"/>
      <w:r>
        <w:t>volkommen</w:t>
      </w:r>
      <w:proofErr w:type="spellEnd"/>
      <w:r>
        <w:t xml:space="preserve"> / </w:t>
      </w:r>
      <w:proofErr w:type="spellStart"/>
      <w:r>
        <w:t>sy</w:t>
      </w:r>
      <w:proofErr w:type="spellEnd"/>
      <w:r>
        <w:t xml:space="preserve"> </w:t>
      </w:r>
      <w:proofErr w:type="spellStart"/>
      <w:r>
        <w:t>dürffen</w:t>
      </w:r>
      <w:proofErr w:type="spellEnd"/>
      <w:r>
        <w:t xml:space="preserve"> sein </w:t>
      </w:r>
      <w:proofErr w:type="spellStart"/>
      <w:r>
        <w:t>nit</w:t>
      </w:r>
      <w:proofErr w:type="spellEnd"/>
      <w:r>
        <w:t xml:space="preserve"> / und haben es zu </w:t>
      </w:r>
      <w:proofErr w:type="spellStart"/>
      <w:r>
        <w:t>aim</w:t>
      </w:r>
      <w:proofErr w:type="spellEnd"/>
      <w:r>
        <w:t xml:space="preserve"> </w:t>
      </w:r>
      <w:proofErr w:type="spellStart"/>
      <w:r>
        <w:t>spot</w:t>
      </w:r>
      <w:proofErr w:type="spellEnd"/>
      <w:r>
        <w:t xml:space="preserve">. </w:t>
      </w:r>
    </w:p>
    <w:p w14:paraId="119634B9" w14:textId="77777777" w:rsidR="00243995" w:rsidRDefault="00243995" w:rsidP="00243995">
      <w:pPr>
        <w:pStyle w:val="StandardWeb"/>
      </w:pPr>
      <w:r>
        <w:t xml:space="preserve">Die </w:t>
      </w:r>
      <w:proofErr w:type="spellStart"/>
      <w:r>
        <w:t>vierdten</w:t>
      </w:r>
      <w:proofErr w:type="spellEnd"/>
      <w:r>
        <w:t xml:space="preserve"> das </w:t>
      </w:r>
      <w:proofErr w:type="spellStart"/>
      <w:r>
        <w:t>seind</w:t>
      </w:r>
      <w:proofErr w:type="spellEnd"/>
      <w:r>
        <w:t xml:space="preserve"> </w:t>
      </w:r>
      <w:proofErr w:type="spellStart"/>
      <w:r>
        <w:t>erleüchtet</w:t>
      </w:r>
      <w:proofErr w:type="spellEnd"/>
      <w:r>
        <w:t xml:space="preserve"> </w:t>
      </w:r>
      <w:proofErr w:type="spellStart"/>
      <w:r>
        <w:t>menschen</w:t>
      </w:r>
      <w:proofErr w:type="spellEnd"/>
      <w:r>
        <w:t xml:space="preserve"> mit dem warn </w:t>
      </w:r>
      <w:proofErr w:type="spellStart"/>
      <w:r>
        <w:t>liecht</w:t>
      </w:r>
      <w:proofErr w:type="spellEnd"/>
      <w:r>
        <w:t xml:space="preserve"> / die handeln </w:t>
      </w:r>
      <w:proofErr w:type="spellStart"/>
      <w:r>
        <w:t>dise</w:t>
      </w:r>
      <w:proofErr w:type="spellEnd"/>
      <w:r>
        <w:t xml:space="preserve"> ding nicht </w:t>
      </w:r>
      <w:proofErr w:type="spellStart"/>
      <w:r>
        <w:t>umb</w:t>
      </w:r>
      <w:proofErr w:type="spellEnd"/>
      <w:r>
        <w:t xml:space="preserve"> </w:t>
      </w:r>
      <w:proofErr w:type="spellStart"/>
      <w:r>
        <w:t>lon</w:t>
      </w:r>
      <w:proofErr w:type="spellEnd"/>
      <w:r>
        <w:t xml:space="preserve"> / wann </w:t>
      </w:r>
      <w:proofErr w:type="spellStart"/>
      <w:r>
        <w:t>sy</w:t>
      </w:r>
      <w:proofErr w:type="spellEnd"/>
      <w:r>
        <w:t xml:space="preserve"> </w:t>
      </w:r>
      <w:proofErr w:type="spellStart"/>
      <w:r>
        <w:t>woellen</w:t>
      </w:r>
      <w:proofErr w:type="spellEnd"/>
      <w:r>
        <w:t xml:space="preserve"> nichts überkommen damit / oder das </w:t>
      </w:r>
      <w:proofErr w:type="spellStart"/>
      <w:r>
        <w:t>jn</w:t>
      </w:r>
      <w:proofErr w:type="spellEnd"/>
      <w:r>
        <w:t xml:space="preserve"> </w:t>
      </w:r>
      <w:proofErr w:type="spellStart"/>
      <w:r>
        <w:t>nichtz</w:t>
      </w:r>
      <w:proofErr w:type="spellEnd"/>
      <w:r>
        <w:t xml:space="preserve"> </w:t>
      </w:r>
      <w:proofErr w:type="spellStart"/>
      <w:r>
        <w:t>darumb</w:t>
      </w:r>
      <w:proofErr w:type="spellEnd"/>
      <w:r>
        <w:t xml:space="preserve"> </w:t>
      </w:r>
      <w:proofErr w:type="spellStart"/>
      <w:r>
        <w:t>werd</w:t>
      </w:r>
      <w:proofErr w:type="spellEnd"/>
      <w:r>
        <w:t xml:space="preserve"> / sonder </w:t>
      </w:r>
      <w:proofErr w:type="spellStart"/>
      <w:r>
        <w:t>sy</w:t>
      </w:r>
      <w:proofErr w:type="spellEnd"/>
      <w:r>
        <w:t xml:space="preserve"> </w:t>
      </w:r>
      <w:proofErr w:type="spellStart"/>
      <w:r>
        <w:t>thund</w:t>
      </w:r>
      <w:proofErr w:type="spellEnd"/>
      <w:r>
        <w:t xml:space="preserve"> es von leibe was </w:t>
      </w:r>
      <w:proofErr w:type="spellStart"/>
      <w:r>
        <w:t>sy</w:t>
      </w:r>
      <w:proofErr w:type="spellEnd"/>
      <w:r>
        <w:t xml:space="preserve"> diß </w:t>
      </w:r>
      <w:proofErr w:type="spellStart"/>
      <w:r>
        <w:t>thund</w:t>
      </w:r>
      <w:proofErr w:type="spellEnd"/>
      <w:r>
        <w:t xml:space="preserve"> / Und die </w:t>
      </w:r>
      <w:proofErr w:type="spellStart"/>
      <w:r>
        <w:t>habne</w:t>
      </w:r>
      <w:proofErr w:type="spellEnd"/>
      <w:r>
        <w:t xml:space="preserve"> </w:t>
      </w:r>
      <w:proofErr w:type="spellStart"/>
      <w:r>
        <w:t>nit</w:t>
      </w:r>
      <w:proofErr w:type="spellEnd"/>
      <w:r>
        <w:t xml:space="preserve"> </w:t>
      </w:r>
      <w:proofErr w:type="spellStart"/>
      <w:r>
        <w:t>allso</w:t>
      </w:r>
      <w:proofErr w:type="spellEnd"/>
      <w:r>
        <w:t xml:space="preserve"> groß not wie diß ding </w:t>
      </w:r>
      <w:proofErr w:type="spellStart"/>
      <w:r>
        <w:t>vil</w:t>
      </w:r>
      <w:proofErr w:type="spellEnd"/>
      <w:r>
        <w:t xml:space="preserve"> </w:t>
      </w:r>
      <w:proofErr w:type="spellStart"/>
      <w:r>
        <w:t>geschech</w:t>
      </w:r>
      <w:proofErr w:type="spellEnd"/>
      <w:r>
        <w:t xml:space="preserve"> / und bald / und </w:t>
      </w:r>
      <w:proofErr w:type="spellStart"/>
      <w:r>
        <w:t>dergleich</w:t>
      </w:r>
      <w:proofErr w:type="spellEnd"/>
      <w:r>
        <w:t xml:space="preserve"> / sonder was </w:t>
      </w:r>
      <w:proofErr w:type="spellStart"/>
      <w:r>
        <w:t>wol</w:t>
      </w:r>
      <w:proofErr w:type="spellEnd"/>
      <w:r>
        <w:t xml:space="preserve"> geschehen mag / und mit </w:t>
      </w:r>
      <w:proofErr w:type="spellStart"/>
      <w:r>
        <w:t>frid</w:t>
      </w:r>
      <w:proofErr w:type="spellEnd"/>
      <w:r>
        <w:t xml:space="preserve"> / und mit muß / und </w:t>
      </w:r>
      <w:proofErr w:type="spellStart"/>
      <w:r>
        <w:t>wurd</w:t>
      </w:r>
      <w:proofErr w:type="spellEnd"/>
      <w:r>
        <w:t xml:space="preserve"> sein etwa </w:t>
      </w:r>
      <w:proofErr w:type="spellStart"/>
      <w:r>
        <w:t>versaumpt</w:t>
      </w:r>
      <w:proofErr w:type="spellEnd"/>
      <w:r>
        <w:t xml:space="preserve"> on </w:t>
      </w:r>
      <w:proofErr w:type="spellStart"/>
      <w:r>
        <w:t>gefaerd</w:t>
      </w:r>
      <w:proofErr w:type="spellEnd"/>
      <w:r>
        <w:t xml:space="preserve"> und </w:t>
      </w:r>
      <w:proofErr w:type="spellStart"/>
      <w:r>
        <w:t>dergleich</w:t>
      </w:r>
      <w:proofErr w:type="spellEnd"/>
      <w:r>
        <w:t xml:space="preserve"> / </w:t>
      </w:r>
      <w:proofErr w:type="spellStart"/>
      <w:r>
        <w:t>darumb</w:t>
      </w:r>
      <w:proofErr w:type="spellEnd"/>
      <w:r>
        <w:t xml:space="preserve"> werden </w:t>
      </w:r>
      <w:proofErr w:type="spellStart"/>
      <w:r>
        <w:t>sy</w:t>
      </w:r>
      <w:proofErr w:type="spellEnd"/>
      <w:r>
        <w:t xml:space="preserve"> </w:t>
      </w:r>
      <w:proofErr w:type="spellStart"/>
      <w:r>
        <w:t>nit</w:t>
      </w:r>
      <w:proofErr w:type="spellEnd"/>
      <w:r>
        <w:t xml:space="preserve"> </w:t>
      </w:r>
      <w:proofErr w:type="spellStart"/>
      <w:r>
        <w:t>verlorn</w:t>
      </w:r>
      <w:proofErr w:type="spellEnd"/>
      <w:r>
        <w:t xml:space="preserve"> / Wann </w:t>
      </w:r>
      <w:proofErr w:type="spellStart"/>
      <w:r>
        <w:t>sy</w:t>
      </w:r>
      <w:proofErr w:type="spellEnd"/>
      <w:r>
        <w:t xml:space="preserve"> wissen </w:t>
      </w:r>
      <w:proofErr w:type="spellStart"/>
      <w:r>
        <w:t>wol</w:t>
      </w:r>
      <w:proofErr w:type="spellEnd"/>
      <w:r>
        <w:t xml:space="preserve"> das </w:t>
      </w:r>
      <w:proofErr w:type="spellStart"/>
      <w:r>
        <w:t>ordnung</w:t>
      </w:r>
      <w:proofErr w:type="spellEnd"/>
      <w:r>
        <w:t xml:space="preserve"> und </w:t>
      </w:r>
      <w:proofErr w:type="spellStart"/>
      <w:r>
        <w:t>redlichait</w:t>
      </w:r>
      <w:proofErr w:type="spellEnd"/>
      <w:r>
        <w:t xml:space="preserve"> besser und edler ist dann </w:t>
      </w:r>
      <w:proofErr w:type="spellStart"/>
      <w:r>
        <w:t>unredlichait</w:t>
      </w:r>
      <w:proofErr w:type="spellEnd"/>
      <w:r>
        <w:t xml:space="preserve"> / </w:t>
      </w:r>
      <w:proofErr w:type="spellStart"/>
      <w:r>
        <w:t>darumb</w:t>
      </w:r>
      <w:proofErr w:type="spellEnd"/>
      <w:r>
        <w:t xml:space="preserve"> </w:t>
      </w:r>
      <w:proofErr w:type="spellStart"/>
      <w:r>
        <w:t>woellen</w:t>
      </w:r>
      <w:proofErr w:type="spellEnd"/>
      <w:r>
        <w:t xml:space="preserve"> </w:t>
      </w:r>
      <w:proofErr w:type="spellStart"/>
      <w:r>
        <w:t>sy</w:t>
      </w:r>
      <w:proofErr w:type="spellEnd"/>
      <w:r>
        <w:t xml:space="preserve"> es halten / und wissen </w:t>
      </w:r>
      <w:proofErr w:type="spellStart"/>
      <w:r>
        <w:t>daz</w:t>
      </w:r>
      <w:proofErr w:type="spellEnd"/>
      <w:r>
        <w:t xml:space="preserve"> auch </w:t>
      </w:r>
      <w:proofErr w:type="spellStart"/>
      <w:r>
        <w:t>saeligkait</w:t>
      </w:r>
      <w:proofErr w:type="spellEnd"/>
      <w:r>
        <w:t xml:space="preserve"> hieran nicht </w:t>
      </w:r>
      <w:proofErr w:type="spellStart"/>
      <w:r>
        <w:t>ligt</w:t>
      </w:r>
      <w:proofErr w:type="spellEnd"/>
      <w:r>
        <w:t xml:space="preserve"> / </w:t>
      </w:r>
      <w:proofErr w:type="spellStart"/>
      <w:r>
        <w:t>darumb</w:t>
      </w:r>
      <w:proofErr w:type="spellEnd"/>
      <w:r>
        <w:t xml:space="preserve"> haben </w:t>
      </w:r>
      <w:proofErr w:type="spellStart"/>
      <w:r>
        <w:t>sy</w:t>
      </w:r>
      <w:proofErr w:type="spellEnd"/>
      <w:r>
        <w:t xml:space="preserve"> </w:t>
      </w:r>
      <w:proofErr w:type="spellStart"/>
      <w:r>
        <w:t>nit</w:t>
      </w:r>
      <w:proofErr w:type="spellEnd"/>
      <w:r>
        <w:t xml:space="preserve"> als grosse not als die andern. Und </w:t>
      </w:r>
      <w:proofErr w:type="spellStart"/>
      <w:r>
        <w:t>dise</w:t>
      </w:r>
      <w:proofErr w:type="spellEnd"/>
      <w:r>
        <w:t xml:space="preserve"> </w:t>
      </w:r>
      <w:proofErr w:type="spellStart"/>
      <w:r>
        <w:t>menschen</w:t>
      </w:r>
      <w:proofErr w:type="spellEnd"/>
      <w:r>
        <w:t xml:space="preserve"> werden von den andern </w:t>
      </w:r>
      <w:proofErr w:type="spellStart"/>
      <w:r>
        <w:t>baiden</w:t>
      </w:r>
      <w:proofErr w:type="spellEnd"/>
      <w:r>
        <w:t xml:space="preserve"> </w:t>
      </w:r>
      <w:proofErr w:type="spellStart"/>
      <w:r>
        <w:t>partheyen</w:t>
      </w:r>
      <w:proofErr w:type="spellEnd"/>
      <w:r>
        <w:t xml:space="preserve"> gestrafft und </w:t>
      </w:r>
      <w:proofErr w:type="spellStart"/>
      <w:r>
        <w:t>geurtailt</w:t>
      </w:r>
      <w:proofErr w:type="spellEnd"/>
      <w:r>
        <w:t xml:space="preserve">. Wann die </w:t>
      </w:r>
      <w:proofErr w:type="spellStart"/>
      <w:r>
        <w:t>loner</w:t>
      </w:r>
      <w:proofErr w:type="spellEnd"/>
      <w:r>
        <w:t xml:space="preserve"> sprechen / </w:t>
      </w:r>
      <w:proofErr w:type="spellStart"/>
      <w:r>
        <w:t>dise</w:t>
      </w:r>
      <w:proofErr w:type="spellEnd"/>
      <w:r>
        <w:t xml:space="preserve"> </w:t>
      </w:r>
      <w:proofErr w:type="spellStart"/>
      <w:r>
        <w:t>menschen</w:t>
      </w:r>
      <w:proofErr w:type="spellEnd"/>
      <w:r>
        <w:t xml:space="preserve"> </w:t>
      </w:r>
      <w:proofErr w:type="spellStart"/>
      <w:r>
        <w:t>versaumen</w:t>
      </w:r>
      <w:proofErr w:type="spellEnd"/>
      <w:r>
        <w:t xml:space="preserve"> sich zu mal / und sprechen </w:t>
      </w:r>
      <w:proofErr w:type="spellStart"/>
      <w:r>
        <w:t>etwan</w:t>
      </w:r>
      <w:proofErr w:type="spellEnd"/>
      <w:r>
        <w:t xml:space="preserve"> </w:t>
      </w:r>
      <w:proofErr w:type="spellStart"/>
      <w:r>
        <w:t>sy</w:t>
      </w:r>
      <w:proofErr w:type="spellEnd"/>
      <w:r>
        <w:t xml:space="preserve"> seyen ungerecht / und </w:t>
      </w:r>
      <w:proofErr w:type="spellStart"/>
      <w:r>
        <w:t>dergleich</w:t>
      </w:r>
      <w:proofErr w:type="spellEnd"/>
      <w:r>
        <w:t xml:space="preserve">. Und die andern / das </w:t>
      </w:r>
      <w:proofErr w:type="spellStart"/>
      <w:r>
        <w:t>seind</w:t>
      </w:r>
      <w:proofErr w:type="spellEnd"/>
      <w:r>
        <w:t xml:space="preserve"> die </w:t>
      </w:r>
      <w:proofErr w:type="spellStart"/>
      <w:r>
        <w:t>ainen</w:t>
      </w:r>
      <w:proofErr w:type="spellEnd"/>
      <w:r>
        <w:t xml:space="preserve"> freyen </w:t>
      </w:r>
      <w:proofErr w:type="spellStart"/>
      <w:r>
        <w:t>gaist</w:t>
      </w:r>
      <w:proofErr w:type="spellEnd"/>
      <w:r>
        <w:t xml:space="preserve"> haben / diese sprechend zu </w:t>
      </w:r>
      <w:proofErr w:type="spellStart"/>
      <w:r>
        <w:t>spot</w:t>
      </w:r>
      <w:proofErr w:type="spellEnd"/>
      <w:r>
        <w:t xml:space="preserve"> / </w:t>
      </w:r>
      <w:proofErr w:type="spellStart"/>
      <w:r>
        <w:t>sy</w:t>
      </w:r>
      <w:proofErr w:type="spellEnd"/>
      <w:r>
        <w:t xml:space="preserve"> </w:t>
      </w:r>
      <w:proofErr w:type="spellStart"/>
      <w:r>
        <w:t>geend</w:t>
      </w:r>
      <w:proofErr w:type="spellEnd"/>
      <w:r>
        <w:t xml:space="preserve"> mit </w:t>
      </w:r>
      <w:proofErr w:type="spellStart"/>
      <w:r>
        <w:t>grobhait</w:t>
      </w:r>
      <w:proofErr w:type="spellEnd"/>
      <w:r>
        <w:t xml:space="preserve"> und </w:t>
      </w:r>
      <w:proofErr w:type="spellStart"/>
      <w:r>
        <w:t>torhait</w:t>
      </w:r>
      <w:proofErr w:type="spellEnd"/>
      <w:r>
        <w:t xml:space="preserve"> </w:t>
      </w:r>
      <w:proofErr w:type="spellStart"/>
      <w:r>
        <w:t>umb</w:t>
      </w:r>
      <w:proofErr w:type="spellEnd"/>
      <w:r>
        <w:t xml:space="preserve"> / und </w:t>
      </w:r>
      <w:proofErr w:type="spellStart"/>
      <w:r>
        <w:t>dergleich</w:t>
      </w:r>
      <w:proofErr w:type="spellEnd"/>
      <w:r>
        <w:t xml:space="preserve"> / so halten </w:t>
      </w:r>
      <w:proofErr w:type="spellStart"/>
      <w:r>
        <w:t>sy</w:t>
      </w:r>
      <w:proofErr w:type="spellEnd"/>
      <w:r>
        <w:t xml:space="preserve"> das mittel und das best. Wann </w:t>
      </w:r>
      <w:proofErr w:type="spellStart"/>
      <w:r>
        <w:t>ain</w:t>
      </w:r>
      <w:proofErr w:type="spellEnd"/>
      <w:r>
        <w:t xml:space="preserve"> </w:t>
      </w:r>
      <w:proofErr w:type="spellStart"/>
      <w:r>
        <w:t>liebhaber</w:t>
      </w:r>
      <w:proofErr w:type="spellEnd"/>
      <w:r>
        <w:t xml:space="preserve"> </w:t>
      </w:r>
      <w:proofErr w:type="spellStart"/>
      <w:r>
        <w:t>gotes</w:t>
      </w:r>
      <w:proofErr w:type="spellEnd"/>
      <w:r>
        <w:t xml:space="preserve"> ist besser / und </w:t>
      </w:r>
      <w:proofErr w:type="spellStart"/>
      <w:r>
        <w:t>got</w:t>
      </w:r>
      <w:proofErr w:type="spellEnd"/>
      <w:r>
        <w:t xml:space="preserve"> lieber / dann </w:t>
      </w:r>
      <w:proofErr w:type="spellStart"/>
      <w:r>
        <w:t>hunderttausent</w:t>
      </w:r>
      <w:proofErr w:type="spellEnd"/>
      <w:r>
        <w:t xml:space="preserve"> </w:t>
      </w:r>
      <w:proofErr w:type="spellStart"/>
      <w:r>
        <w:t>loner</w:t>
      </w:r>
      <w:proofErr w:type="spellEnd"/>
      <w:r>
        <w:t xml:space="preserve"> / Also ist es auch </w:t>
      </w:r>
      <w:proofErr w:type="spellStart"/>
      <w:r>
        <w:t>umb</w:t>
      </w:r>
      <w:proofErr w:type="spellEnd"/>
      <w:r>
        <w:t xml:space="preserve"> </w:t>
      </w:r>
      <w:proofErr w:type="spellStart"/>
      <w:r>
        <w:t>ir</w:t>
      </w:r>
      <w:proofErr w:type="spellEnd"/>
      <w:r>
        <w:t xml:space="preserve"> </w:t>
      </w:r>
      <w:proofErr w:type="spellStart"/>
      <w:r>
        <w:t>werck</w:t>
      </w:r>
      <w:proofErr w:type="spellEnd"/>
      <w:r>
        <w:t xml:space="preserve">. </w:t>
      </w:r>
    </w:p>
    <w:p w14:paraId="4A71497D" w14:textId="77777777" w:rsidR="00243995" w:rsidRDefault="00243995" w:rsidP="00243995">
      <w:pPr>
        <w:pStyle w:val="StandardWeb"/>
      </w:pPr>
      <w:r>
        <w:t xml:space="preserve">Auch </w:t>
      </w:r>
      <w:proofErr w:type="spellStart"/>
      <w:r>
        <w:t>sol</w:t>
      </w:r>
      <w:proofErr w:type="spellEnd"/>
      <w:r>
        <w:t xml:space="preserve"> man </w:t>
      </w:r>
      <w:proofErr w:type="spellStart"/>
      <w:r>
        <w:t>mercken</w:t>
      </w:r>
      <w:proofErr w:type="spellEnd"/>
      <w:r>
        <w:t xml:space="preserve"> / </w:t>
      </w:r>
      <w:proofErr w:type="spellStart"/>
      <w:r>
        <w:t>daz</w:t>
      </w:r>
      <w:proofErr w:type="spellEnd"/>
      <w:r>
        <w:t xml:space="preserve"> </w:t>
      </w:r>
      <w:proofErr w:type="spellStart"/>
      <w:r>
        <w:t>gotes</w:t>
      </w:r>
      <w:proofErr w:type="spellEnd"/>
      <w:r>
        <w:t xml:space="preserve"> gebot / sein </w:t>
      </w:r>
      <w:proofErr w:type="spellStart"/>
      <w:r>
        <w:t>red</w:t>
      </w:r>
      <w:proofErr w:type="spellEnd"/>
      <w:r>
        <w:t xml:space="preserve"> / und all sein </w:t>
      </w:r>
      <w:proofErr w:type="spellStart"/>
      <w:r>
        <w:t>ler</w:t>
      </w:r>
      <w:proofErr w:type="spellEnd"/>
      <w:r>
        <w:t xml:space="preserve"> / </w:t>
      </w:r>
      <w:proofErr w:type="spellStart"/>
      <w:r>
        <w:t>gehoert</w:t>
      </w:r>
      <w:proofErr w:type="spellEnd"/>
      <w:r>
        <w:t xml:space="preserve"> zu dem innern </w:t>
      </w:r>
      <w:proofErr w:type="spellStart"/>
      <w:r>
        <w:t>menschen</w:t>
      </w:r>
      <w:proofErr w:type="spellEnd"/>
      <w:r>
        <w:t xml:space="preserve"> / wie er mit </w:t>
      </w:r>
      <w:proofErr w:type="spellStart"/>
      <w:r>
        <w:t>got</w:t>
      </w:r>
      <w:proofErr w:type="spellEnd"/>
      <w:r>
        <w:t xml:space="preserve"> </w:t>
      </w:r>
      <w:proofErr w:type="spellStart"/>
      <w:r>
        <w:t>verainet</w:t>
      </w:r>
      <w:proofErr w:type="spellEnd"/>
      <w:r>
        <w:t xml:space="preserve"> </w:t>
      </w:r>
      <w:proofErr w:type="spellStart"/>
      <w:r>
        <w:t>werd</w:t>
      </w:r>
      <w:proofErr w:type="spellEnd"/>
      <w:r>
        <w:t xml:space="preserve">. </w:t>
      </w:r>
      <w:proofErr w:type="spellStart"/>
      <w:r>
        <w:t>Unnd</w:t>
      </w:r>
      <w:proofErr w:type="spellEnd"/>
      <w:r>
        <w:t xml:space="preserve"> </w:t>
      </w:r>
      <w:proofErr w:type="spellStart"/>
      <w:r>
        <w:t>wa</w:t>
      </w:r>
      <w:proofErr w:type="spellEnd"/>
      <w:r>
        <w:t xml:space="preserve"> das geschicht / da </w:t>
      </w:r>
      <w:proofErr w:type="spellStart"/>
      <w:r>
        <w:t>wirt</w:t>
      </w:r>
      <w:proofErr w:type="spellEnd"/>
      <w:r>
        <w:t xml:space="preserve"> der ausser </w:t>
      </w:r>
      <w:proofErr w:type="spellStart"/>
      <w:r>
        <w:t>mensch</w:t>
      </w:r>
      <w:proofErr w:type="spellEnd"/>
      <w:r>
        <w:t xml:space="preserve"> von dem innern </w:t>
      </w:r>
      <w:proofErr w:type="spellStart"/>
      <w:r>
        <w:t>wol</w:t>
      </w:r>
      <w:proofErr w:type="spellEnd"/>
      <w:r>
        <w:t xml:space="preserve"> geordnet / und </w:t>
      </w:r>
      <w:proofErr w:type="spellStart"/>
      <w:r>
        <w:t>gelert</w:t>
      </w:r>
      <w:proofErr w:type="spellEnd"/>
      <w:r>
        <w:t xml:space="preserve"> </w:t>
      </w:r>
      <w:proofErr w:type="spellStart"/>
      <w:r>
        <w:t>daz</w:t>
      </w:r>
      <w:proofErr w:type="spellEnd"/>
      <w:r>
        <w:t xml:space="preserve"> man da </w:t>
      </w:r>
      <w:proofErr w:type="spellStart"/>
      <w:r>
        <w:t>kainer</w:t>
      </w:r>
      <w:proofErr w:type="spellEnd"/>
      <w:r>
        <w:t xml:space="preserve"> </w:t>
      </w:r>
      <w:proofErr w:type="spellStart"/>
      <w:r>
        <w:t>aussern</w:t>
      </w:r>
      <w:proofErr w:type="spellEnd"/>
      <w:r>
        <w:t xml:space="preserve"> gebot oder </w:t>
      </w:r>
      <w:proofErr w:type="spellStart"/>
      <w:r>
        <w:t>ler</w:t>
      </w:r>
      <w:proofErr w:type="spellEnd"/>
      <w:r>
        <w:t xml:space="preserve"> </w:t>
      </w:r>
      <w:proofErr w:type="spellStart"/>
      <w:r>
        <w:t>bedarff</w:t>
      </w:r>
      <w:proofErr w:type="spellEnd"/>
      <w:r>
        <w:t xml:space="preserve">. Aber der </w:t>
      </w:r>
      <w:proofErr w:type="spellStart"/>
      <w:r>
        <w:t>leüt</w:t>
      </w:r>
      <w:proofErr w:type="spellEnd"/>
      <w:r>
        <w:t xml:space="preserve"> gebot und </w:t>
      </w:r>
      <w:proofErr w:type="spellStart"/>
      <w:r>
        <w:t>gsatz</w:t>
      </w:r>
      <w:proofErr w:type="spellEnd"/>
      <w:r>
        <w:t xml:space="preserve"> </w:t>
      </w:r>
      <w:proofErr w:type="spellStart"/>
      <w:r>
        <w:t>gehoert</w:t>
      </w:r>
      <w:proofErr w:type="spellEnd"/>
      <w:r>
        <w:t xml:space="preserve"> zu dem </w:t>
      </w:r>
      <w:proofErr w:type="spellStart"/>
      <w:r>
        <w:t>aussern</w:t>
      </w:r>
      <w:proofErr w:type="spellEnd"/>
      <w:r>
        <w:t xml:space="preserve"> </w:t>
      </w:r>
      <w:proofErr w:type="spellStart"/>
      <w:r>
        <w:t>menschen</w:t>
      </w:r>
      <w:proofErr w:type="spellEnd"/>
      <w:r>
        <w:t xml:space="preserve"> / Und des ist not da man </w:t>
      </w:r>
      <w:proofErr w:type="spellStart"/>
      <w:r>
        <w:t>nit</w:t>
      </w:r>
      <w:proofErr w:type="spellEnd"/>
      <w:r>
        <w:t xml:space="preserve"> </w:t>
      </w:r>
      <w:proofErr w:type="spellStart"/>
      <w:r>
        <w:t>bessers</w:t>
      </w:r>
      <w:proofErr w:type="spellEnd"/>
      <w:r>
        <w:t xml:space="preserve"> </w:t>
      </w:r>
      <w:proofErr w:type="spellStart"/>
      <w:r>
        <w:t>waißt</w:t>
      </w:r>
      <w:proofErr w:type="spellEnd"/>
      <w:r>
        <w:t xml:space="preserve"> / wann da </w:t>
      </w:r>
      <w:proofErr w:type="spellStart"/>
      <w:r>
        <w:t>waißt</w:t>
      </w:r>
      <w:proofErr w:type="spellEnd"/>
      <w:r>
        <w:t xml:space="preserve"> man </w:t>
      </w:r>
      <w:proofErr w:type="spellStart"/>
      <w:r>
        <w:t>nit</w:t>
      </w:r>
      <w:proofErr w:type="spellEnd"/>
      <w:r>
        <w:t xml:space="preserve"> was man thun oder lassen </w:t>
      </w:r>
      <w:proofErr w:type="spellStart"/>
      <w:r>
        <w:t>sol</w:t>
      </w:r>
      <w:proofErr w:type="spellEnd"/>
      <w:r>
        <w:t xml:space="preserve"> / und man </w:t>
      </w:r>
      <w:proofErr w:type="spellStart"/>
      <w:r>
        <w:t>wurd</w:t>
      </w:r>
      <w:proofErr w:type="spellEnd"/>
      <w:r>
        <w:t xml:space="preserve"> </w:t>
      </w:r>
      <w:proofErr w:type="spellStart"/>
      <w:r>
        <w:t>sunst</w:t>
      </w:r>
      <w:proofErr w:type="spellEnd"/>
      <w:r>
        <w:t xml:space="preserve"> als </w:t>
      </w:r>
      <w:proofErr w:type="spellStart"/>
      <w:r>
        <w:t>hund</w:t>
      </w:r>
      <w:proofErr w:type="spellEnd"/>
      <w:r>
        <w:t xml:space="preserve"> oder als </w:t>
      </w:r>
      <w:proofErr w:type="spellStart"/>
      <w:r>
        <w:t>vich</w:t>
      </w:r>
      <w:proofErr w:type="spellEnd"/>
      <w:r>
        <w:t xml:space="preserve">. </w:t>
      </w:r>
    </w:p>
    <w:p w14:paraId="771D27A9" w14:textId="77777777" w:rsidR="00243995" w:rsidRDefault="00243995" w:rsidP="00243995">
      <w:pPr>
        <w:pStyle w:val="berschrift2"/>
      </w:pPr>
      <w:r>
        <w:t>Das XXXVIII Capitel</w:t>
      </w:r>
    </w:p>
    <w:p w14:paraId="348763C6" w14:textId="77777777" w:rsidR="00243995" w:rsidRDefault="00243995" w:rsidP="00243995">
      <w:pPr>
        <w:pStyle w:val="StandardWeb"/>
      </w:pPr>
      <w:r>
        <w:t xml:space="preserve">Nun ist auch gedacht von </w:t>
      </w:r>
      <w:proofErr w:type="spellStart"/>
      <w:r>
        <w:t>ainem</w:t>
      </w:r>
      <w:proofErr w:type="spellEnd"/>
      <w:r>
        <w:t xml:space="preserve"> falschen </w:t>
      </w:r>
      <w:proofErr w:type="spellStart"/>
      <w:r>
        <w:t>liecht</w:t>
      </w:r>
      <w:proofErr w:type="spellEnd"/>
      <w:r>
        <w:t xml:space="preserve"> / da ist etwas von zu sagen was es sey / und was </w:t>
      </w:r>
      <w:proofErr w:type="spellStart"/>
      <w:r>
        <w:t>jm</w:t>
      </w:r>
      <w:proofErr w:type="spellEnd"/>
      <w:r>
        <w:t xml:space="preserve"> </w:t>
      </w:r>
      <w:proofErr w:type="spellStart"/>
      <w:r>
        <w:t>zugehoer</w:t>
      </w:r>
      <w:proofErr w:type="spellEnd"/>
      <w:r>
        <w:t xml:space="preserve">. Sich alles das </w:t>
      </w:r>
      <w:proofErr w:type="spellStart"/>
      <w:r>
        <w:t>daz</w:t>
      </w:r>
      <w:proofErr w:type="spellEnd"/>
      <w:r>
        <w:t xml:space="preserve"> dem waren </w:t>
      </w:r>
      <w:proofErr w:type="spellStart"/>
      <w:r>
        <w:t>liecht</w:t>
      </w:r>
      <w:proofErr w:type="spellEnd"/>
      <w:r>
        <w:t xml:space="preserve"> wider ist das </w:t>
      </w:r>
      <w:proofErr w:type="spellStart"/>
      <w:r>
        <w:t>gehoert</w:t>
      </w:r>
      <w:proofErr w:type="spellEnd"/>
      <w:r>
        <w:t xml:space="preserve"> dem falschen zu. Dem waren </w:t>
      </w:r>
      <w:proofErr w:type="spellStart"/>
      <w:r>
        <w:t>liecht</w:t>
      </w:r>
      <w:proofErr w:type="spellEnd"/>
      <w:r>
        <w:t xml:space="preserve"> </w:t>
      </w:r>
      <w:proofErr w:type="spellStart"/>
      <w:r>
        <w:t>gehoert</w:t>
      </w:r>
      <w:proofErr w:type="spellEnd"/>
      <w:r>
        <w:t xml:space="preserve"> zu / und muß sein / das es </w:t>
      </w:r>
      <w:proofErr w:type="spellStart"/>
      <w:r>
        <w:t>nit</w:t>
      </w:r>
      <w:proofErr w:type="spellEnd"/>
      <w:r>
        <w:t xml:space="preserve"> </w:t>
      </w:r>
      <w:proofErr w:type="spellStart"/>
      <w:r>
        <w:t>triegen</w:t>
      </w:r>
      <w:proofErr w:type="spellEnd"/>
      <w:r>
        <w:t xml:space="preserve"> will / oder mag </w:t>
      </w:r>
      <w:proofErr w:type="spellStart"/>
      <w:r>
        <w:t>nit</w:t>
      </w:r>
      <w:proofErr w:type="spellEnd"/>
      <w:r>
        <w:t xml:space="preserve"> </w:t>
      </w:r>
      <w:proofErr w:type="spellStart"/>
      <w:r>
        <w:t>woellen</w:t>
      </w:r>
      <w:proofErr w:type="spellEnd"/>
      <w:r>
        <w:t xml:space="preserve"> das </w:t>
      </w:r>
      <w:proofErr w:type="spellStart"/>
      <w:r>
        <w:t>yemant</w:t>
      </w:r>
      <w:proofErr w:type="spellEnd"/>
      <w:r>
        <w:t xml:space="preserve"> betrogen </w:t>
      </w:r>
      <w:proofErr w:type="spellStart"/>
      <w:r>
        <w:t>werd</w:t>
      </w:r>
      <w:proofErr w:type="spellEnd"/>
      <w:r>
        <w:t xml:space="preserve"> / und es mag nicht betrogen werden. Aber das falsch </w:t>
      </w:r>
      <w:proofErr w:type="spellStart"/>
      <w:r>
        <w:t>liecht</w:t>
      </w:r>
      <w:proofErr w:type="spellEnd"/>
      <w:r>
        <w:t xml:space="preserve"> </w:t>
      </w:r>
      <w:proofErr w:type="spellStart"/>
      <w:r>
        <w:t>wirt</w:t>
      </w:r>
      <w:proofErr w:type="spellEnd"/>
      <w:r>
        <w:t xml:space="preserve"> und ist betrogen / und </w:t>
      </w:r>
      <w:proofErr w:type="spellStart"/>
      <w:r>
        <w:t>betreügt</w:t>
      </w:r>
      <w:proofErr w:type="spellEnd"/>
      <w:r>
        <w:t xml:space="preserve"> </w:t>
      </w:r>
      <w:proofErr w:type="spellStart"/>
      <w:r>
        <w:t>fürbaß</w:t>
      </w:r>
      <w:proofErr w:type="spellEnd"/>
      <w:r>
        <w:t xml:space="preserve"> ander mit </w:t>
      </w:r>
      <w:proofErr w:type="spellStart"/>
      <w:r>
        <w:t>jm</w:t>
      </w:r>
      <w:proofErr w:type="spellEnd"/>
      <w:r>
        <w:t xml:space="preserve"> / Wann </w:t>
      </w:r>
      <w:proofErr w:type="spellStart"/>
      <w:r>
        <w:t>got</w:t>
      </w:r>
      <w:proofErr w:type="spellEnd"/>
      <w:r>
        <w:t xml:space="preserve"> </w:t>
      </w:r>
      <w:proofErr w:type="spellStart"/>
      <w:r>
        <w:t>wil</w:t>
      </w:r>
      <w:proofErr w:type="spellEnd"/>
      <w:r>
        <w:t xml:space="preserve"> niemand </w:t>
      </w:r>
      <w:proofErr w:type="spellStart"/>
      <w:r>
        <w:t>betriegen</w:t>
      </w:r>
      <w:proofErr w:type="spellEnd"/>
      <w:r>
        <w:t xml:space="preserve"> / und mag </w:t>
      </w:r>
      <w:proofErr w:type="spellStart"/>
      <w:r>
        <w:t>nit</w:t>
      </w:r>
      <w:proofErr w:type="spellEnd"/>
      <w:r>
        <w:t xml:space="preserve"> </w:t>
      </w:r>
      <w:proofErr w:type="spellStart"/>
      <w:r>
        <w:t>woellen</w:t>
      </w:r>
      <w:proofErr w:type="spellEnd"/>
      <w:r>
        <w:t xml:space="preserve"> das </w:t>
      </w:r>
      <w:proofErr w:type="spellStart"/>
      <w:r>
        <w:t>yemand</w:t>
      </w:r>
      <w:proofErr w:type="spellEnd"/>
      <w:r>
        <w:t xml:space="preserve"> betrogen </w:t>
      </w:r>
      <w:proofErr w:type="spellStart"/>
      <w:r>
        <w:t>werd</w:t>
      </w:r>
      <w:proofErr w:type="spellEnd"/>
      <w:r>
        <w:t xml:space="preserve">. Und </w:t>
      </w:r>
      <w:proofErr w:type="spellStart"/>
      <w:r>
        <w:t>allso</w:t>
      </w:r>
      <w:proofErr w:type="spellEnd"/>
      <w:r>
        <w:t xml:space="preserve"> ist es auch </w:t>
      </w:r>
      <w:proofErr w:type="spellStart"/>
      <w:r>
        <w:t>umb</w:t>
      </w:r>
      <w:proofErr w:type="spellEnd"/>
      <w:r>
        <w:t xml:space="preserve"> das war </w:t>
      </w:r>
      <w:proofErr w:type="spellStart"/>
      <w:r>
        <w:t>liecht</w:t>
      </w:r>
      <w:proofErr w:type="spellEnd"/>
      <w:r>
        <w:t xml:space="preserve">. </w:t>
      </w:r>
    </w:p>
    <w:p w14:paraId="490B73A1" w14:textId="77777777" w:rsidR="00243995" w:rsidRDefault="00243995" w:rsidP="00243995">
      <w:pPr>
        <w:pStyle w:val="StandardWeb"/>
      </w:pPr>
      <w:r>
        <w:t xml:space="preserve">Nun </w:t>
      </w:r>
      <w:proofErr w:type="spellStart"/>
      <w:r>
        <w:t>merck</w:t>
      </w:r>
      <w:proofErr w:type="spellEnd"/>
      <w:r>
        <w:t xml:space="preserve"> / das war </w:t>
      </w:r>
      <w:proofErr w:type="spellStart"/>
      <w:r>
        <w:t>liecht</w:t>
      </w:r>
      <w:proofErr w:type="spellEnd"/>
      <w:r>
        <w:t xml:space="preserve"> ist </w:t>
      </w:r>
      <w:proofErr w:type="spellStart"/>
      <w:r>
        <w:t>got</w:t>
      </w:r>
      <w:proofErr w:type="spellEnd"/>
      <w:r>
        <w:t xml:space="preserve"> / oder </w:t>
      </w:r>
      <w:proofErr w:type="spellStart"/>
      <w:r>
        <w:t>goetlich</w:t>
      </w:r>
      <w:proofErr w:type="spellEnd"/>
      <w:r>
        <w:t xml:space="preserve"> / das falsch </w:t>
      </w:r>
      <w:proofErr w:type="spellStart"/>
      <w:r>
        <w:t>liecht</w:t>
      </w:r>
      <w:proofErr w:type="spellEnd"/>
      <w:r>
        <w:t xml:space="preserve"> ist </w:t>
      </w:r>
      <w:proofErr w:type="spellStart"/>
      <w:r>
        <w:t>natur</w:t>
      </w:r>
      <w:proofErr w:type="spellEnd"/>
      <w:r>
        <w:t xml:space="preserve"> / oder natürlich. Nu </w:t>
      </w:r>
      <w:proofErr w:type="spellStart"/>
      <w:r>
        <w:t>gehoert</w:t>
      </w:r>
      <w:proofErr w:type="spellEnd"/>
      <w:r>
        <w:t xml:space="preserve"> </w:t>
      </w:r>
      <w:proofErr w:type="spellStart"/>
      <w:r>
        <w:t>got</w:t>
      </w:r>
      <w:proofErr w:type="spellEnd"/>
      <w:r>
        <w:t xml:space="preserve"> zu / das er weder diß oder das ist / oder diß noch das </w:t>
      </w:r>
      <w:proofErr w:type="spellStart"/>
      <w:r>
        <w:t>wil</w:t>
      </w:r>
      <w:proofErr w:type="spellEnd"/>
      <w:r>
        <w:t xml:space="preserve"> / </w:t>
      </w:r>
      <w:proofErr w:type="spellStart"/>
      <w:r>
        <w:t>begert</w:t>
      </w:r>
      <w:proofErr w:type="spellEnd"/>
      <w:r>
        <w:t xml:space="preserve"> / oder sucht / in </w:t>
      </w:r>
      <w:proofErr w:type="spellStart"/>
      <w:r>
        <w:t>aim</w:t>
      </w:r>
      <w:proofErr w:type="spellEnd"/>
      <w:r>
        <w:t xml:space="preserve"> vergotten </w:t>
      </w:r>
      <w:proofErr w:type="spellStart"/>
      <w:r>
        <w:t>menschen</w:t>
      </w:r>
      <w:proofErr w:type="spellEnd"/>
      <w:r>
        <w:t xml:space="preserve"> / sonder gut als gut / und </w:t>
      </w:r>
      <w:proofErr w:type="spellStart"/>
      <w:r>
        <w:t>umb</w:t>
      </w:r>
      <w:proofErr w:type="spellEnd"/>
      <w:r>
        <w:t xml:space="preserve"> nicht dann </w:t>
      </w:r>
      <w:proofErr w:type="spellStart"/>
      <w:r>
        <w:t>umb</w:t>
      </w:r>
      <w:proofErr w:type="spellEnd"/>
      <w:r>
        <w:t xml:space="preserve"> gut / Also ist es auch </w:t>
      </w:r>
      <w:proofErr w:type="spellStart"/>
      <w:r>
        <w:t>umb</w:t>
      </w:r>
      <w:proofErr w:type="spellEnd"/>
      <w:r>
        <w:t xml:space="preserve"> das war </w:t>
      </w:r>
      <w:proofErr w:type="spellStart"/>
      <w:r>
        <w:t>liecht</w:t>
      </w:r>
      <w:proofErr w:type="spellEnd"/>
      <w:r>
        <w:t xml:space="preserve">. So </w:t>
      </w:r>
      <w:proofErr w:type="spellStart"/>
      <w:r>
        <w:t>gehoert</w:t>
      </w:r>
      <w:proofErr w:type="spellEnd"/>
      <w:r>
        <w:t xml:space="preserve"> der </w:t>
      </w:r>
      <w:proofErr w:type="spellStart"/>
      <w:r>
        <w:t>creatur</w:t>
      </w:r>
      <w:proofErr w:type="spellEnd"/>
      <w:r>
        <w:t xml:space="preserve"> und der </w:t>
      </w:r>
      <w:proofErr w:type="spellStart"/>
      <w:r>
        <w:t>natur</w:t>
      </w:r>
      <w:proofErr w:type="spellEnd"/>
      <w:r>
        <w:t xml:space="preserve"> zu / </w:t>
      </w:r>
      <w:proofErr w:type="spellStart"/>
      <w:r>
        <w:t>daz</w:t>
      </w:r>
      <w:proofErr w:type="spellEnd"/>
      <w:r>
        <w:t xml:space="preserve"> </w:t>
      </w:r>
      <w:proofErr w:type="spellStart"/>
      <w:r>
        <w:t>sy</w:t>
      </w:r>
      <w:proofErr w:type="spellEnd"/>
      <w:r>
        <w:t xml:space="preserve"> etwas ist / diß oder das / und auch in </w:t>
      </w:r>
      <w:proofErr w:type="spellStart"/>
      <w:r>
        <w:t>irer</w:t>
      </w:r>
      <w:proofErr w:type="spellEnd"/>
      <w:r>
        <w:t xml:space="preserve"> </w:t>
      </w:r>
      <w:proofErr w:type="spellStart"/>
      <w:r>
        <w:t>mainung</w:t>
      </w:r>
      <w:proofErr w:type="spellEnd"/>
      <w:r>
        <w:t xml:space="preserve"> und </w:t>
      </w:r>
      <w:proofErr w:type="spellStart"/>
      <w:r>
        <w:t>gesuch</w:t>
      </w:r>
      <w:proofErr w:type="spellEnd"/>
      <w:r>
        <w:t xml:space="preserve"> etwas hat diß oder das / und </w:t>
      </w:r>
      <w:proofErr w:type="spellStart"/>
      <w:r>
        <w:t>nit</w:t>
      </w:r>
      <w:proofErr w:type="spellEnd"/>
      <w:r>
        <w:t xml:space="preserve"> lauterlich gut als gut / und </w:t>
      </w:r>
      <w:proofErr w:type="spellStart"/>
      <w:r>
        <w:t>umb</w:t>
      </w:r>
      <w:proofErr w:type="spellEnd"/>
      <w:r>
        <w:t xml:space="preserve"> gut / sonder </w:t>
      </w:r>
      <w:proofErr w:type="spellStart"/>
      <w:r>
        <w:t>umb</w:t>
      </w:r>
      <w:proofErr w:type="spellEnd"/>
      <w:r>
        <w:t xml:space="preserve"> etwas diß oder das. Und als </w:t>
      </w:r>
      <w:proofErr w:type="spellStart"/>
      <w:r>
        <w:t>got</w:t>
      </w:r>
      <w:proofErr w:type="spellEnd"/>
      <w:r>
        <w:t xml:space="preserve"> und das war </w:t>
      </w:r>
      <w:proofErr w:type="spellStart"/>
      <w:r>
        <w:t>liecht</w:t>
      </w:r>
      <w:proofErr w:type="spellEnd"/>
      <w:r>
        <w:t xml:space="preserve"> on all </w:t>
      </w:r>
      <w:proofErr w:type="spellStart"/>
      <w:r>
        <w:t>ichait</w:t>
      </w:r>
      <w:proofErr w:type="spellEnd"/>
      <w:r>
        <w:t xml:space="preserve"> und </w:t>
      </w:r>
      <w:proofErr w:type="spellStart"/>
      <w:r>
        <w:t>selbhait</w:t>
      </w:r>
      <w:proofErr w:type="spellEnd"/>
      <w:r>
        <w:t xml:space="preserve"> / und on </w:t>
      </w:r>
      <w:proofErr w:type="spellStart"/>
      <w:r>
        <w:t>aigen</w:t>
      </w:r>
      <w:proofErr w:type="spellEnd"/>
      <w:r>
        <w:t xml:space="preserve"> </w:t>
      </w:r>
      <w:proofErr w:type="spellStart"/>
      <w:r>
        <w:t>gesuch</w:t>
      </w:r>
      <w:proofErr w:type="spellEnd"/>
      <w:r>
        <w:t xml:space="preserve"> ist / also </w:t>
      </w:r>
      <w:proofErr w:type="spellStart"/>
      <w:r>
        <w:t>gehoert</w:t>
      </w:r>
      <w:proofErr w:type="spellEnd"/>
      <w:r>
        <w:t xml:space="preserve"> der </w:t>
      </w:r>
      <w:proofErr w:type="spellStart"/>
      <w:r>
        <w:t>natur</w:t>
      </w:r>
      <w:proofErr w:type="spellEnd"/>
      <w:r>
        <w:t xml:space="preserve"> und dem natürlichen </w:t>
      </w:r>
      <w:proofErr w:type="spellStart"/>
      <w:r>
        <w:t>liecht</w:t>
      </w:r>
      <w:proofErr w:type="spellEnd"/>
      <w:r>
        <w:t xml:space="preserve"> zu / ich / mir / mich / und der </w:t>
      </w:r>
      <w:proofErr w:type="spellStart"/>
      <w:r>
        <w:t>geleich</w:t>
      </w:r>
      <w:proofErr w:type="spellEnd"/>
      <w:r>
        <w:t xml:space="preserve"> / </w:t>
      </w:r>
      <w:proofErr w:type="spellStart"/>
      <w:r>
        <w:t>allso</w:t>
      </w:r>
      <w:proofErr w:type="spellEnd"/>
      <w:r>
        <w:t xml:space="preserve"> das es sich und das sein </w:t>
      </w:r>
      <w:proofErr w:type="spellStart"/>
      <w:r>
        <w:t>mer</w:t>
      </w:r>
      <w:proofErr w:type="spellEnd"/>
      <w:r>
        <w:t xml:space="preserve"> sucht in allen dingen dann gut als gut. diß ist sein </w:t>
      </w:r>
      <w:proofErr w:type="spellStart"/>
      <w:r>
        <w:t>aigenschafft</w:t>
      </w:r>
      <w:proofErr w:type="spellEnd"/>
      <w:r>
        <w:t xml:space="preserve"> / und </w:t>
      </w:r>
      <w:proofErr w:type="spellStart"/>
      <w:r>
        <w:t>ainer</w:t>
      </w:r>
      <w:proofErr w:type="spellEnd"/>
      <w:r>
        <w:t xml:space="preserve"> </w:t>
      </w:r>
      <w:proofErr w:type="spellStart"/>
      <w:r>
        <w:t>yegklichen</w:t>
      </w:r>
      <w:proofErr w:type="spellEnd"/>
      <w:r>
        <w:t xml:space="preserve"> </w:t>
      </w:r>
      <w:proofErr w:type="spellStart"/>
      <w:r>
        <w:t>natur</w:t>
      </w:r>
      <w:proofErr w:type="spellEnd"/>
      <w:r>
        <w:t xml:space="preserve">. </w:t>
      </w:r>
    </w:p>
    <w:p w14:paraId="575FB304" w14:textId="77777777" w:rsidR="00243995" w:rsidRDefault="00243995" w:rsidP="00243995">
      <w:pPr>
        <w:pStyle w:val="StandardWeb"/>
      </w:pPr>
      <w:r>
        <w:t xml:space="preserve">Nun </w:t>
      </w:r>
      <w:proofErr w:type="spellStart"/>
      <w:r>
        <w:t>merck</w:t>
      </w:r>
      <w:proofErr w:type="spellEnd"/>
      <w:r>
        <w:t xml:space="preserve"> man / wo diß von ersten betrogen ist / es </w:t>
      </w:r>
      <w:proofErr w:type="spellStart"/>
      <w:r>
        <w:t>wil</w:t>
      </w:r>
      <w:proofErr w:type="spellEnd"/>
      <w:r>
        <w:t xml:space="preserve"> oder </w:t>
      </w:r>
      <w:proofErr w:type="spellStart"/>
      <w:r>
        <w:t>erwoelet</w:t>
      </w:r>
      <w:proofErr w:type="spellEnd"/>
      <w:r>
        <w:t xml:space="preserve"> </w:t>
      </w:r>
      <w:proofErr w:type="spellStart"/>
      <w:r>
        <w:t>nit</w:t>
      </w:r>
      <w:proofErr w:type="spellEnd"/>
      <w:r>
        <w:t xml:space="preserve"> gut als gut / und </w:t>
      </w:r>
      <w:proofErr w:type="spellStart"/>
      <w:r>
        <w:t>umb</w:t>
      </w:r>
      <w:proofErr w:type="spellEnd"/>
      <w:r>
        <w:t xml:space="preserve"> gut / sonder es will und </w:t>
      </w:r>
      <w:proofErr w:type="spellStart"/>
      <w:r>
        <w:t>erwoelt</w:t>
      </w:r>
      <w:proofErr w:type="spellEnd"/>
      <w:r>
        <w:t xml:space="preserve"> </w:t>
      </w:r>
      <w:proofErr w:type="spellStart"/>
      <w:r>
        <w:t>sichselber</w:t>
      </w:r>
      <w:proofErr w:type="spellEnd"/>
      <w:r>
        <w:t xml:space="preserve"> und das sein das </w:t>
      </w:r>
      <w:proofErr w:type="spellStart"/>
      <w:r>
        <w:t>best</w:t>
      </w:r>
      <w:proofErr w:type="spellEnd"/>
      <w:r>
        <w:t xml:space="preserve"> / und das ist falsch / und die erst </w:t>
      </w:r>
      <w:proofErr w:type="spellStart"/>
      <w:r>
        <w:t>betriegung</w:t>
      </w:r>
      <w:proofErr w:type="spellEnd"/>
      <w:r>
        <w:t xml:space="preserve">. Auch </w:t>
      </w:r>
      <w:proofErr w:type="spellStart"/>
      <w:r>
        <w:t>waenet</w:t>
      </w:r>
      <w:proofErr w:type="spellEnd"/>
      <w:r>
        <w:t xml:space="preserve"> es / es sey das es </w:t>
      </w:r>
      <w:proofErr w:type="spellStart"/>
      <w:r>
        <w:t>nit</w:t>
      </w:r>
      <w:proofErr w:type="spellEnd"/>
      <w:r>
        <w:t xml:space="preserve"> ist / wann es </w:t>
      </w:r>
      <w:proofErr w:type="spellStart"/>
      <w:r>
        <w:t>waent</w:t>
      </w:r>
      <w:proofErr w:type="spellEnd"/>
      <w:r>
        <w:t xml:space="preserve"> es sey </w:t>
      </w:r>
      <w:proofErr w:type="spellStart"/>
      <w:r>
        <w:t>got</w:t>
      </w:r>
      <w:proofErr w:type="spellEnd"/>
      <w:r>
        <w:t xml:space="preserve"> / und ist </w:t>
      </w:r>
      <w:proofErr w:type="spellStart"/>
      <w:r>
        <w:t>natur</w:t>
      </w:r>
      <w:proofErr w:type="spellEnd"/>
      <w:r>
        <w:t xml:space="preserve">. und davon / das es </w:t>
      </w:r>
      <w:proofErr w:type="spellStart"/>
      <w:r>
        <w:t>waent</w:t>
      </w:r>
      <w:proofErr w:type="spellEnd"/>
      <w:r>
        <w:t xml:space="preserve"> das es </w:t>
      </w:r>
      <w:proofErr w:type="spellStart"/>
      <w:r>
        <w:t>got</w:t>
      </w:r>
      <w:proofErr w:type="spellEnd"/>
      <w:r>
        <w:t xml:space="preserve"> sey / so </w:t>
      </w:r>
      <w:proofErr w:type="spellStart"/>
      <w:r>
        <w:t>nimpt</w:t>
      </w:r>
      <w:proofErr w:type="spellEnd"/>
      <w:r>
        <w:t xml:space="preserve"> es sich des an das </w:t>
      </w:r>
      <w:proofErr w:type="spellStart"/>
      <w:r>
        <w:t>got</w:t>
      </w:r>
      <w:proofErr w:type="spellEnd"/>
      <w:r>
        <w:t xml:space="preserve"> </w:t>
      </w:r>
      <w:proofErr w:type="spellStart"/>
      <w:r>
        <w:t>zugehoert</w:t>
      </w:r>
      <w:proofErr w:type="spellEnd"/>
      <w:r>
        <w:t xml:space="preserve"> / und </w:t>
      </w:r>
      <w:proofErr w:type="spellStart"/>
      <w:r>
        <w:t>nit</w:t>
      </w:r>
      <w:proofErr w:type="spellEnd"/>
      <w:r>
        <w:t xml:space="preserve"> des das </w:t>
      </w:r>
      <w:proofErr w:type="spellStart"/>
      <w:r>
        <w:t>gotes</w:t>
      </w:r>
      <w:proofErr w:type="spellEnd"/>
      <w:r>
        <w:t xml:space="preserve"> ist / als </w:t>
      </w:r>
      <w:proofErr w:type="spellStart"/>
      <w:r>
        <w:t>got</w:t>
      </w:r>
      <w:proofErr w:type="spellEnd"/>
      <w:r>
        <w:t xml:space="preserve"> </w:t>
      </w:r>
      <w:proofErr w:type="spellStart"/>
      <w:r>
        <w:t>mensch</w:t>
      </w:r>
      <w:proofErr w:type="spellEnd"/>
      <w:r>
        <w:t xml:space="preserve"> ist / oder in </w:t>
      </w:r>
      <w:proofErr w:type="spellStart"/>
      <w:r>
        <w:t>aim</w:t>
      </w:r>
      <w:proofErr w:type="spellEnd"/>
      <w:r>
        <w:t xml:space="preserve"> vergotten </w:t>
      </w:r>
      <w:proofErr w:type="spellStart"/>
      <w:r>
        <w:t>menschen</w:t>
      </w:r>
      <w:proofErr w:type="spellEnd"/>
      <w:r>
        <w:t xml:space="preserve"> / sonder es </w:t>
      </w:r>
      <w:proofErr w:type="spellStart"/>
      <w:r>
        <w:t>nimpt</w:t>
      </w:r>
      <w:proofErr w:type="spellEnd"/>
      <w:r>
        <w:t xml:space="preserve"> sich an des das </w:t>
      </w:r>
      <w:proofErr w:type="spellStart"/>
      <w:r>
        <w:t>gotes</w:t>
      </w:r>
      <w:proofErr w:type="spellEnd"/>
      <w:r>
        <w:t xml:space="preserve"> ist / und </w:t>
      </w:r>
      <w:proofErr w:type="spellStart"/>
      <w:r>
        <w:t>jm</w:t>
      </w:r>
      <w:proofErr w:type="spellEnd"/>
      <w:r>
        <w:t xml:space="preserve"> </w:t>
      </w:r>
      <w:proofErr w:type="spellStart"/>
      <w:r>
        <w:t>zugehoert</w:t>
      </w:r>
      <w:proofErr w:type="spellEnd"/>
      <w:r>
        <w:t xml:space="preserve"> als er </w:t>
      </w:r>
      <w:proofErr w:type="spellStart"/>
      <w:r>
        <w:t>got</w:t>
      </w:r>
      <w:proofErr w:type="spellEnd"/>
      <w:r>
        <w:t xml:space="preserve"> ist on </w:t>
      </w:r>
      <w:proofErr w:type="spellStart"/>
      <w:r>
        <w:t>creatur</w:t>
      </w:r>
      <w:proofErr w:type="spellEnd"/>
      <w:r>
        <w:t xml:space="preserve"> in </w:t>
      </w:r>
      <w:proofErr w:type="spellStart"/>
      <w:r>
        <w:t>ewigkait</w:t>
      </w:r>
      <w:proofErr w:type="spellEnd"/>
      <w:r>
        <w:t xml:space="preserve">. Wann als man spricht </w:t>
      </w:r>
      <w:proofErr w:type="spellStart"/>
      <w:r>
        <w:t>Got</w:t>
      </w:r>
      <w:proofErr w:type="spellEnd"/>
      <w:r>
        <w:t xml:space="preserve"> ist </w:t>
      </w:r>
      <w:proofErr w:type="spellStart"/>
      <w:r>
        <w:t>dürfftloß</w:t>
      </w:r>
      <w:proofErr w:type="spellEnd"/>
      <w:r>
        <w:t xml:space="preserve"> und </w:t>
      </w:r>
      <w:proofErr w:type="spellStart"/>
      <w:r>
        <w:t>bedarff</w:t>
      </w:r>
      <w:proofErr w:type="spellEnd"/>
      <w:r>
        <w:t xml:space="preserve"> </w:t>
      </w:r>
      <w:proofErr w:type="spellStart"/>
      <w:r>
        <w:t>kains</w:t>
      </w:r>
      <w:proofErr w:type="spellEnd"/>
      <w:r>
        <w:t xml:space="preserve"> </w:t>
      </w:r>
      <w:proofErr w:type="spellStart"/>
      <w:r>
        <w:t>dings</w:t>
      </w:r>
      <w:proofErr w:type="spellEnd"/>
      <w:r>
        <w:t xml:space="preserve"> / frey / </w:t>
      </w:r>
      <w:proofErr w:type="spellStart"/>
      <w:r>
        <w:t>muessig</w:t>
      </w:r>
      <w:proofErr w:type="spellEnd"/>
      <w:r>
        <w:t xml:space="preserve"> / ledig / und über alle ding / und </w:t>
      </w:r>
      <w:proofErr w:type="spellStart"/>
      <w:r>
        <w:t>dergleich</w:t>
      </w:r>
      <w:proofErr w:type="spellEnd"/>
      <w:r>
        <w:t xml:space="preserve">. das alles war ist / und ist unbeweglich / und </w:t>
      </w:r>
      <w:proofErr w:type="spellStart"/>
      <w:r>
        <w:t>nimpt</w:t>
      </w:r>
      <w:proofErr w:type="spellEnd"/>
      <w:r>
        <w:t xml:space="preserve"> sich nichts an / und ist on gewissen / und was er thut das ist </w:t>
      </w:r>
      <w:proofErr w:type="spellStart"/>
      <w:r>
        <w:t>wol</w:t>
      </w:r>
      <w:proofErr w:type="spellEnd"/>
      <w:r>
        <w:t xml:space="preserve"> </w:t>
      </w:r>
      <w:proofErr w:type="spellStart"/>
      <w:r>
        <w:t>gethon</w:t>
      </w:r>
      <w:proofErr w:type="spellEnd"/>
      <w:r>
        <w:t xml:space="preserve">. Sich also will ich auch sein / sagt das falsch </w:t>
      </w:r>
      <w:proofErr w:type="spellStart"/>
      <w:r>
        <w:t>liecht</w:t>
      </w:r>
      <w:proofErr w:type="spellEnd"/>
      <w:r>
        <w:t xml:space="preserve">. Wann so man </w:t>
      </w:r>
      <w:proofErr w:type="spellStart"/>
      <w:r>
        <w:t>got</w:t>
      </w:r>
      <w:proofErr w:type="spellEnd"/>
      <w:r>
        <w:t xml:space="preserve"> </w:t>
      </w:r>
      <w:proofErr w:type="spellStart"/>
      <w:r>
        <w:t>geleicher</w:t>
      </w:r>
      <w:proofErr w:type="spellEnd"/>
      <w:r>
        <w:t xml:space="preserve"> ist / </w:t>
      </w:r>
      <w:proofErr w:type="spellStart"/>
      <w:r>
        <w:t>sovil</w:t>
      </w:r>
      <w:proofErr w:type="spellEnd"/>
      <w:r>
        <w:t xml:space="preserve"> besser ist man / und </w:t>
      </w:r>
      <w:proofErr w:type="spellStart"/>
      <w:r>
        <w:t>darumb</w:t>
      </w:r>
      <w:proofErr w:type="spellEnd"/>
      <w:r>
        <w:t xml:space="preserve"> </w:t>
      </w:r>
      <w:proofErr w:type="spellStart"/>
      <w:r>
        <w:t>wil</w:t>
      </w:r>
      <w:proofErr w:type="spellEnd"/>
      <w:r>
        <w:t xml:space="preserve"> ich </w:t>
      </w:r>
      <w:proofErr w:type="spellStart"/>
      <w:r>
        <w:t>got</w:t>
      </w:r>
      <w:proofErr w:type="spellEnd"/>
      <w:r>
        <w:t xml:space="preserve"> gleich sein / und will auch </w:t>
      </w:r>
      <w:proofErr w:type="spellStart"/>
      <w:r>
        <w:t>got</w:t>
      </w:r>
      <w:proofErr w:type="spellEnd"/>
      <w:r>
        <w:t xml:space="preserve"> sein / und bey </w:t>
      </w:r>
      <w:proofErr w:type="spellStart"/>
      <w:r>
        <w:t>got</w:t>
      </w:r>
      <w:proofErr w:type="spellEnd"/>
      <w:r>
        <w:t xml:space="preserve"> sitzen / und sein </w:t>
      </w:r>
      <w:proofErr w:type="spellStart"/>
      <w:r>
        <w:t>jm</w:t>
      </w:r>
      <w:proofErr w:type="spellEnd"/>
      <w:r>
        <w:t xml:space="preserve"> gleich recht als Lucifer der </w:t>
      </w:r>
      <w:proofErr w:type="spellStart"/>
      <w:r>
        <w:t>teufel</w:t>
      </w:r>
      <w:proofErr w:type="spellEnd"/>
      <w:r>
        <w:t xml:space="preserve"> </w:t>
      </w:r>
      <w:proofErr w:type="spellStart"/>
      <w:r>
        <w:t>thet</w:t>
      </w:r>
      <w:proofErr w:type="spellEnd"/>
      <w:r>
        <w:t xml:space="preserve">. </w:t>
      </w:r>
      <w:proofErr w:type="spellStart"/>
      <w:r>
        <w:t>Got</w:t>
      </w:r>
      <w:proofErr w:type="spellEnd"/>
      <w:r>
        <w:t xml:space="preserve"> in </w:t>
      </w:r>
      <w:proofErr w:type="spellStart"/>
      <w:r>
        <w:t>ewikait</w:t>
      </w:r>
      <w:proofErr w:type="spellEnd"/>
      <w:r>
        <w:t xml:space="preserve"> ist on </w:t>
      </w:r>
      <w:proofErr w:type="spellStart"/>
      <w:r>
        <w:t>laid</w:t>
      </w:r>
      <w:proofErr w:type="spellEnd"/>
      <w:r>
        <w:t xml:space="preserve"> leiden und </w:t>
      </w:r>
      <w:proofErr w:type="spellStart"/>
      <w:r>
        <w:t>betruebnuß</w:t>
      </w:r>
      <w:proofErr w:type="spellEnd"/>
      <w:r>
        <w:t xml:space="preserve"> / und laßt </w:t>
      </w:r>
      <w:proofErr w:type="spellStart"/>
      <w:r>
        <w:t>jm</w:t>
      </w:r>
      <w:proofErr w:type="spellEnd"/>
      <w:r>
        <w:t xml:space="preserve"> mit </w:t>
      </w:r>
      <w:proofErr w:type="spellStart"/>
      <w:r>
        <w:t>nichten</w:t>
      </w:r>
      <w:proofErr w:type="spellEnd"/>
      <w:r>
        <w:t xml:space="preserve"> </w:t>
      </w:r>
      <w:proofErr w:type="spellStart"/>
      <w:r>
        <w:t>schwaer</w:t>
      </w:r>
      <w:proofErr w:type="spellEnd"/>
      <w:r>
        <w:t xml:space="preserve"> oder </w:t>
      </w:r>
      <w:proofErr w:type="spellStart"/>
      <w:r>
        <w:t>laid</w:t>
      </w:r>
      <w:proofErr w:type="spellEnd"/>
      <w:r>
        <w:t xml:space="preserve"> sein </w:t>
      </w:r>
      <w:proofErr w:type="spellStart"/>
      <w:r>
        <w:t>umb</w:t>
      </w:r>
      <w:proofErr w:type="spellEnd"/>
      <w:r>
        <w:t xml:space="preserve"> etwas / was da ist oder geschicht. Aber da </w:t>
      </w:r>
      <w:proofErr w:type="spellStart"/>
      <w:r>
        <w:t>got</w:t>
      </w:r>
      <w:proofErr w:type="spellEnd"/>
      <w:r>
        <w:t xml:space="preserve"> </w:t>
      </w:r>
      <w:proofErr w:type="spellStart"/>
      <w:r>
        <w:t>mensch</w:t>
      </w:r>
      <w:proofErr w:type="spellEnd"/>
      <w:r>
        <w:t xml:space="preserve"> ist / und in </w:t>
      </w:r>
      <w:proofErr w:type="spellStart"/>
      <w:r>
        <w:t>aim</w:t>
      </w:r>
      <w:proofErr w:type="spellEnd"/>
      <w:r>
        <w:t xml:space="preserve"> vergotten </w:t>
      </w:r>
      <w:proofErr w:type="spellStart"/>
      <w:r>
        <w:t>menschen</w:t>
      </w:r>
      <w:proofErr w:type="spellEnd"/>
      <w:r>
        <w:t xml:space="preserve"> / </w:t>
      </w:r>
      <w:proofErr w:type="spellStart"/>
      <w:r>
        <w:t>dda</w:t>
      </w:r>
      <w:proofErr w:type="spellEnd"/>
      <w:r>
        <w:t xml:space="preserve"> ist es anders. Kurtz / alles das betrogen mag werden / das muß betrogen werden von </w:t>
      </w:r>
      <w:proofErr w:type="spellStart"/>
      <w:r>
        <w:t>disem</w:t>
      </w:r>
      <w:proofErr w:type="spellEnd"/>
      <w:r>
        <w:t xml:space="preserve"> falschen </w:t>
      </w:r>
      <w:proofErr w:type="spellStart"/>
      <w:r>
        <w:t>liecht</w:t>
      </w:r>
      <w:proofErr w:type="spellEnd"/>
      <w:r>
        <w:t xml:space="preserve">. Seyd nun alles das betrogen </w:t>
      </w:r>
      <w:proofErr w:type="spellStart"/>
      <w:r>
        <w:t>wirt</w:t>
      </w:r>
      <w:proofErr w:type="spellEnd"/>
      <w:r>
        <w:t xml:space="preserve"> / von </w:t>
      </w:r>
      <w:proofErr w:type="spellStart"/>
      <w:r>
        <w:t>disem</w:t>
      </w:r>
      <w:proofErr w:type="spellEnd"/>
      <w:r>
        <w:t xml:space="preserve"> das betrogen werden mag betrogen </w:t>
      </w:r>
      <w:proofErr w:type="spellStart"/>
      <w:r>
        <w:t>wirt</w:t>
      </w:r>
      <w:proofErr w:type="spellEnd"/>
      <w:r>
        <w:t xml:space="preserve"> / </w:t>
      </w:r>
      <w:proofErr w:type="spellStart"/>
      <w:r>
        <w:t>under</w:t>
      </w:r>
      <w:proofErr w:type="spellEnd"/>
      <w:r>
        <w:t xml:space="preserve"> allen </w:t>
      </w:r>
      <w:proofErr w:type="spellStart"/>
      <w:r>
        <w:t>creaturn</w:t>
      </w:r>
      <w:proofErr w:type="spellEnd"/>
      <w:r>
        <w:t xml:space="preserve"> und </w:t>
      </w:r>
      <w:proofErr w:type="spellStart"/>
      <w:r>
        <w:t>natur</w:t>
      </w:r>
      <w:proofErr w:type="spellEnd"/>
      <w:r>
        <w:t xml:space="preserve"> / und alles das nicht </w:t>
      </w:r>
      <w:proofErr w:type="spellStart"/>
      <w:r>
        <w:t>got</w:t>
      </w:r>
      <w:proofErr w:type="spellEnd"/>
      <w:r>
        <w:t xml:space="preserve"> oder </w:t>
      </w:r>
      <w:proofErr w:type="spellStart"/>
      <w:r>
        <w:t>goetlich</w:t>
      </w:r>
      <w:proofErr w:type="spellEnd"/>
      <w:r>
        <w:t xml:space="preserve"> ist / mag betrogen werden / </w:t>
      </w:r>
      <w:proofErr w:type="spellStart"/>
      <w:r>
        <w:t>unnd</w:t>
      </w:r>
      <w:proofErr w:type="spellEnd"/>
      <w:r>
        <w:t xml:space="preserve"> diß </w:t>
      </w:r>
      <w:proofErr w:type="spellStart"/>
      <w:r>
        <w:t>liecht</w:t>
      </w:r>
      <w:proofErr w:type="spellEnd"/>
      <w:r>
        <w:t xml:space="preserve"> dann selber </w:t>
      </w:r>
      <w:proofErr w:type="spellStart"/>
      <w:r>
        <w:t>natur</w:t>
      </w:r>
      <w:proofErr w:type="spellEnd"/>
      <w:r>
        <w:t xml:space="preserve"> ist / so ist es </w:t>
      </w:r>
      <w:proofErr w:type="spellStart"/>
      <w:r>
        <w:t>müglich</w:t>
      </w:r>
      <w:proofErr w:type="spellEnd"/>
      <w:r>
        <w:t xml:space="preserve"> das es betrogen </w:t>
      </w:r>
      <w:proofErr w:type="spellStart"/>
      <w:r>
        <w:t>werd</w:t>
      </w:r>
      <w:proofErr w:type="spellEnd"/>
      <w:r>
        <w:t xml:space="preserve"> / </w:t>
      </w:r>
      <w:proofErr w:type="spellStart"/>
      <w:r>
        <w:t>Darumb</w:t>
      </w:r>
      <w:proofErr w:type="spellEnd"/>
      <w:r>
        <w:t xml:space="preserve"> </w:t>
      </w:r>
      <w:proofErr w:type="spellStart"/>
      <w:r>
        <w:t>wirt</w:t>
      </w:r>
      <w:proofErr w:type="spellEnd"/>
      <w:r>
        <w:t xml:space="preserve"> es und ist betrogen von </w:t>
      </w:r>
      <w:proofErr w:type="spellStart"/>
      <w:r>
        <w:t>jmselber</w:t>
      </w:r>
      <w:proofErr w:type="spellEnd"/>
      <w:r>
        <w:t xml:space="preserve">. </w:t>
      </w:r>
    </w:p>
    <w:p w14:paraId="0D637DE4" w14:textId="77777777" w:rsidR="00243995" w:rsidRDefault="00243995" w:rsidP="00243995">
      <w:pPr>
        <w:pStyle w:val="StandardWeb"/>
      </w:pPr>
      <w:r>
        <w:t xml:space="preserve">Nun </w:t>
      </w:r>
      <w:proofErr w:type="spellStart"/>
      <w:r>
        <w:t>moecht</w:t>
      </w:r>
      <w:proofErr w:type="spellEnd"/>
      <w:r>
        <w:t xml:space="preserve"> man sprechen. </w:t>
      </w:r>
      <w:proofErr w:type="spellStart"/>
      <w:r>
        <w:t>Wavon</w:t>
      </w:r>
      <w:proofErr w:type="spellEnd"/>
      <w:r>
        <w:t xml:space="preserve"> ist oder </w:t>
      </w:r>
      <w:proofErr w:type="spellStart"/>
      <w:r>
        <w:t>kumpt</w:t>
      </w:r>
      <w:proofErr w:type="spellEnd"/>
      <w:r>
        <w:t xml:space="preserve"> das / </w:t>
      </w:r>
      <w:proofErr w:type="spellStart"/>
      <w:r>
        <w:t>daz</w:t>
      </w:r>
      <w:proofErr w:type="spellEnd"/>
      <w:r>
        <w:t xml:space="preserve"> von </w:t>
      </w:r>
      <w:proofErr w:type="spellStart"/>
      <w:r>
        <w:t>jm</w:t>
      </w:r>
      <w:proofErr w:type="spellEnd"/>
      <w:r>
        <w:t xml:space="preserve"> alles das betrogen </w:t>
      </w:r>
      <w:proofErr w:type="spellStart"/>
      <w:r>
        <w:t>wirt</w:t>
      </w:r>
      <w:proofErr w:type="spellEnd"/>
      <w:r>
        <w:t xml:space="preserve"> das betrogen werden mag? Sich es ist von seiner </w:t>
      </w:r>
      <w:proofErr w:type="spellStart"/>
      <w:r>
        <w:t>übergigen</w:t>
      </w:r>
      <w:proofErr w:type="spellEnd"/>
      <w:r>
        <w:t xml:space="preserve"> </w:t>
      </w:r>
      <w:proofErr w:type="spellStart"/>
      <w:r>
        <w:t>kündikait</w:t>
      </w:r>
      <w:proofErr w:type="spellEnd"/>
      <w:r>
        <w:t xml:space="preserve"> / wann es also gar klug / subtil / und behend in </w:t>
      </w:r>
      <w:proofErr w:type="spellStart"/>
      <w:r>
        <w:t>jmselber</w:t>
      </w:r>
      <w:proofErr w:type="spellEnd"/>
      <w:r>
        <w:t xml:space="preserve"> ist / das es also hochsteigt </w:t>
      </w:r>
      <w:proofErr w:type="spellStart"/>
      <w:r>
        <w:t>daz</w:t>
      </w:r>
      <w:proofErr w:type="spellEnd"/>
      <w:r>
        <w:t xml:space="preserve"> es </w:t>
      </w:r>
      <w:proofErr w:type="spellStart"/>
      <w:r>
        <w:t>waenet</w:t>
      </w:r>
      <w:proofErr w:type="spellEnd"/>
      <w:r>
        <w:t xml:space="preserve"> es sey über </w:t>
      </w:r>
      <w:proofErr w:type="spellStart"/>
      <w:r>
        <w:t>natur</w:t>
      </w:r>
      <w:proofErr w:type="spellEnd"/>
      <w:r>
        <w:t xml:space="preserve"> / und sey </w:t>
      </w:r>
      <w:proofErr w:type="spellStart"/>
      <w:r>
        <w:t>natur</w:t>
      </w:r>
      <w:proofErr w:type="spellEnd"/>
      <w:r>
        <w:t xml:space="preserve"> oder </w:t>
      </w:r>
      <w:proofErr w:type="spellStart"/>
      <w:r>
        <w:t>creatur</w:t>
      </w:r>
      <w:proofErr w:type="spellEnd"/>
      <w:r>
        <w:t xml:space="preserve"> </w:t>
      </w:r>
      <w:proofErr w:type="spellStart"/>
      <w:r>
        <w:t>unmüglich</w:t>
      </w:r>
      <w:proofErr w:type="spellEnd"/>
      <w:r>
        <w:t xml:space="preserve"> also hoch zu kommen / </w:t>
      </w:r>
      <w:proofErr w:type="spellStart"/>
      <w:r>
        <w:t>darumb</w:t>
      </w:r>
      <w:proofErr w:type="spellEnd"/>
      <w:r>
        <w:t xml:space="preserve"> </w:t>
      </w:r>
      <w:proofErr w:type="spellStart"/>
      <w:r>
        <w:t>waenet</w:t>
      </w:r>
      <w:proofErr w:type="spellEnd"/>
      <w:r>
        <w:t xml:space="preserve"> es / es sey </w:t>
      </w:r>
      <w:proofErr w:type="spellStart"/>
      <w:r>
        <w:t>got</w:t>
      </w:r>
      <w:proofErr w:type="spellEnd"/>
      <w:r>
        <w:t xml:space="preserve"> / und davon so </w:t>
      </w:r>
      <w:proofErr w:type="spellStart"/>
      <w:r>
        <w:t>nympt</w:t>
      </w:r>
      <w:proofErr w:type="spellEnd"/>
      <w:r>
        <w:t xml:space="preserve"> es sich alles des an / das </w:t>
      </w:r>
      <w:proofErr w:type="spellStart"/>
      <w:r>
        <w:t>got</w:t>
      </w:r>
      <w:proofErr w:type="spellEnd"/>
      <w:r>
        <w:t xml:space="preserve"> </w:t>
      </w:r>
      <w:proofErr w:type="spellStart"/>
      <w:r>
        <w:t>zugehoert</w:t>
      </w:r>
      <w:proofErr w:type="spellEnd"/>
      <w:r>
        <w:t xml:space="preserve"> / Und </w:t>
      </w:r>
      <w:proofErr w:type="spellStart"/>
      <w:r>
        <w:t>besonder</w:t>
      </w:r>
      <w:proofErr w:type="spellEnd"/>
      <w:r>
        <w:t xml:space="preserve"> als </w:t>
      </w:r>
      <w:proofErr w:type="spellStart"/>
      <w:r>
        <w:t>got</w:t>
      </w:r>
      <w:proofErr w:type="spellEnd"/>
      <w:r>
        <w:t xml:space="preserve"> ist in </w:t>
      </w:r>
      <w:proofErr w:type="spellStart"/>
      <w:r>
        <w:t>ewigkait</w:t>
      </w:r>
      <w:proofErr w:type="spellEnd"/>
      <w:r>
        <w:t xml:space="preserve"> / und </w:t>
      </w:r>
      <w:proofErr w:type="spellStart"/>
      <w:r>
        <w:t>nit</w:t>
      </w:r>
      <w:proofErr w:type="spellEnd"/>
      <w:r>
        <w:t xml:space="preserve"> als er </w:t>
      </w:r>
      <w:proofErr w:type="spellStart"/>
      <w:r>
        <w:t>mensch</w:t>
      </w:r>
      <w:proofErr w:type="spellEnd"/>
      <w:r>
        <w:t xml:space="preserve"> ist / und </w:t>
      </w:r>
      <w:proofErr w:type="spellStart"/>
      <w:r>
        <w:t>darumb</w:t>
      </w:r>
      <w:proofErr w:type="spellEnd"/>
      <w:r>
        <w:t xml:space="preserve"> spricht es / und </w:t>
      </w:r>
      <w:proofErr w:type="spellStart"/>
      <w:r>
        <w:t>waenet</w:t>
      </w:r>
      <w:proofErr w:type="spellEnd"/>
      <w:r>
        <w:t xml:space="preserve"> / es sey über alle </w:t>
      </w:r>
      <w:proofErr w:type="spellStart"/>
      <w:r>
        <w:t>werck</w:t>
      </w:r>
      <w:proofErr w:type="spellEnd"/>
      <w:r>
        <w:t xml:space="preserve"> / </w:t>
      </w:r>
      <w:proofErr w:type="spellStart"/>
      <w:r>
        <w:t>wort</w:t>
      </w:r>
      <w:proofErr w:type="spellEnd"/>
      <w:r>
        <w:t xml:space="preserve"> / weiß / </w:t>
      </w:r>
      <w:proofErr w:type="spellStart"/>
      <w:r>
        <w:t>ordnung</w:t>
      </w:r>
      <w:proofErr w:type="spellEnd"/>
      <w:r>
        <w:t xml:space="preserve"> / und über das leiblich leben </w:t>
      </w:r>
      <w:proofErr w:type="spellStart"/>
      <w:r>
        <w:t>Cristi</w:t>
      </w:r>
      <w:proofErr w:type="spellEnd"/>
      <w:r>
        <w:t xml:space="preserve"> / das er in der </w:t>
      </w:r>
      <w:proofErr w:type="spellStart"/>
      <w:r>
        <w:t>menschait</w:t>
      </w:r>
      <w:proofErr w:type="spellEnd"/>
      <w:r>
        <w:t xml:space="preserve"> </w:t>
      </w:r>
      <w:proofErr w:type="spellStart"/>
      <w:r>
        <w:t>het</w:t>
      </w:r>
      <w:proofErr w:type="spellEnd"/>
      <w:r>
        <w:t xml:space="preserve"> </w:t>
      </w:r>
      <w:proofErr w:type="spellStart"/>
      <w:r>
        <w:t>Darumb</w:t>
      </w:r>
      <w:proofErr w:type="spellEnd"/>
      <w:r>
        <w:t xml:space="preserve"> </w:t>
      </w:r>
      <w:proofErr w:type="spellStart"/>
      <w:r>
        <w:t>wil</w:t>
      </w:r>
      <w:proofErr w:type="spellEnd"/>
      <w:r>
        <w:t xml:space="preserve"> es </w:t>
      </w:r>
      <w:proofErr w:type="spellStart"/>
      <w:r>
        <w:t>ungerut</w:t>
      </w:r>
      <w:proofErr w:type="spellEnd"/>
      <w:r>
        <w:t xml:space="preserve"> sein von allen </w:t>
      </w:r>
      <w:proofErr w:type="spellStart"/>
      <w:r>
        <w:t>creaturn</w:t>
      </w:r>
      <w:proofErr w:type="spellEnd"/>
      <w:r>
        <w:t xml:space="preserve"> und aller </w:t>
      </w:r>
      <w:proofErr w:type="spellStart"/>
      <w:r>
        <w:t>creaturen</w:t>
      </w:r>
      <w:proofErr w:type="spellEnd"/>
      <w:r>
        <w:t xml:space="preserve"> </w:t>
      </w:r>
      <w:proofErr w:type="spellStart"/>
      <w:r>
        <w:t>werck</w:t>
      </w:r>
      <w:proofErr w:type="spellEnd"/>
      <w:r>
        <w:t xml:space="preserve"> / es sey </w:t>
      </w:r>
      <w:proofErr w:type="spellStart"/>
      <w:r>
        <w:t>boeß</w:t>
      </w:r>
      <w:proofErr w:type="spellEnd"/>
      <w:r>
        <w:t xml:space="preserve"> oder gut / es sey wider </w:t>
      </w:r>
      <w:proofErr w:type="spellStart"/>
      <w:r>
        <w:t>got</w:t>
      </w:r>
      <w:proofErr w:type="spellEnd"/>
      <w:r>
        <w:t xml:space="preserve"> oder </w:t>
      </w:r>
      <w:proofErr w:type="spellStart"/>
      <w:r>
        <w:t>nit</w:t>
      </w:r>
      <w:proofErr w:type="spellEnd"/>
      <w:r>
        <w:t xml:space="preserve"> / das ist </w:t>
      </w:r>
      <w:proofErr w:type="spellStart"/>
      <w:r>
        <w:t>jm</w:t>
      </w:r>
      <w:proofErr w:type="spellEnd"/>
      <w:r>
        <w:t xml:space="preserve"> alles gleich / und </w:t>
      </w:r>
      <w:proofErr w:type="spellStart"/>
      <w:r>
        <w:t>steet</w:t>
      </w:r>
      <w:proofErr w:type="spellEnd"/>
      <w:r>
        <w:t xml:space="preserve"> sein alles ledig / recht als </w:t>
      </w:r>
      <w:proofErr w:type="spellStart"/>
      <w:r>
        <w:t>got</w:t>
      </w:r>
      <w:proofErr w:type="spellEnd"/>
      <w:r>
        <w:t xml:space="preserve"> in </w:t>
      </w:r>
      <w:proofErr w:type="spellStart"/>
      <w:r>
        <w:t>ewigkait</w:t>
      </w:r>
      <w:proofErr w:type="spellEnd"/>
      <w:r>
        <w:t xml:space="preserve"> / Und des andern alles das </w:t>
      </w:r>
      <w:proofErr w:type="spellStart"/>
      <w:r>
        <w:t>got</w:t>
      </w:r>
      <w:proofErr w:type="spellEnd"/>
      <w:r>
        <w:t xml:space="preserve"> </w:t>
      </w:r>
      <w:proofErr w:type="spellStart"/>
      <w:r>
        <w:t>zugehoert</w:t>
      </w:r>
      <w:proofErr w:type="spellEnd"/>
      <w:r>
        <w:t xml:space="preserve"> / und </w:t>
      </w:r>
      <w:proofErr w:type="spellStart"/>
      <w:r>
        <w:t>nit</w:t>
      </w:r>
      <w:proofErr w:type="spellEnd"/>
      <w:r>
        <w:t xml:space="preserve"> </w:t>
      </w:r>
      <w:proofErr w:type="spellStart"/>
      <w:r>
        <w:t>creaturen</w:t>
      </w:r>
      <w:proofErr w:type="spellEnd"/>
      <w:r>
        <w:t xml:space="preserve"> / des </w:t>
      </w:r>
      <w:proofErr w:type="spellStart"/>
      <w:r>
        <w:t>nympt</w:t>
      </w:r>
      <w:proofErr w:type="spellEnd"/>
      <w:r>
        <w:t xml:space="preserve"> es sich alles an / es </w:t>
      </w:r>
      <w:proofErr w:type="spellStart"/>
      <w:r>
        <w:t>gehoere</w:t>
      </w:r>
      <w:proofErr w:type="spellEnd"/>
      <w:r>
        <w:t xml:space="preserve"> </w:t>
      </w:r>
      <w:proofErr w:type="spellStart"/>
      <w:r>
        <w:t>jm</w:t>
      </w:r>
      <w:proofErr w:type="spellEnd"/>
      <w:r>
        <w:t xml:space="preserve"> zu / und es sey aller ding </w:t>
      </w:r>
      <w:proofErr w:type="spellStart"/>
      <w:r>
        <w:t>wirdig</w:t>
      </w:r>
      <w:proofErr w:type="spellEnd"/>
      <w:r>
        <w:t xml:space="preserve"> / und es sey </w:t>
      </w:r>
      <w:proofErr w:type="spellStart"/>
      <w:r>
        <w:t>billich</w:t>
      </w:r>
      <w:proofErr w:type="spellEnd"/>
      <w:r>
        <w:t xml:space="preserve"> und recht das </w:t>
      </w:r>
      <w:proofErr w:type="spellStart"/>
      <w:r>
        <w:t>jm</w:t>
      </w:r>
      <w:proofErr w:type="spellEnd"/>
      <w:r>
        <w:t xml:space="preserve"> all </w:t>
      </w:r>
      <w:proofErr w:type="spellStart"/>
      <w:r>
        <w:t>creaturn</w:t>
      </w:r>
      <w:proofErr w:type="spellEnd"/>
      <w:r>
        <w:t xml:space="preserve"> dienen und </w:t>
      </w:r>
      <w:proofErr w:type="spellStart"/>
      <w:r>
        <w:t>underthon</w:t>
      </w:r>
      <w:proofErr w:type="spellEnd"/>
      <w:r>
        <w:t xml:space="preserve"> sein. Und also beleibt da </w:t>
      </w:r>
      <w:proofErr w:type="spellStart"/>
      <w:r>
        <w:t>kain</w:t>
      </w:r>
      <w:proofErr w:type="spellEnd"/>
      <w:r>
        <w:t xml:space="preserve"> </w:t>
      </w:r>
      <w:proofErr w:type="spellStart"/>
      <w:r>
        <w:t>laid</w:t>
      </w:r>
      <w:proofErr w:type="spellEnd"/>
      <w:r>
        <w:t xml:space="preserve"> / leiden / oder </w:t>
      </w:r>
      <w:proofErr w:type="spellStart"/>
      <w:r>
        <w:t>betruebnuß</w:t>
      </w:r>
      <w:proofErr w:type="spellEnd"/>
      <w:r>
        <w:t xml:space="preserve"> / </w:t>
      </w:r>
      <w:proofErr w:type="spellStart"/>
      <w:r>
        <w:t>umb</w:t>
      </w:r>
      <w:proofErr w:type="spellEnd"/>
      <w:r>
        <w:t xml:space="preserve"> </w:t>
      </w:r>
      <w:proofErr w:type="spellStart"/>
      <w:r>
        <w:t>kain</w:t>
      </w:r>
      <w:proofErr w:type="spellEnd"/>
      <w:r>
        <w:t xml:space="preserve"> ding oder </w:t>
      </w:r>
      <w:proofErr w:type="spellStart"/>
      <w:r>
        <w:t>sach</w:t>
      </w:r>
      <w:proofErr w:type="spellEnd"/>
      <w:r>
        <w:t xml:space="preserve"> / dann </w:t>
      </w:r>
      <w:proofErr w:type="spellStart"/>
      <w:r>
        <w:t>allain</w:t>
      </w:r>
      <w:proofErr w:type="spellEnd"/>
      <w:r>
        <w:t xml:space="preserve"> </w:t>
      </w:r>
      <w:proofErr w:type="spellStart"/>
      <w:r>
        <w:t>ain</w:t>
      </w:r>
      <w:proofErr w:type="spellEnd"/>
      <w:r>
        <w:t xml:space="preserve"> leiblich und sinnlich empfinden / das muß bleiben biß an den leiblichen </w:t>
      </w:r>
      <w:proofErr w:type="spellStart"/>
      <w:r>
        <w:t>tod</w:t>
      </w:r>
      <w:proofErr w:type="spellEnd"/>
      <w:r>
        <w:t xml:space="preserve"> / und was </w:t>
      </w:r>
      <w:proofErr w:type="spellStart"/>
      <w:r>
        <w:t>darvon</w:t>
      </w:r>
      <w:proofErr w:type="spellEnd"/>
      <w:r>
        <w:t xml:space="preserve"> </w:t>
      </w:r>
      <w:proofErr w:type="spellStart"/>
      <w:r>
        <w:t>leidens</w:t>
      </w:r>
      <w:proofErr w:type="spellEnd"/>
      <w:r>
        <w:t xml:space="preserve"> kommen mag. und spricht und </w:t>
      </w:r>
      <w:proofErr w:type="spellStart"/>
      <w:r>
        <w:t>waent</w:t>
      </w:r>
      <w:proofErr w:type="spellEnd"/>
      <w:r>
        <w:t xml:space="preserve"> / man sey über Christus leiblich leben kommen / und sey und </w:t>
      </w:r>
      <w:proofErr w:type="spellStart"/>
      <w:r>
        <w:t>sol</w:t>
      </w:r>
      <w:proofErr w:type="spellEnd"/>
      <w:r>
        <w:t xml:space="preserve"> sein </w:t>
      </w:r>
      <w:proofErr w:type="spellStart"/>
      <w:r>
        <w:t>unleidenlich</w:t>
      </w:r>
      <w:proofErr w:type="spellEnd"/>
      <w:r>
        <w:t xml:space="preserve"> und </w:t>
      </w:r>
      <w:proofErr w:type="spellStart"/>
      <w:r>
        <w:t>unberuerlich</w:t>
      </w:r>
      <w:proofErr w:type="spellEnd"/>
      <w:r>
        <w:t xml:space="preserve"> / als Christus was nach der </w:t>
      </w:r>
      <w:proofErr w:type="spellStart"/>
      <w:r>
        <w:t>auffersteeung</w:t>
      </w:r>
      <w:proofErr w:type="spellEnd"/>
      <w:r>
        <w:t xml:space="preserve"> / und ander </w:t>
      </w:r>
      <w:proofErr w:type="spellStart"/>
      <w:r>
        <w:t>manig</w:t>
      </w:r>
      <w:proofErr w:type="spellEnd"/>
      <w:r>
        <w:t xml:space="preserve"> wunderlich falsch </w:t>
      </w:r>
      <w:proofErr w:type="spellStart"/>
      <w:r>
        <w:t>irrthumb</w:t>
      </w:r>
      <w:proofErr w:type="spellEnd"/>
      <w:r>
        <w:t xml:space="preserve"> die hievon </w:t>
      </w:r>
      <w:proofErr w:type="spellStart"/>
      <w:r>
        <w:t>ersteend</w:t>
      </w:r>
      <w:proofErr w:type="spellEnd"/>
      <w:r>
        <w:t xml:space="preserve"> und erhaben werden. Und seyd diß falsch </w:t>
      </w:r>
      <w:proofErr w:type="spellStart"/>
      <w:r>
        <w:t>liecht</w:t>
      </w:r>
      <w:proofErr w:type="spellEnd"/>
      <w:r>
        <w:t xml:space="preserve"> </w:t>
      </w:r>
      <w:proofErr w:type="spellStart"/>
      <w:r>
        <w:t>natur</w:t>
      </w:r>
      <w:proofErr w:type="spellEnd"/>
      <w:r>
        <w:t xml:space="preserve"> ist / so </w:t>
      </w:r>
      <w:proofErr w:type="spellStart"/>
      <w:r>
        <w:t>gehoert</w:t>
      </w:r>
      <w:proofErr w:type="spellEnd"/>
      <w:r>
        <w:t xml:space="preserve"> </w:t>
      </w:r>
      <w:proofErr w:type="spellStart"/>
      <w:r>
        <w:t>jm</w:t>
      </w:r>
      <w:proofErr w:type="spellEnd"/>
      <w:r>
        <w:t xml:space="preserve"> der </w:t>
      </w:r>
      <w:proofErr w:type="spellStart"/>
      <w:r>
        <w:t>natur</w:t>
      </w:r>
      <w:proofErr w:type="spellEnd"/>
      <w:r>
        <w:t xml:space="preserve"> </w:t>
      </w:r>
      <w:proofErr w:type="spellStart"/>
      <w:r>
        <w:t>aigenschafft</w:t>
      </w:r>
      <w:proofErr w:type="spellEnd"/>
      <w:r>
        <w:t xml:space="preserve"> zu / das ist / </w:t>
      </w:r>
      <w:proofErr w:type="spellStart"/>
      <w:r>
        <w:t>sichselber</w:t>
      </w:r>
      <w:proofErr w:type="spellEnd"/>
      <w:r>
        <w:t xml:space="preserve"> und das sein </w:t>
      </w:r>
      <w:proofErr w:type="spellStart"/>
      <w:r>
        <w:t>mainen</w:t>
      </w:r>
      <w:proofErr w:type="spellEnd"/>
      <w:r>
        <w:t xml:space="preserve"> und suchen in allen dingen / und der </w:t>
      </w:r>
      <w:proofErr w:type="spellStart"/>
      <w:r>
        <w:t>natur</w:t>
      </w:r>
      <w:proofErr w:type="spellEnd"/>
      <w:r>
        <w:t xml:space="preserve"> und </w:t>
      </w:r>
      <w:proofErr w:type="spellStart"/>
      <w:r>
        <w:t>jmselber</w:t>
      </w:r>
      <w:proofErr w:type="spellEnd"/>
      <w:r>
        <w:t xml:space="preserve"> in allen dingen das </w:t>
      </w:r>
      <w:proofErr w:type="spellStart"/>
      <w:r>
        <w:t>bequaemest</w:t>
      </w:r>
      <w:proofErr w:type="spellEnd"/>
      <w:r>
        <w:t xml:space="preserve"> / </w:t>
      </w:r>
      <w:proofErr w:type="spellStart"/>
      <w:r>
        <w:t>gemachsamst</w:t>
      </w:r>
      <w:proofErr w:type="spellEnd"/>
      <w:r>
        <w:t xml:space="preserve"> / und das </w:t>
      </w:r>
      <w:proofErr w:type="spellStart"/>
      <w:r>
        <w:t>lustigest</w:t>
      </w:r>
      <w:proofErr w:type="spellEnd"/>
      <w:r>
        <w:t xml:space="preserve">. Und </w:t>
      </w:r>
      <w:proofErr w:type="spellStart"/>
      <w:r>
        <w:t>darumb</w:t>
      </w:r>
      <w:proofErr w:type="spellEnd"/>
      <w:r>
        <w:t xml:space="preserve"> das es betrogen ist / so </w:t>
      </w:r>
      <w:proofErr w:type="spellStart"/>
      <w:r>
        <w:t>waent</w:t>
      </w:r>
      <w:proofErr w:type="spellEnd"/>
      <w:r>
        <w:t xml:space="preserve"> es und spricht / was </w:t>
      </w:r>
      <w:proofErr w:type="spellStart"/>
      <w:r>
        <w:t>jm</w:t>
      </w:r>
      <w:proofErr w:type="spellEnd"/>
      <w:r>
        <w:t xml:space="preserve"> das </w:t>
      </w:r>
      <w:proofErr w:type="spellStart"/>
      <w:r>
        <w:t>lustigest</w:t>
      </w:r>
      <w:proofErr w:type="spellEnd"/>
      <w:r>
        <w:t xml:space="preserve"> / </w:t>
      </w:r>
      <w:proofErr w:type="spellStart"/>
      <w:r>
        <w:t>best</w:t>
      </w:r>
      <w:proofErr w:type="spellEnd"/>
      <w:r>
        <w:t xml:space="preserve"> / und </w:t>
      </w:r>
      <w:proofErr w:type="spellStart"/>
      <w:r>
        <w:t>bequaemest</w:t>
      </w:r>
      <w:proofErr w:type="spellEnd"/>
      <w:r>
        <w:t xml:space="preserve"> sey / das sey das allerbest / und spricht / es sey das allerbest </w:t>
      </w:r>
      <w:proofErr w:type="spellStart"/>
      <w:r>
        <w:t>daz</w:t>
      </w:r>
      <w:proofErr w:type="spellEnd"/>
      <w:r>
        <w:t xml:space="preserve"> </w:t>
      </w:r>
      <w:proofErr w:type="spellStart"/>
      <w:r>
        <w:t>ain</w:t>
      </w:r>
      <w:proofErr w:type="spellEnd"/>
      <w:r>
        <w:t xml:space="preserve"> </w:t>
      </w:r>
      <w:proofErr w:type="spellStart"/>
      <w:r>
        <w:t>ygklichs</w:t>
      </w:r>
      <w:proofErr w:type="spellEnd"/>
      <w:r>
        <w:t xml:space="preserve"> </w:t>
      </w:r>
      <w:proofErr w:type="spellStart"/>
      <w:r>
        <w:t>jmselb</w:t>
      </w:r>
      <w:proofErr w:type="spellEnd"/>
      <w:r>
        <w:t xml:space="preserve"> das beste such / thu / und </w:t>
      </w:r>
      <w:proofErr w:type="spellStart"/>
      <w:r>
        <w:t>woell</w:t>
      </w:r>
      <w:proofErr w:type="spellEnd"/>
      <w:r>
        <w:t xml:space="preserve"> / und von anders </w:t>
      </w:r>
      <w:proofErr w:type="spellStart"/>
      <w:r>
        <w:t>kaim</w:t>
      </w:r>
      <w:proofErr w:type="spellEnd"/>
      <w:r>
        <w:t xml:space="preserve"> guten wisse dann von </w:t>
      </w:r>
      <w:proofErr w:type="spellStart"/>
      <w:r>
        <w:t>seim</w:t>
      </w:r>
      <w:proofErr w:type="spellEnd"/>
      <w:r>
        <w:t xml:space="preserve"> das </w:t>
      </w:r>
      <w:proofErr w:type="spellStart"/>
      <w:r>
        <w:t>jm</w:t>
      </w:r>
      <w:proofErr w:type="spellEnd"/>
      <w:r>
        <w:t xml:space="preserve"> gut ist / als es </w:t>
      </w:r>
      <w:proofErr w:type="spellStart"/>
      <w:r>
        <w:t>waenet</w:t>
      </w:r>
      <w:proofErr w:type="spellEnd"/>
      <w:r>
        <w:t xml:space="preserve">. Und wer </w:t>
      </w:r>
      <w:proofErr w:type="spellStart"/>
      <w:r>
        <w:t>jm</w:t>
      </w:r>
      <w:proofErr w:type="spellEnd"/>
      <w:r>
        <w:t xml:space="preserve"> sagt von dem waren </w:t>
      </w:r>
      <w:proofErr w:type="spellStart"/>
      <w:r>
        <w:t>ainfaeltigen</w:t>
      </w:r>
      <w:proofErr w:type="spellEnd"/>
      <w:r>
        <w:t xml:space="preserve"> gut / das weder diß noch das ist davon </w:t>
      </w:r>
      <w:proofErr w:type="spellStart"/>
      <w:r>
        <w:t>waißt</w:t>
      </w:r>
      <w:proofErr w:type="spellEnd"/>
      <w:r>
        <w:t xml:space="preserve"> es nichts / und ist </w:t>
      </w:r>
      <w:proofErr w:type="spellStart"/>
      <w:r>
        <w:t>jm</w:t>
      </w:r>
      <w:proofErr w:type="spellEnd"/>
      <w:r>
        <w:t xml:space="preserve"> </w:t>
      </w:r>
      <w:proofErr w:type="spellStart"/>
      <w:r>
        <w:t>ain</w:t>
      </w:r>
      <w:proofErr w:type="spellEnd"/>
      <w:r>
        <w:t xml:space="preserve"> </w:t>
      </w:r>
      <w:proofErr w:type="spellStart"/>
      <w:r>
        <w:t>spot</w:t>
      </w:r>
      <w:proofErr w:type="spellEnd"/>
      <w:r>
        <w:t xml:space="preserve"> / und das ist </w:t>
      </w:r>
      <w:proofErr w:type="spellStart"/>
      <w:r>
        <w:t>wol</w:t>
      </w:r>
      <w:proofErr w:type="spellEnd"/>
      <w:r>
        <w:t xml:space="preserve"> </w:t>
      </w:r>
      <w:proofErr w:type="spellStart"/>
      <w:r>
        <w:t>billich</w:t>
      </w:r>
      <w:proofErr w:type="spellEnd"/>
      <w:r>
        <w:t xml:space="preserve"> / Wann </w:t>
      </w:r>
      <w:proofErr w:type="spellStart"/>
      <w:r>
        <w:t>natur</w:t>
      </w:r>
      <w:proofErr w:type="spellEnd"/>
      <w:r>
        <w:t xml:space="preserve"> als </w:t>
      </w:r>
      <w:proofErr w:type="spellStart"/>
      <w:r>
        <w:t>natur</w:t>
      </w:r>
      <w:proofErr w:type="spellEnd"/>
      <w:r>
        <w:t xml:space="preserve"> / mag hierzu </w:t>
      </w:r>
      <w:proofErr w:type="spellStart"/>
      <w:r>
        <w:t>nit</w:t>
      </w:r>
      <w:proofErr w:type="spellEnd"/>
      <w:r>
        <w:t xml:space="preserve"> kommen / und dann das </w:t>
      </w:r>
      <w:proofErr w:type="spellStart"/>
      <w:r>
        <w:t>liecht</w:t>
      </w:r>
      <w:proofErr w:type="spellEnd"/>
      <w:r>
        <w:t xml:space="preserve"> bloß </w:t>
      </w:r>
      <w:proofErr w:type="spellStart"/>
      <w:r>
        <w:t>natur</w:t>
      </w:r>
      <w:proofErr w:type="spellEnd"/>
      <w:r>
        <w:t xml:space="preserve"> ist / so mag es auch hierzu </w:t>
      </w:r>
      <w:proofErr w:type="spellStart"/>
      <w:r>
        <w:t>nit</w:t>
      </w:r>
      <w:proofErr w:type="spellEnd"/>
      <w:r>
        <w:t xml:space="preserve"> kommen. Auch spricht </w:t>
      </w:r>
      <w:proofErr w:type="spellStart"/>
      <w:r>
        <w:t>diss</w:t>
      </w:r>
      <w:proofErr w:type="spellEnd"/>
      <w:r>
        <w:t xml:space="preserve"> falsch </w:t>
      </w:r>
      <w:proofErr w:type="spellStart"/>
      <w:r>
        <w:t>liecht</w:t>
      </w:r>
      <w:proofErr w:type="spellEnd"/>
      <w:r>
        <w:t xml:space="preserve"> / es sey über gewissen und </w:t>
      </w:r>
      <w:proofErr w:type="spellStart"/>
      <w:r>
        <w:t>conscientz</w:t>
      </w:r>
      <w:proofErr w:type="spellEnd"/>
      <w:r>
        <w:t xml:space="preserve"> kommen / und was es thu das sey alles </w:t>
      </w:r>
      <w:proofErr w:type="spellStart"/>
      <w:r>
        <w:t>wolgethon</w:t>
      </w:r>
      <w:proofErr w:type="spellEnd"/>
      <w:r>
        <w:t xml:space="preserve">. Ja es ward gesprochen von </w:t>
      </w:r>
      <w:proofErr w:type="spellStart"/>
      <w:r>
        <w:t>aim</w:t>
      </w:r>
      <w:proofErr w:type="spellEnd"/>
      <w:r>
        <w:t xml:space="preserve"> falschen freyen </w:t>
      </w:r>
      <w:proofErr w:type="spellStart"/>
      <w:r>
        <w:t>gaist</w:t>
      </w:r>
      <w:proofErr w:type="spellEnd"/>
      <w:r>
        <w:t xml:space="preserve"> / der in </w:t>
      </w:r>
      <w:proofErr w:type="spellStart"/>
      <w:r>
        <w:t>diser</w:t>
      </w:r>
      <w:proofErr w:type="spellEnd"/>
      <w:r>
        <w:t xml:space="preserve"> </w:t>
      </w:r>
      <w:proofErr w:type="spellStart"/>
      <w:r>
        <w:t>irrung</w:t>
      </w:r>
      <w:proofErr w:type="spellEnd"/>
      <w:r>
        <w:t xml:space="preserve"> was / </w:t>
      </w:r>
      <w:proofErr w:type="spellStart"/>
      <w:r>
        <w:t>ertoedtete</w:t>
      </w:r>
      <w:proofErr w:type="spellEnd"/>
      <w:r>
        <w:t xml:space="preserve"> er zehen </w:t>
      </w:r>
      <w:proofErr w:type="spellStart"/>
      <w:r>
        <w:t>menschen</w:t>
      </w:r>
      <w:proofErr w:type="spellEnd"/>
      <w:r>
        <w:t xml:space="preserve"> / es </w:t>
      </w:r>
      <w:proofErr w:type="spellStart"/>
      <w:r>
        <w:t>waer</w:t>
      </w:r>
      <w:proofErr w:type="spellEnd"/>
      <w:r>
        <w:t xml:space="preserve"> </w:t>
      </w:r>
      <w:proofErr w:type="spellStart"/>
      <w:r>
        <w:t>jm</w:t>
      </w:r>
      <w:proofErr w:type="spellEnd"/>
      <w:r>
        <w:t xml:space="preserve"> als </w:t>
      </w:r>
      <w:proofErr w:type="spellStart"/>
      <w:r>
        <w:t>klain</w:t>
      </w:r>
      <w:proofErr w:type="spellEnd"/>
      <w:r>
        <w:t xml:space="preserve"> gewissen als ob er </w:t>
      </w:r>
      <w:proofErr w:type="spellStart"/>
      <w:r>
        <w:t>ainen</w:t>
      </w:r>
      <w:proofErr w:type="spellEnd"/>
      <w:r>
        <w:t xml:space="preserve"> </w:t>
      </w:r>
      <w:proofErr w:type="spellStart"/>
      <w:r>
        <w:t>hund</w:t>
      </w:r>
      <w:proofErr w:type="spellEnd"/>
      <w:r>
        <w:t xml:space="preserve"> </w:t>
      </w:r>
      <w:proofErr w:type="spellStart"/>
      <w:r>
        <w:t>ertoedtet</w:t>
      </w:r>
      <w:proofErr w:type="spellEnd"/>
      <w:r>
        <w:t xml:space="preserve">. Kurtz / Diß falsch betrogen </w:t>
      </w:r>
      <w:proofErr w:type="spellStart"/>
      <w:r>
        <w:t>liecht</w:t>
      </w:r>
      <w:proofErr w:type="spellEnd"/>
      <w:r>
        <w:t xml:space="preserve"> / </w:t>
      </w:r>
      <w:proofErr w:type="spellStart"/>
      <w:r>
        <w:t>fleücht</w:t>
      </w:r>
      <w:proofErr w:type="spellEnd"/>
      <w:r>
        <w:t xml:space="preserve"> alles das der </w:t>
      </w:r>
      <w:proofErr w:type="spellStart"/>
      <w:r>
        <w:t>natur</w:t>
      </w:r>
      <w:proofErr w:type="spellEnd"/>
      <w:r>
        <w:t xml:space="preserve"> wider und </w:t>
      </w:r>
      <w:proofErr w:type="spellStart"/>
      <w:r>
        <w:t>schwaer</w:t>
      </w:r>
      <w:proofErr w:type="spellEnd"/>
      <w:r>
        <w:t xml:space="preserve"> ist / und das </w:t>
      </w:r>
      <w:proofErr w:type="spellStart"/>
      <w:r>
        <w:t>gehoert</w:t>
      </w:r>
      <w:proofErr w:type="spellEnd"/>
      <w:r>
        <w:t xml:space="preserve"> </w:t>
      </w:r>
      <w:proofErr w:type="spellStart"/>
      <w:r>
        <w:t>jm</w:t>
      </w:r>
      <w:proofErr w:type="spellEnd"/>
      <w:r>
        <w:t xml:space="preserve"> zu / wann es </w:t>
      </w:r>
      <w:proofErr w:type="spellStart"/>
      <w:r>
        <w:t>natur</w:t>
      </w:r>
      <w:proofErr w:type="spellEnd"/>
      <w:r>
        <w:t xml:space="preserve"> ist. Und seid es dann also gar betrogen ist / das es </w:t>
      </w:r>
      <w:proofErr w:type="spellStart"/>
      <w:r>
        <w:t>waenet</w:t>
      </w:r>
      <w:proofErr w:type="spellEnd"/>
      <w:r>
        <w:t xml:space="preserve"> es sey </w:t>
      </w:r>
      <w:proofErr w:type="spellStart"/>
      <w:r>
        <w:t>got</w:t>
      </w:r>
      <w:proofErr w:type="spellEnd"/>
      <w:r>
        <w:t xml:space="preserve"> / </w:t>
      </w:r>
      <w:proofErr w:type="spellStart"/>
      <w:r>
        <w:t>darumb</w:t>
      </w:r>
      <w:proofErr w:type="spellEnd"/>
      <w:r>
        <w:t xml:space="preserve"> schwur es über all </w:t>
      </w:r>
      <w:proofErr w:type="spellStart"/>
      <w:r>
        <w:t>hailigen</w:t>
      </w:r>
      <w:proofErr w:type="spellEnd"/>
      <w:r>
        <w:t xml:space="preserve"> / es bekannt das </w:t>
      </w:r>
      <w:proofErr w:type="spellStart"/>
      <w:r>
        <w:t>best</w:t>
      </w:r>
      <w:proofErr w:type="spellEnd"/>
      <w:r>
        <w:t xml:space="preserve"> / </w:t>
      </w:r>
      <w:proofErr w:type="spellStart"/>
      <w:r>
        <w:t>unnd</w:t>
      </w:r>
      <w:proofErr w:type="spellEnd"/>
      <w:r>
        <w:t xml:space="preserve"> sein </w:t>
      </w:r>
      <w:proofErr w:type="spellStart"/>
      <w:r>
        <w:t>mainung</w:t>
      </w:r>
      <w:proofErr w:type="spellEnd"/>
      <w:r>
        <w:t xml:space="preserve"> und </w:t>
      </w:r>
      <w:proofErr w:type="spellStart"/>
      <w:r>
        <w:t>gesuch</w:t>
      </w:r>
      <w:proofErr w:type="spellEnd"/>
      <w:r>
        <w:t xml:space="preserve"> </w:t>
      </w:r>
      <w:proofErr w:type="spellStart"/>
      <w:r>
        <w:t>stee</w:t>
      </w:r>
      <w:proofErr w:type="spellEnd"/>
      <w:r>
        <w:t xml:space="preserve"> </w:t>
      </w:r>
      <w:proofErr w:type="spellStart"/>
      <w:r>
        <w:t>auff</w:t>
      </w:r>
      <w:proofErr w:type="spellEnd"/>
      <w:r>
        <w:t xml:space="preserve"> dem allerbesten / und </w:t>
      </w:r>
      <w:proofErr w:type="spellStart"/>
      <w:r>
        <w:t>ddarumb</w:t>
      </w:r>
      <w:proofErr w:type="spellEnd"/>
      <w:r>
        <w:t xml:space="preserve"> mag es nimmer </w:t>
      </w:r>
      <w:proofErr w:type="spellStart"/>
      <w:r>
        <w:t>bekert</w:t>
      </w:r>
      <w:proofErr w:type="spellEnd"/>
      <w:r>
        <w:t xml:space="preserve"> oder geweißt werden recht / als der </w:t>
      </w:r>
      <w:proofErr w:type="spellStart"/>
      <w:r>
        <w:t>teüfel</w:t>
      </w:r>
      <w:proofErr w:type="spellEnd"/>
      <w:r>
        <w:t xml:space="preserve">. </w:t>
      </w:r>
    </w:p>
    <w:p w14:paraId="3CE15AB6" w14:textId="77777777" w:rsidR="00243995" w:rsidRDefault="00243995" w:rsidP="00243995">
      <w:pPr>
        <w:pStyle w:val="StandardWeb"/>
      </w:pPr>
      <w:r>
        <w:t xml:space="preserve">Auch </w:t>
      </w:r>
      <w:proofErr w:type="spellStart"/>
      <w:r>
        <w:t>sol</w:t>
      </w:r>
      <w:proofErr w:type="spellEnd"/>
      <w:r>
        <w:t xml:space="preserve"> man </w:t>
      </w:r>
      <w:proofErr w:type="spellStart"/>
      <w:r>
        <w:t>mercken</w:t>
      </w:r>
      <w:proofErr w:type="spellEnd"/>
      <w:r>
        <w:t xml:space="preserve"> / in dem als diß </w:t>
      </w:r>
      <w:proofErr w:type="spellStart"/>
      <w:r>
        <w:t>liecht</w:t>
      </w:r>
      <w:proofErr w:type="spellEnd"/>
      <w:r>
        <w:t xml:space="preserve"> </w:t>
      </w:r>
      <w:proofErr w:type="spellStart"/>
      <w:r>
        <w:t>waenet</w:t>
      </w:r>
      <w:proofErr w:type="spellEnd"/>
      <w:r>
        <w:t xml:space="preserve"> / es sey </w:t>
      </w:r>
      <w:proofErr w:type="spellStart"/>
      <w:r>
        <w:t>got</w:t>
      </w:r>
      <w:proofErr w:type="spellEnd"/>
      <w:r>
        <w:t xml:space="preserve"> / und sich des </w:t>
      </w:r>
      <w:proofErr w:type="spellStart"/>
      <w:r>
        <w:t>annimpt</w:t>
      </w:r>
      <w:proofErr w:type="spellEnd"/>
      <w:r>
        <w:t xml:space="preserve"> / so ist es Lucifer der </w:t>
      </w:r>
      <w:proofErr w:type="spellStart"/>
      <w:r>
        <w:t>teüfel</w:t>
      </w:r>
      <w:proofErr w:type="spellEnd"/>
      <w:r>
        <w:t xml:space="preserve">. Aber in dem als es </w:t>
      </w:r>
      <w:proofErr w:type="spellStart"/>
      <w:r>
        <w:t>Cristus</w:t>
      </w:r>
      <w:proofErr w:type="spellEnd"/>
      <w:r>
        <w:t xml:space="preserve"> leben verwirft / und anders </w:t>
      </w:r>
      <w:proofErr w:type="spellStart"/>
      <w:r>
        <w:t>mer</w:t>
      </w:r>
      <w:proofErr w:type="spellEnd"/>
      <w:r>
        <w:t xml:space="preserve"> das dem waren gut </w:t>
      </w:r>
      <w:proofErr w:type="spellStart"/>
      <w:r>
        <w:t>zugehoert</w:t>
      </w:r>
      <w:proofErr w:type="spellEnd"/>
      <w:r>
        <w:t xml:space="preserve"> / das Christus geleert und gelebt hat / so ist es </w:t>
      </w:r>
      <w:proofErr w:type="spellStart"/>
      <w:r>
        <w:t>ain</w:t>
      </w:r>
      <w:proofErr w:type="spellEnd"/>
      <w:r>
        <w:t xml:space="preserve"> </w:t>
      </w:r>
      <w:proofErr w:type="spellStart"/>
      <w:r>
        <w:t>endchrist</w:t>
      </w:r>
      <w:proofErr w:type="spellEnd"/>
      <w:r>
        <w:t xml:space="preserve">. wann es leert und lebt wider </w:t>
      </w:r>
      <w:proofErr w:type="spellStart"/>
      <w:r>
        <w:t>Cristum</w:t>
      </w:r>
      <w:proofErr w:type="spellEnd"/>
      <w:r>
        <w:t xml:space="preserve">. Und als diß </w:t>
      </w:r>
      <w:proofErr w:type="spellStart"/>
      <w:r>
        <w:t>liecht</w:t>
      </w:r>
      <w:proofErr w:type="spellEnd"/>
      <w:r>
        <w:t xml:space="preserve"> betrogen ist von seiner </w:t>
      </w:r>
      <w:proofErr w:type="spellStart"/>
      <w:r>
        <w:t>kündigkait</w:t>
      </w:r>
      <w:proofErr w:type="spellEnd"/>
      <w:r>
        <w:t xml:space="preserve"> / also </w:t>
      </w:r>
      <w:proofErr w:type="spellStart"/>
      <w:r>
        <w:t>wirt</w:t>
      </w:r>
      <w:proofErr w:type="spellEnd"/>
      <w:r>
        <w:t xml:space="preserve"> von </w:t>
      </w:r>
      <w:proofErr w:type="spellStart"/>
      <w:r>
        <w:t>jm</w:t>
      </w:r>
      <w:proofErr w:type="spellEnd"/>
      <w:r>
        <w:t xml:space="preserve"> alles das betrogen das </w:t>
      </w:r>
      <w:proofErr w:type="spellStart"/>
      <w:r>
        <w:t>nit</w:t>
      </w:r>
      <w:proofErr w:type="spellEnd"/>
      <w:r>
        <w:t xml:space="preserve"> </w:t>
      </w:r>
      <w:proofErr w:type="spellStart"/>
      <w:r>
        <w:t>got</w:t>
      </w:r>
      <w:proofErr w:type="spellEnd"/>
      <w:r>
        <w:t xml:space="preserve"> oder </w:t>
      </w:r>
      <w:proofErr w:type="spellStart"/>
      <w:r>
        <w:t>goetlich</w:t>
      </w:r>
      <w:proofErr w:type="spellEnd"/>
      <w:r>
        <w:t xml:space="preserve"> ist / das ist all </w:t>
      </w:r>
      <w:proofErr w:type="spellStart"/>
      <w:r>
        <w:t>menschen</w:t>
      </w:r>
      <w:proofErr w:type="spellEnd"/>
      <w:r>
        <w:t xml:space="preserve"> die das war </w:t>
      </w:r>
      <w:proofErr w:type="spellStart"/>
      <w:r>
        <w:t>liecht</w:t>
      </w:r>
      <w:proofErr w:type="spellEnd"/>
      <w:r>
        <w:t xml:space="preserve"> </w:t>
      </w:r>
      <w:proofErr w:type="spellStart"/>
      <w:r>
        <w:t>nit</w:t>
      </w:r>
      <w:proofErr w:type="spellEnd"/>
      <w:r>
        <w:t xml:space="preserve"> erleuchtet hat / und sein lieb. Wann </w:t>
      </w:r>
      <w:proofErr w:type="spellStart"/>
      <w:r>
        <w:t>wa</w:t>
      </w:r>
      <w:proofErr w:type="spellEnd"/>
      <w:r>
        <w:t xml:space="preserve"> und </w:t>
      </w:r>
      <w:proofErr w:type="spellStart"/>
      <w:r>
        <w:t>woelche</w:t>
      </w:r>
      <w:proofErr w:type="spellEnd"/>
      <w:r>
        <w:t xml:space="preserve"> die </w:t>
      </w:r>
      <w:proofErr w:type="spellStart"/>
      <w:r>
        <w:t>seind</w:t>
      </w:r>
      <w:proofErr w:type="spellEnd"/>
      <w:r>
        <w:t xml:space="preserve"> die das war </w:t>
      </w:r>
      <w:proofErr w:type="spellStart"/>
      <w:r>
        <w:t>liecht</w:t>
      </w:r>
      <w:proofErr w:type="spellEnd"/>
      <w:r>
        <w:t xml:space="preserve"> </w:t>
      </w:r>
      <w:proofErr w:type="spellStart"/>
      <w:r>
        <w:t>erleüchtet</w:t>
      </w:r>
      <w:proofErr w:type="spellEnd"/>
      <w:r>
        <w:t xml:space="preserve"> hat / die werden </w:t>
      </w:r>
      <w:proofErr w:type="spellStart"/>
      <w:r>
        <w:t>nymmer</w:t>
      </w:r>
      <w:proofErr w:type="spellEnd"/>
      <w:r>
        <w:t xml:space="preserve"> betrogen / Aber wer das </w:t>
      </w:r>
      <w:proofErr w:type="spellStart"/>
      <w:r>
        <w:t>nit</w:t>
      </w:r>
      <w:proofErr w:type="spellEnd"/>
      <w:r>
        <w:t xml:space="preserve"> hat / und soll oder will mit </w:t>
      </w:r>
      <w:proofErr w:type="spellStart"/>
      <w:r>
        <w:t>disem</w:t>
      </w:r>
      <w:proofErr w:type="spellEnd"/>
      <w:r>
        <w:t xml:space="preserve"> falschen </w:t>
      </w:r>
      <w:proofErr w:type="spellStart"/>
      <w:r>
        <w:t>liecht</w:t>
      </w:r>
      <w:proofErr w:type="spellEnd"/>
      <w:r>
        <w:t xml:space="preserve"> wandern und </w:t>
      </w:r>
      <w:proofErr w:type="spellStart"/>
      <w:r>
        <w:t>beywonen</w:t>
      </w:r>
      <w:proofErr w:type="spellEnd"/>
      <w:r>
        <w:t xml:space="preserve"> / der </w:t>
      </w:r>
      <w:proofErr w:type="spellStart"/>
      <w:r>
        <w:t>wirt</w:t>
      </w:r>
      <w:proofErr w:type="spellEnd"/>
      <w:r>
        <w:t xml:space="preserve"> betrogen. Das </w:t>
      </w:r>
      <w:proofErr w:type="spellStart"/>
      <w:r>
        <w:t>kummet</w:t>
      </w:r>
      <w:proofErr w:type="spellEnd"/>
      <w:r>
        <w:t xml:space="preserve"> davon / Wann all </w:t>
      </w:r>
      <w:proofErr w:type="spellStart"/>
      <w:r>
        <w:t>menschen</w:t>
      </w:r>
      <w:proofErr w:type="spellEnd"/>
      <w:r>
        <w:t xml:space="preserve"> in denen das war </w:t>
      </w:r>
      <w:proofErr w:type="spellStart"/>
      <w:r>
        <w:t>liecht</w:t>
      </w:r>
      <w:proofErr w:type="spellEnd"/>
      <w:r>
        <w:t xml:space="preserve"> </w:t>
      </w:r>
      <w:proofErr w:type="spellStart"/>
      <w:r>
        <w:t>nit</w:t>
      </w:r>
      <w:proofErr w:type="spellEnd"/>
      <w:r>
        <w:t xml:space="preserve"> ist / die </w:t>
      </w:r>
      <w:proofErr w:type="spellStart"/>
      <w:r>
        <w:t>seind</w:t>
      </w:r>
      <w:proofErr w:type="spellEnd"/>
      <w:r>
        <w:t xml:space="preserve"> </w:t>
      </w:r>
      <w:proofErr w:type="spellStart"/>
      <w:r>
        <w:t>auff</w:t>
      </w:r>
      <w:proofErr w:type="spellEnd"/>
      <w:r>
        <w:t xml:space="preserve"> </w:t>
      </w:r>
      <w:proofErr w:type="spellStart"/>
      <w:r>
        <w:t>sichselber</w:t>
      </w:r>
      <w:proofErr w:type="spellEnd"/>
      <w:r>
        <w:t xml:space="preserve"> </w:t>
      </w:r>
      <w:proofErr w:type="spellStart"/>
      <w:r>
        <w:t>gekeret</w:t>
      </w:r>
      <w:proofErr w:type="spellEnd"/>
      <w:r>
        <w:t xml:space="preserve"> / und halten </w:t>
      </w:r>
      <w:proofErr w:type="spellStart"/>
      <w:r>
        <w:t>sichselb</w:t>
      </w:r>
      <w:proofErr w:type="spellEnd"/>
      <w:r>
        <w:t xml:space="preserve"> / und was </w:t>
      </w:r>
      <w:proofErr w:type="spellStart"/>
      <w:r>
        <w:t>jn</w:t>
      </w:r>
      <w:proofErr w:type="spellEnd"/>
      <w:r>
        <w:t xml:space="preserve"> nütz und </w:t>
      </w:r>
      <w:proofErr w:type="spellStart"/>
      <w:r>
        <w:t>bequaem</w:t>
      </w:r>
      <w:proofErr w:type="spellEnd"/>
      <w:r>
        <w:t xml:space="preserve"> ist / für das </w:t>
      </w:r>
      <w:proofErr w:type="spellStart"/>
      <w:r>
        <w:t>best</w:t>
      </w:r>
      <w:proofErr w:type="spellEnd"/>
      <w:r>
        <w:t xml:space="preserve"> / Und wer </w:t>
      </w:r>
      <w:proofErr w:type="spellStart"/>
      <w:r>
        <w:t>jn</w:t>
      </w:r>
      <w:proofErr w:type="spellEnd"/>
      <w:r>
        <w:t xml:space="preserve"> denn </w:t>
      </w:r>
      <w:proofErr w:type="spellStart"/>
      <w:r>
        <w:t>dasselb</w:t>
      </w:r>
      <w:proofErr w:type="spellEnd"/>
      <w:r>
        <w:t xml:space="preserve"> für das </w:t>
      </w:r>
      <w:proofErr w:type="spellStart"/>
      <w:r>
        <w:t>best</w:t>
      </w:r>
      <w:proofErr w:type="spellEnd"/>
      <w:r>
        <w:t xml:space="preserve"> gibt / </w:t>
      </w:r>
      <w:proofErr w:type="spellStart"/>
      <w:r>
        <w:t>fürhelt</w:t>
      </w:r>
      <w:proofErr w:type="spellEnd"/>
      <w:r>
        <w:t xml:space="preserve"> / und </w:t>
      </w:r>
      <w:proofErr w:type="spellStart"/>
      <w:r>
        <w:t>jn</w:t>
      </w:r>
      <w:proofErr w:type="spellEnd"/>
      <w:r>
        <w:t xml:space="preserve"> </w:t>
      </w:r>
      <w:proofErr w:type="spellStart"/>
      <w:r>
        <w:t>dartzu</w:t>
      </w:r>
      <w:proofErr w:type="spellEnd"/>
      <w:r>
        <w:t xml:space="preserve"> </w:t>
      </w:r>
      <w:proofErr w:type="spellStart"/>
      <w:r>
        <w:t>hilfft</w:t>
      </w:r>
      <w:proofErr w:type="spellEnd"/>
      <w:r>
        <w:t xml:space="preserve"> / </w:t>
      </w:r>
      <w:proofErr w:type="spellStart"/>
      <w:r>
        <w:t>unnd</w:t>
      </w:r>
      <w:proofErr w:type="spellEnd"/>
      <w:r>
        <w:t xml:space="preserve"> leert </w:t>
      </w:r>
      <w:proofErr w:type="spellStart"/>
      <w:r>
        <w:t>sy</w:t>
      </w:r>
      <w:proofErr w:type="spellEnd"/>
      <w:r>
        <w:t xml:space="preserve"> es zu </w:t>
      </w:r>
      <w:proofErr w:type="spellStart"/>
      <w:r>
        <w:t>übekommen</w:t>
      </w:r>
      <w:proofErr w:type="spellEnd"/>
      <w:r>
        <w:t xml:space="preserve"> / dem </w:t>
      </w:r>
      <w:proofErr w:type="spellStart"/>
      <w:r>
        <w:t>volgen</w:t>
      </w:r>
      <w:proofErr w:type="spellEnd"/>
      <w:r>
        <w:t xml:space="preserve"> </w:t>
      </w:r>
      <w:proofErr w:type="spellStart"/>
      <w:r>
        <w:t>sy</w:t>
      </w:r>
      <w:proofErr w:type="spellEnd"/>
      <w:r>
        <w:t xml:space="preserve"> / und halten </w:t>
      </w:r>
      <w:proofErr w:type="spellStart"/>
      <w:r>
        <w:t>jn</w:t>
      </w:r>
      <w:proofErr w:type="spellEnd"/>
      <w:r>
        <w:t xml:space="preserve"> für den besten </w:t>
      </w:r>
      <w:proofErr w:type="spellStart"/>
      <w:r>
        <w:t>lerer</w:t>
      </w:r>
      <w:proofErr w:type="spellEnd"/>
      <w:r>
        <w:t xml:space="preserve">. Nu leert diß falsch </w:t>
      </w:r>
      <w:proofErr w:type="spellStart"/>
      <w:r>
        <w:t>liecht</w:t>
      </w:r>
      <w:proofErr w:type="spellEnd"/>
      <w:r>
        <w:t xml:space="preserve"> alles </w:t>
      </w:r>
      <w:proofErr w:type="spellStart"/>
      <w:r>
        <w:t>dasselb</w:t>
      </w:r>
      <w:proofErr w:type="spellEnd"/>
      <w:r>
        <w:t xml:space="preserve"> das darzu </w:t>
      </w:r>
      <w:proofErr w:type="spellStart"/>
      <w:r>
        <w:t>gehoert</w:t>
      </w:r>
      <w:proofErr w:type="spellEnd"/>
      <w:r>
        <w:t xml:space="preserve"> / </w:t>
      </w:r>
      <w:proofErr w:type="spellStart"/>
      <w:r>
        <w:t>darumb</w:t>
      </w:r>
      <w:proofErr w:type="spellEnd"/>
      <w:r>
        <w:t xml:space="preserve"> </w:t>
      </w:r>
      <w:proofErr w:type="spellStart"/>
      <w:r>
        <w:t>volgen</w:t>
      </w:r>
      <w:proofErr w:type="spellEnd"/>
      <w:r>
        <w:t xml:space="preserve"> </w:t>
      </w:r>
      <w:proofErr w:type="spellStart"/>
      <w:r>
        <w:t>jm</w:t>
      </w:r>
      <w:proofErr w:type="spellEnd"/>
      <w:r>
        <w:t xml:space="preserve"> alle die nach die das war </w:t>
      </w:r>
      <w:proofErr w:type="spellStart"/>
      <w:r>
        <w:t>liecht</w:t>
      </w:r>
      <w:proofErr w:type="spellEnd"/>
      <w:r>
        <w:t xml:space="preserve"> nicht wissen / also werden </w:t>
      </w:r>
      <w:proofErr w:type="spellStart"/>
      <w:r>
        <w:t>sy</w:t>
      </w:r>
      <w:proofErr w:type="spellEnd"/>
      <w:r>
        <w:t xml:space="preserve"> mit </w:t>
      </w:r>
      <w:proofErr w:type="spellStart"/>
      <w:r>
        <w:t>ainander</w:t>
      </w:r>
      <w:proofErr w:type="spellEnd"/>
      <w:r>
        <w:t xml:space="preserve"> betrogen. Man sagt von dem </w:t>
      </w:r>
      <w:proofErr w:type="spellStart"/>
      <w:r>
        <w:t>endchrist</w:t>
      </w:r>
      <w:proofErr w:type="spellEnd"/>
      <w:r>
        <w:t xml:space="preserve"> / wenn der </w:t>
      </w:r>
      <w:proofErr w:type="spellStart"/>
      <w:r>
        <w:t>kumpt</w:t>
      </w:r>
      <w:proofErr w:type="spellEnd"/>
      <w:r>
        <w:t xml:space="preserve"> / wer denn </w:t>
      </w:r>
      <w:proofErr w:type="spellStart"/>
      <w:r>
        <w:t>gots</w:t>
      </w:r>
      <w:proofErr w:type="spellEnd"/>
      <w:r>
        <w:t xml:space="preserve"> </w:t>
      </w:r>
      <w:proofErr w:type="spellStart"/>
      <w:r>
        <w:t>zaichen</w:t>
      </w:r>
      <w:proofErr w:type="spellEnd"/>
      <w:r>
        <w:t xml:space="preserve"> </w:t>
      </w:r>
      <w:proofErr w:type="spellStart"/>
      <w:r>
        <w:t>nit</w:t>
      </w:r>
      <w:proofErr w:type="spellEnd"/>
      <w:r>
        <w:t xml:space="preserve"> hat der </w:t>
      </w:r>
      <w:proofErr w:type="spellStart"/>
      <w:r>
        <w:t>volgt</w:t>
      </w:r>
      <w:proofErr w:type="spellEnd"/>
      <w:r>
        <w:t xml:space="preserve"> </w:t>
      </w:r>
      <w:proofErr w:type="spellStart"/>
      <w:r>
        <w:t>jm</w:t>
      </w:r>
      <w:proofErr w:type="spellEnd"/>
      <w:r>
        <w:t xml:space="preserve"> nach. aber wer es hat / der </w:t>
      </w:r>
      <w:proofErr w:type="spellStart"/>
      <w:r>
        <w:t>volget</w:t>
      </w:r>
      <w:proofErr w:type="spellEnd"/>
      <w:r>
        <w:t xml:space="preserve"> </w:t>
      </w:r>
      <w:proofErr w:type="spellStart"/>
      <w:r>
        <w:t>jm</w:t>
      </w:r>
      <w:proofErr w:type="spellEnd"/>
      <w:r>
        <w:t xml:space="preserve"> </w:t>
      </w:r>
      <w:proofErr w:type="spellStart"/>
      <w:r>
        <w:t>nit</w:t>
      </w:r>
      <w:proofErr w:type="spellEnd"/>
      <w:r>
        <w:t xml:space="preserve"> nach / das ist </w:t>
      </w:r>
      <w:proofErr w:type="spellStart"/>
      <w:r>
        <w:t>dasselb</w:t>
      </w:r>
      <w:proofErr w:type="spellEnd"/>
      <w:r>
        <w:t xml:space="preserve">. Es ist </w:t>
      </w:r>
      <w:proofErr w:type="spellStart"/>
      <w:r>
        <w:t>wol</w:t>
      </w:r>
      <w:proofErr w:type="spellEnd"/>
      <w:r>
        <w:t xml:space="preserve"> war / wer sein bestes / </w:t>
      </w:r>
      <w:proofErr w:type="spellStart"/>
      <w:r>
        <w:t>gotes</w:t>
      </w:r>
      <w:proofErr w:type="spellEnd"/>
      <w:r>
        <w:t xml:space="preserve"> bestes überkommen mag oder </w:t>
      </w:r>
      <w:proofErr w:type="spellStart"/>
      <w:r>
        <w:t>kan</w:t>
      </w:r>
      <w:proofErr w:type="spellEnd"/>
      <w:r>
        <w:t xml:space="preserve"> das ist das </w:t>
      </w:r>
      <w:proofErr w:type="spellStart"/>
      <w:r>
        <w:t>best</w:t>
      </w:r>
      <w:proofErr w:type="spellEnd"/>
      <w:r>
        <w:t xml:space="preserve"> / Aber das geschicht </w:t>
      </w:r>
      <w:proofErr w:type="spellStart"/>
      <w:r>
        <w:t>nit</w:t>
      </w:r>
      <w:proofErr w:type="spellEnd"/>
      <w:r>
        <w:t xml:space="preserve"> dieweil der </w:t>
      </w:r>
      <w:proofErr w:type="spellStart"/>
      <w:r>
        <w:t>mensch</w:t>
      </w:r>
      <w:proofErr w:type="spellEnd"/>
      <w:r>
        <w:t xml:space="preserve"> sein bestes sucht und </w:t>
      </w:r>
      <w:proofErr w:type="spellStart"/>
      <w:r>
        <w:t>maint</w:t>
      </w:r>
      <w:proofErr w:type="spellEnd"/>
      <w:r>
        <w:t xml:space="preserve"> / wann </w:t>
      </w:r>
      <w:proofErr w:type="spellStart"/>
      <w:r>
        <w:t>sol</w:t>
      </w:r>
      <w:proofErr w:type="spellEnd"/>
      <w:r>
        <w:t xml:space="preserve"> er sein bestes finden und überkommen / so muß er sein bestes verlieren / als vor gesagt ist. Und will der </w:t>
      </w:r>
      <w:proofErr w:type="spellStart"/>
      <w:r>
        <w:t>mensch</w:t>
      </w:r>
      <w:proofErr w:type="spellEnd"/>
      <w:r>
        <w:t xml:space="preserve"> sein bestes lassen und verlieren </w:t>
      </w:r>
      <w:proofErr w:type="spellStart"/>
      <w:r>
        <w:t>auff</w:t>
      </w:r>
      <w:proofErr w:type="spellEnd"/>
      <w:r>
        <w:t xml:space="preserve"> das er sein bestes find / so ist es aber falsch / </w:t>
      </w:r>
      <w:proofErr w:type="spellStart"/>
      <w:r>
        <w:t>unnd</w:t>
      </w:r>
      <w:proofErr w:type="spellEnd"/>
      <w:r>
        <w:t xml:space="preserve"> </w:t>
      </w:r>
      <w:proofErr w:type="spellStart"/>
      <w:r>
        <w:t>darumb</w:t>
      </w:r>
      <w:proofErr w:type="spellEnd"/>
      <w:r>
        <w:t xml:space="preserve"> </w:t>
      </w:r>
      <w:proofErr w:type="spellStart"/>
      <w:r>
        <w:t>mügen</w:t>
      </w:r>
      <w:proofErr w:type="spellEnd"/>
      <w:r>
        <w:t xml:space="preserve"> wenig </w:t>
      </w:r>
      <w:proofErr w:type="spellStart"/>
      <w:r>
        <w:t>auff</w:t>
      </w:r>
      <w:proofErr w:type="spellEnd"/>
      <w:r>
        <w:t xml:space="preserve"> </w:t>
      </w:r>
      <w:proofErr w:type="spellStart"/>
      <w:r>
        <w:t>disem</w:t>
      </w:r>
      <w:proofErr w:type="spellEnd"/>
      <w:r>
        <w:t xml:space="preserve"> weg kommen. Diß falsch </w:t>
      </w:r>
      <w:proofErr w:type="spellStart"/>
      <w:r>
        <w:t>liecht</w:t>
      </w:r>
      <w:proofErr w:type="spellEnd"/>
      <w:r>
        <w:t xml:space="preserve"> spricht / man </w:t>
      </w:r>
      <w:proofErr w:type="spellStart"/>
      <w:r>
        <w:t>sol</w:t>
      </w:r>
      <w:proofErr w:type="spellEnd"/>
      <w:r>
        <w:t xml:space="preserve"> on wissen sein / und es sey </w:t>
      </w:r>
      <w:proofErr w:type="spellStart"/>
      <w:r>
        <w:t>ain</w:t>
      </w:r>
      <w:proofErr w:type="spellEnd"/>
      <w:r>
        <w:t xml:space="preserve"> </w:t>
      </w:r>
      <w:proofErr w:type="spellStart"/>
      <w:r>
        <w:t>torhait</w:t>
      </w:r>
      <w:proofErr w:type="spellEnd"/>
      <w:r>
        <w:t xml:space="preserve"> und </w:t>
      </w:r>
      <w:proofErr w:type="spellStart"/>
      <w:r>
        <w:t>grobhait</w:t>
      </w:r>
      <w:proofErr w:type="spellEnd"/>
      <w:r>
        <w:t xml:space="preserve"> das man damit </w:t>
      </w:r>
      <w:proofErr w:type="spellStart"/>
      <w:r>
        <w:t>umbgeet</w:t>
      </w:r>
      <w:proofErr w:type="spellEnd"/>
      <w:r>
        <w:t xml:space="preserve"> / und </w:t>
      </w:r>
      <w:proofErr w:type="spellStart"/>
      <w:r>
        <w:t>wil</w:t>
      </w:r>
      <w:proofErr w:type="spellEnd"/>
      <w:r>
        <w:t xml:space="preserve"> das </w:t>
      </w:r>
      <w:proofErr w:type="spellStart"/>
      <w:r>
        <w:t>bewaern</w:t>
      </w:r>
      <w:proofErr w:type="spellEnd"/>
      <w:r>
        <w:t xml:space="preserve"> mit Christo / wann er was on wissen. So </w:t>
      </w:r>
      <w:proofErr w:type="spellStart"/>
      <w:r>
        <w:t>antwurt</w:t>
      </w:r>
      <w:proofErr w:type="spellEnd"/>
      <w:r>
        <w:t xml:space="preserve"> man und spricht / der </w:t>
      </w:r>
      <w:proofErr w:type="spellStart"/>
      <w:r>
        <w:t>tüfel</w:t>
      </w:r>
      <w:proofErr w:type="spellEnd"/>
      <w:r>
        <w:t xml:space="preserve"> hab auch </w:t>
      </w:r>
      <w:proofErr w:type="spellStart"/>
      <w:r>
        <w:t>kains</w:t>
      </w:r>
      <w:proofErr w:type="spellEnd"/>
      <w:r>
        <w:t xml:space="preserve"> / und ist </w:t>
      </w:r>
      <w:proofErr w:type="spellStart"/>
      <w:r>
        <w:t>darumb</w:t>
      </w:r>
      <w:proofErr w:type="spellEnd"/>
      <w:r>
        <w:t xml:space="preserve"> </w:t>
      </w:r>
      <w:proofErr w:type="spellStart"/>
      <w:r>
        <w:t>dester</w:t>
      </w:r>
      <w:proofErr w:type="spellEnd"/>
      <w:r>
        <w:t xml:space="preserve"> besser </w:t>
      </w:r>
      <w:proofErr w:type="spellStart"/>
      <w:r>
        <w:t>nit</w:t>
      </w:r>
      <w:proofErr w:type="spellEnd"/>
      <w:r>
        <w:t xml:space="preserve">. </w:t>
      </w:r>
    </w:p>
    <w:p w14:paraId="2C61CB84" w14:textId="77777777" w:rsidR="00243995" w:rsidRDefault="00243995" w:rsidP="00243995">
      <w:pPr>
        <w:pStyle w:val="StandardWeb"/>
      </w:pPr>
      <w:r>
        <w:t xml:space="preserve">Merck was on wissen ist / Es ist </w:t>
      </w:r>
      <w:proofErr w:type="spellStart"/>
      <w:r>
        <w:t>daz</w:t>
      </w:r>
      <w:proofErr w:type="spellEnd"/>
      <w:r>
        <w:t xml:space="preserve"> man </w:t>
      </w:r>
      <w:proofErr w:type="spellStart"/>
      <w:r>
        <w:t>erkent</w:t>
      </w:r>
      <w:proofErr w:type="spellEnd"/>
      <w:r>
        <w:t xml:space="preserve"> das der </w:t>
      </w:r>
      <w:proofErr w:type="spellStart"/>
      <w:r>
        <w:t>mensch</w:t>
      </w:r>
      <w:proofErr w:type="spellEnd"/>
      <w:r>
        <w:t xml:space="preserve"> </w:t>
      </w:r>
      <w:proofErr w:type="spellStart"/>
      <w:r>
        <w:t>abgekert</w:t>
      </w:r>
      <w:proofErr w:type="spellEnd"/>
      <w:r>
        <w:t xml:space="preserve"> ist oder </w:t>
      </w:r>
      <w:proofErr w:type="spellStart"/>
      <w:r>
        <w:t>werd</w:t>
      </w:r>
      <w:proofErr w:type="spellEnd"/>
      <w:r>
        <w:t xml:space="preserve"> von </w:t>
      </w:r>
      <w:proofErr w:type="spellStart"/>
      <w:r>
        <w:t>got</w:t>
      </w:r>
      <w:proofErr w:type="spellEnd"/>
      <w:r>
        <w:t xml:space="preserve"> mit seinem willen / das man </w:t>
      </w:r>
      <w:proofErr w:type="spellStart"/>
      <w:r>
        <w:t>sünd</w:t>
      </w:r>
      <w:proofErr w:type="spellEnd"/>
      <w:r>
        <w:t xml:space="preserve"> </w:t>
      </w:r>
      <w:proofErr w:type="spellStart"/>
      <w:r>
        <w:t>haisset</w:t>
      </w:r>
      <w:proofErr w:type="spellEnd"/>
      <w:r>
        <w:t xml:space="preserve"> und ist / und das diß des </w:t>
      </w:r>
      <w:proofErr w:type="spellStart"/>
      <w:r>
        <w:t>menschen</w:t>
      </w:r>
      <w:proofErr w:type="spellEnd"/>
      <w:r>
        <w:t xml:space="preserve"> schuld ist / und </w:t>
      </w:r>
      <w:proofErr w:type="spellStart"/>
      <w:r>
        <w:t>nit</w:t>
      </w:r>
      <w:proofErr w:type="spellEnd"/>
      <w:r>
        <w:t xml:space="preserve"> </w:t>
      </w:r>
      <w:proofErr w:type="spellStart"/>
      <w:r>
        <w:t>gotes</w:t>
      </w:r>
      <w:proofErr w:type="spellEnd"/>
      <w:r>
        <w:t xml:space="preserve"> / wann </w:t>
      </w:r>
      <w:proofErr w:type="spellStart"/>
      <w:r>
        <w:t>got</w:t>
      </w:r>
      <w:proofErr w:type="spellEnd"/>
      <w:r>
        <w:t xml:space="preserve"> unschuldig ist an der </w:t>
      </w:r>
      <w:proofErr w:type="spellStart"/>
      <w:r>
        <w:t>sünd</w:t>
      </w:r>
      <w:proofErr w:type="spellEnd"/>
      <w:r>
        <w:t xml:space="preserve">. Wer ist nur der sich unschuldig </w:t>
      </w:r>
      <w:proofErr w:type="spellStart"/>
      <w:r>
        <w:t>waißt</w:t>
      </w:r>
      <w:proofErr w:type="spellEnd"/>
      <w:r>
        <w:t xml:space="preserve"> dann </w:t>
      </w:r>
      <w:proofErr w:type="spellStart"/>
      <w:r>
        <w:t>allain</w:t>
      </w:r>
      <w:proofErr w:type="spellEnd"/>
      <w:r>
        <w:t xml:space="preserve"> </w:t>
      </w:r>
      <w:proofErr w:type="spellStart"/>
      <w:r>
        <w:t>Cristus</w:t>
      </w:r>
      <w:proofErr w:type="spellEnd"/>
      <w:r>
        <w:t xml:space="preserve"> / oder </w:t>
      </w:r>
      <w:proofErr w:type="spellStart"/>
      <w:r>
        <w:t>teüfel</w:t>
      </w:r>
      <w:proofErr w:type="spellEnd"/>
      <w:r>
        <w:t xml:space="preserve">. Kurtz. </w:t>
      </w:r>
      <w:proofErr w:type="spellStart"/>
      <w:r>
        <w:t>Wa</w:t>
      </w:r>
      <w:proofErr w:type="spellEnd"/>
      <w:r>
        <w:t xml:space="preserve"> das war </w:t>
      </w:r>
      <w:proofErr w:type="spellStart"/>
      <w:r>
        <w:t>liecht</w:t>
      </w:r>
      <w:proofErr w:type="spellEnd"/>
      <w:r>
        <w:t xml:space="preserve"> ist / da ist </w:t>
      </w:r>
      <w:proofErr w:type="spellStart"/>
      <w:r>
        <w:t>ain</w:t>
      </w:r>
      <w:proofErr w:type="spellEnd"/>
      <w:r>
        <w:t xml:space="preserve"> war recht leben / das </w:t>
      </w:r>
      <w:proofErr w:type="spellStart"/>
      <w:r>
        <w:t>gott</w:t>
      </w:r>
      <w:proofErr w:type="spellEnd"/>
      <w:r>
        <w:t xml:space="preserve"> </w:t>
      </w:r>
      <w:proofErr w:type="spellStart"/>
      <w:r>
        <w:t>werdt</w:t>
      </w:r>
      <w:proofErr w:type="spellEnd"/>
      <w:r>
        <w:t xml:space="preserve"> und lieb ist. Und ist es </w:t>
      </w:r>
      <w:proofErr w:type="spellStart"/>
      <w:r>
        <w:t>nit</w:t>
      </w:r>
      <w:proofErr w:type="spellEnd"/>
      <w:r>
        <w:t xml:space="preserve"> </w:t>
      </w:r>
      <w:proofErr w:type="spellStart"/>
      <w:r>
        <w:t>Cristus</w:t>
      </w:r>
      <w:proofErr w:type="spellEnd"/>
      <w:r>
        <w:t xml:space="preserve"> leben in </w:t>
      </w:r>
      <w:proofErr w:type="spellStart"/>
      <w:r>
        <w:t>volkommenhait</w:t>
      </w:r>
      <w:proofErr w:type="spellEnd"/>
      <w:r>
        <w:t xml:space="preserve"> / so ist es doch darnach gebildet und </w:t>
      </w:r>
      <w:proofErr w:type="spellStart"/>
      <w:r>
        <w:t>gericht</w:t>
      </w:r>
      <w:proofErr w:type="spellEnd"/>
      <w:r>
        <w:t xml:space="preserve">. Und </w:t>
      </w:r>
      <w:proofErr w:type="spellStart"/>
      <w:r>
        <w:t>Cristus</w:t>
      </w:r>
      <w:proofErr w:type="spellEnd"/>
      <w:r>
        <w:t xml:space="preserve"> leben </w:t>
      </w:r>
      <w:proofErr w:type="spellStart"/>
      <w:r>
        <w:t>wirt</w:t>
      </w:r>
      <w:proofErr w:type="spellEnd"/>
      <w:r>
        <w:t xml:space="preserve"> liebgehabt / und alles das </w:t>
      </w:r>
      <w:proofErr w:type="spellStart"/>
      <w:r>
        <w:t>redlichait</w:t>
      </w:r>
      <w:proofErr w:type="spellEnd"/>
      <w:r>
        <w:t xml:space="preserve"> / </w:t>
      </w:r>
      <w:proofErr w:type="spellStart"/>
      <w:r>
        <w:t>ordnung</w:t>
      </w:r>
      <w:proofErr w:type="spellEnd"/>
      <w:r>
        <w:t xml:space="preserve"> / und allen </w:t>
      </w:r>
      <w:proofErr w:type="spellStart"/>
      <w:r>
        <w:t>tugenden</w:t>
      </w:r>
      <w:proofErr w:type="spellEnd"/>
      <w:r>
        <w:t xml:space="preserve"> </w:t>
      </w:r>
      <w:proofErr w:type="spellStart"/>
      <w:r>
        <w:t>zugehoert</w:t>
      </w:r>
      <w:proofErr w:type="spellEnd"/>
      <w:r>
        <w:t xml:space="preserve"> / und da ist und </w:t>
      </w:r>
      <w:proofErr w:type="spellStart"/>
      <w:r>
        <w:t>wirt</w:t>
      </w:r>
      <w:proofErr w:type="spellEnd"/>
      <w:r>
        <w:t xml:space="preserve"> verloren alle </w:t>
      </w:r>
      <w:proofErr w:type="spellStart"/>
      <w:r>
        <w:t>selbhait</w:t>
      </w:r>
      <w:proofErr w:type="spellEnd"/>
      <w:r>
        <w:t xml:space="preserve"> / und ich / und mein / und </w:t>
      </w:r>
      <w:proofErr w:type="spellStart"/>
      <w:r>
        <w:t>deßgleich</w:t>
      </w:r>
      <w:proofErr w:type="spellEnd"/>
      <w:r>
        <w:t xml:space="preserve"> / da </w:t>
      </w:r>
      <w:proofErr w:type="spellStart"/>
      <w:r>
        <w:t>wirt</w:t>
      </w:r>
      <w:proofErr w:type="spellEnd"/>
      <w:r>
        <w:t xml:space="preserve"> </w:t>
      </w:r>
      <w:proofErr w:type="spellStart"/>
      <w:r>
        <w:t>nit</w:t>
      </w:r>
      <w:proofErr w:type="spellEnd"/>
      <w:r>
        <w:t xml:space="preserve"> </w:t>
      </w:r>
      <w:proofErr w:type="spellStart"/>
      <w:r>
        <w:t>gemaint</w:t>
      </w:r>
      <w:proofErr w:type="spellEnd"/>
      <w:r>
        <w:t xml:space="preserve"> oder gesucht dann gut </w:t>
      </w:r>
      <w:proofErr w:type="spellStart"/>
      <w:r>
        <w:t>umb</w:t>
      </w:r>
      <w:proofErr w:type="spellEnd"/>
      <w:r>
        <w:t xml:space="preserve"> gut / und als gut. Aber da das falsch </w:t>
      </w:r>
      <w:proofErr w:type="spellStart"/>
      <w:r>
        <w:t>liecht</w:t>
      </w:r>
      <w:proofErr w:type="spellEnd"/>
      <w:r>
        <w:t xml:space="preserve"> ist / da </w:t>
      </w:r>
      <w:proofErr w:type="spellStart"/>
      <w:r>
        <w:t>wirt</w:t>
      </w:r>
      <w:proofErr w:type="spellEnd"/>
      <w:r>
        <w:t xml:space="preserve"> man unachtsam </w:t>
      </w:r>
      <w:proofErr w:type="spellStart"/>
      <w:r>
        <w:t>christus</w:t>
      </w:r>
      <w:proofErr w:type="spellEnd"/>
      <w:r>
        <w:t xml:space="preserve"> leben und aller </w:t>
      </w:r>
      <w:proofErr w:type="spellStart"/>
      <w:r>
        <w:t>tugend</w:t>
      </w:r>
      <w:proofErr w:type="spellEnd"/>
      <w:r>
        <w:t xml:space="preserve"> / sonder was der </w:t>
      </w:r>
      <w:proofErr w:type="spellStart"/>
      <w:r>
        <w:t>natur</w:t>
      </w:r>
      <w:proofErr w:type="spellEnd"/>
      <w:r>
        <w:t xml:space="preserve"> </w:t>
      </w:r>
      <w:proofErr w:type="spellStart"/>
      <w:r>
        <w:t>bequaem</w:t>
      </w:r>
      <w:proofErr w:type="spellEnd"/>
      <w:r>
        <w:t xml:space="preserve"> und lustig ist das </w:t>
      </w:r>
      <w:proofErr w:type="spellStart"/>
      <w:r>
        <w:t>wirt</w:t>
      </w:r>
      <w:proofErr w:type="spellEnd"/>
      <w:r>
        <w:t xml:space="preserve"> da gesucht </w:t>
      </w:r>
      <w:proofErr w:type="spellStart"/>
      <w:r>
        <w:t>un</w:t>
      </w:r>
      <w:proofErr w:type="spellEnd"/>
      <w:r>
        <w:t xml:space="preserve"> </w:t>
      </w:r>
      <w:proofErr w:type="spellStart"/>
      <w:r>
        <w:t>gemainet</w:t>
      </w:r>
      <w:proofErr w:type="spellEnd"/>
      <w:r>
        <w:t xml:space="preserve"> / Davon </w:t>
      </w:r>
      <w:proofErr w:type="spellStart"/>
      <w:r>
        <w:t>kumpt</w:t>
      </w:r>
      <w:proofErr w:type="spellEnd"/>
      <w:r>
        <w:t xml:space="preserve"> denn falsch ungeordnet </w:t>
      </w:r>
      <w:proofErr w:type="spellStart"/>
      <w:r>
        <w:t>freyhait</w:t>
      </w:r>
      <w:proofErr w:type="spellEnd"/>
      <w:r>
        <w:t xml:space="preserve"> / das man unachtsam und </w:t>
      </w:r>
      <w:proofErr w:type="spellStart"/>
      <w:r>
        <w:t>rauchloß</w:t>
      </w:r>
      <w:proofErr w:type="spellEnd"/>
      <w:r>
        <w:t xml:space="preserve"> </w:t>
      </w:r>
      <w:proofErr w:type="spellStart"/>
      <w:r>
        <w:t>wirt</w:t>
      </w:r>
      <w:proofErr w:type="spellEnd"/>
      <w:r>
        <w:t xml:space="preserve"> diß und des. Wann das war </w:t>
      </w:r>
      <w:proofErr w:type="spellStart"/>
      <w:r>
        <w:t>liecht</w:t>
      </w:r>
      <w:proofErr w:type="spellEnd"/>
      <w:r>
        <w:t xml:space="preserve"> ist </w:t>
      </w:r>
      <w:proofErr w:type="spellStart"/>
      <w:r>
        <w:t>ain</w:t>
      </w:r>
      <w:proofErr w:type="spellEnd"/>
      <w:r>
        <w:t xml:space="preserve"> sam </w:t>
      </w:r>
      <w:proofErr w:type="spellStart"/>
      <w:r>
        <w:t>gotes</w:t>
      </w:r>
      <w:proofErr w:type="spellEnd"/>
      <w:r>
        <w:t xml:space="preserve"> / </w:t>
      </w:r>
      <w:proofErr w:type="spellStart"/>
      <w:r>
        <w:t>darumb</w:t>
      </w:r>
      <w:proofErr w:type="spellEnd"/>
      <w:r>
        <w:t xml:space="preserve"> </w:t>
      </w:r>
      <w:proofErr w:type="spellStart"/>
      <w:r>
        <w:t>pringt</w:t>
      </w:r>
      <w:proofErr w:type="spellEnd"/>
      <w:r>
        <w:t xml:space="preserve"> es </w:t>
      </w:r>
      <w:proofErr w:type="spellStart"/>
      <w:r>
        <w:t>gotes</w:t>
      </w:r>
      <w:proofErr w:type="spellEnd"/>
      <w:r>
        <w:t xml:space="preserve"> </w:t>
      </w:r>
      <w:proofErr w:type="spellStart"/>
      <w:r>
        <w:t>frucht</w:t>
      </w:r>
      <w:proofErr w:type="spellEnd"/>
      <w:r>
        <w:t xml:space="preserve">. und das falsch </w:t>
      </w:r>
      <w:proofErr w:type="spellStart"/>
      <w:r>
        <w:t>liecht</w:t>
      </w:r>
      <w:proofErr w:type="spellEnd"/>
      <w:r>
        <w:t xml:space="preserve"> ist des </w:t>
      </w:r>
      <w:proofErr w:type="spellStart"/>
      <w:r>
        <w:t>teüfels</w:t>
      </w:r>
      <w:proofErr w:type="spellEnd"/>
      <w:r>
        <w:t xml:space="preserve"> samen / </w:t>
      </w:r>
      <w:proofErr w:type="spellStart"/>
      <w:r>
        <w:t>wa</w:t>
      </w:r>
      <w:proofErr w:type="spellEnd"/>
      <w:r>
        <w:t xml:space="preserve"> der </w:t>
      </w:r>
      <w:proofErr w:type="spellStart"/>
      <w:r>
        <w:t>gesaet</w:t>
      </w:r>
      <w:proofErr w:type="spellEnd"/>
      <w:r>
        <w:t xml:space="preserve"> </w:t>
      </w:r>
      <w:proofErr w:type="spellStart"/>
      <w:r>
        <w:t>wirt</w:t>
      </w:r>
      <w:proofErr w:type="spellEnd"/>
      <w:r>
        <w:t xml:space="preserve"> da </w:t>
      </w:r>
      <w:proofErr w:type="spellStart"/>
      <w:r>
        <w:t>wechßt</w:t>
      </w:r>
      <w:proofErr w:type="spellEnd"/>
      <w:r>
        <w:t xml:space="preserve"> des </w:t>
      </w:r>
      <w:proofErr w:type="spellStart"/>
      <w:r>
        <w:t>teüfels</w:t>
      </w:r>
      <w:proofErr w:type="spellEnd"/>
      <w:r>
        <w:t xml:space="preserve"> </w:t>
      </w:r>
      <w:proofErr w:type="spellStart"/>
      <w:r>
        <w:t>frucht</w:t>
      </w:r>
      <w:proofErr w:type="spellEnd"/>
      <w:r>
        <w:t xml:space="preserve"> / und der </w:t>
      </w:r>
      <w:proofErr w:type="spellStart"/>
      <w:r>
        <w:t>teüfel</w:t>
      </w:r>
      <w:proofErr w:type="spellEnd"/>
      <w:r>
        <w:t xml:space="preserve"> </w:t>
      </w:r>
      <w:proofErr w:type="spellStart"/>
      <w:r>
        <w:t>selb</w:t>
      </w:r>
      <w:proofErr w:type="spellEnd"/>
      <w:r>
        <w:t xml:space="preserve">. Das mag man </w:t>
      </w:r>
      <w:proofErr w:type="spellStart"/>
      <w:r>
        <w:t>mercken</w:t>
      </w:r>
      <w:proofErr w:type="spellEnd"/>
      <w:r>
        <w:t xml:space="preserve"> und </w:t>
      </w:r>
      <w:proofErr w:type="spellStart"/>
      <w:r>
        <w:t>versteen</w:t>
      </w:r>
      <w:proofErr w:type="spellEnd"/>
      <w:r>
        <w:t xml:space="preserve"> in </w:t>
      </w:r>
      <w:proofErr w:type="spellStart"/>
      <w:r>
        <w:t>disen</w:t>
      </w:r>
      <w:proofErr w:type="spellEnd"/>
      <w:r>
        <w:t xml:space="preserve"> </w:t>
      </w:r>
      <w:proofErr w:type="spellStart"/>
      <w:r>
        <w:t>vorgeschriben</w:t>
      </w:r>
      <w:proofErr w:type="spellEnd"/>
      <w:r>
        <w:t xml:space="preserve"> worten und </w:t>
      </w:r>
      <w:proofErr w:type="spellStart"/>
      <w:r>
        <w:t>underschaid</w:t>
      </w:r>
      <w:proofErr w:type="spellEnd"/>
      <w:r>
        <w:t xml:space="preserve">. </w:t>
      </w:r>
    </w:p>
    <w:p w14:paraId="3EC940CC" w14:textId="77777777" w:rsidR="00243995" w:rsidRDefault="00243995" w:rsidP="00243995">
      <w:pPr>
        <w:pStyle w:val="berschrift2"/>
      </w:pPr>
      <w:r>
        <w:t>Das XXXIX Capitel</w:t>
      </w:r>
    </w:p>
    <w:p w14:paraId="49C7B4A4" w14:textId="77777777" w:rsidR="00243995" w:rsidRDefault="00243995" w:rsidP="00243995">
      <w:pPr>
        <w:pStyle w:val="StandardWeb"/>
      </w:pPr>
      <w:r>
        <w:t xml:space="preserve">Man </w:t>
      </w:r>
      <w:proofErr w:type="spellStart"/>
      <w:r>
        <w:t>moecht</w:t>
      </w:r>
      <w:proofErr w:type="spellEnd"/>
      <w:r>
        <w:t xml:space="preserve"> fragen / </w:t>
      </w:r>
      <w:proofErr w:type="spellStart"/>
      <w:r>
        <w:t>woelches</w:t>
      </w:r>
      <w:proofErr w:type="spellEnd"/>
      <w:r>
        <w:t xml:space="preserve"> oder was ist </w:t>
      </w:r>
      <w:proofErr w:type="spellStart"/>
      <w:r>
        <w:t>ain</w:t>
      </w:r>
      <w:proofErr w:type="spellEnd"/>
      <w:r>
        <w:t xml:space="preserve"> </w:t>
      </w:r>
      <w:proofErr w:type="spellStart"/>
      <w:r>
        <w:t>vergotter</w:t>
      </w:r>
      <w:proofErr w:type="spellEnd"/>
      <w:r>
        <w:t xml:space="preserve"> oder </w:t>
      </w:r>
      <w:proofErr w:type="spellStart"/>
      <w:r>
        <w:t>ain</w:t>
      </w:r>
      <w:proofErr w:type="spellEnd"/>
      <w:r>
        <w:t xml:space="preserve"> </w:t>
      </w:r>
      <w:proofErr w:type="spellStart"/>
      <w:r>
        <w:t>goetlich</w:t>
      </w:r>
      <w:proofErr w:type="spellEnd"/>
      <w:r>
        <w:t xml:space="preserve"> </w:t>
      </w:r>
      <w:proofErr w:type="spellStart"/>
      <w:r>
        <w:t>mensch</w:t>
      </w:r>
      <w:proofErr w:type="spellEnd"/>
      <w:r>
        <w:t xml:space="preserve">? </w:t>
      </w:r>
      <w:proofErr w:type="spellStart"/>
      <w:r>
        <w:t>Antwurt</w:t>
      </w:r>
      <w:proofErr w:type="spellEnd"/>
      <w:r>
        <w:t xml:space="preserve">. Der </w:t>
      </w:r>
      <w:proofErr w:type="spellStart"/>
      <w:r>
        <w:t>durchleücht</w:t>
      </w:r>
      <w:proofErr w:type="spellEnd"/>
      <w:r>
        <w:t xml:space="preserve"> und </w:t>
      </w:r>
      <w:proofErr w:type="spellStart"/>
      <w:r>
        <w:t>durchglastet</w:t>
      </w:r>
      <w:proofErr w:type="spellEnd"/>
      <w:r>
        <w:t xml:space="preserve"> ist mit dem ewigen oder </w:t>
      </w:r>
      <w:proofErr w:type="spellStart"/>
      <w:r>
        <w:t>goetlichen</w:t>
      </w:r>
      <w:proofErr w:type="spellEnd"/>
      <w:r>
        <w:t xml:space="preserve"> </w:t>
      </w:r>
      <w:proofErr w:type="spellStart"/>
      <w:r>
        <w:t>liecht</w:t>
      </w:r>
      <w:proofErr w:type="spellEnd"/>
      <w:r>
        <w:t xml:space="preserve"> / und </w:t>
      </w:r>
      <w:proofErr w:type="spellStart"/>
      <w:r>
        <w:t>erbrent</w:t>
      </w:r>
      <w:proofErr w:type="spellEnd"/>
      <w:r>
        <w:t xml:space="preserve"> mit ewiger oder </w:t>
      </w:r>
      <w:proofErr w:type="spellStart"/>
      <w:r>
        <w:t>goetlicher</w:t>
      </w:r>
      <w:proofErr w:type="spellEnd"/>
      <w:r>
        <w:t xml:space="preserve"> lieb / der ist </w:t>
      </w:r>
      <w:proofErr w:type="spellStart"/>
      <w:r>
        <w:t>ain</w:t>
      </w:r>
      <w:proofErr w:type="spellEnd"/>
      <w:r>
        <w:t xml:space="preserve"> </w:t>
      </w:r>
      <w:proofErr w:type="spellStart"/>
      <w:r>
        <w:t>goetlicher</w:t>
      </w:r>
      <w:proofErr w:type="spellEnd"/>
      <w:r>
        <w:t xml:space="preserve"> oder </w:t>
      </w:r>
      <w:proofErr w:type="spellStart"/>
      <w:r>
        <w:t>vergotter</w:t>
      </w:r>
      <w:proofErr w:type="spellEnd"/>
      <w:r>
        <w:t xml:space="preserve"> </w:t>
      </w:r>
      <w:proofErr w:type="spellStart"/>
      <w:r>
        <w:t>mensch</w:t>
      </w:r>
      <w:proofErr w:type="spellEnd"/>
      <w:r>
        <w:t xml:space="preserve">. Und von dem </w:t>
      </w:r>
      <w:proofErr w:type="spellStart"/>
      <w:r>
        <w:t>liecht</w:t>
      </w:r>
      <w:proofErr w:type="spellEnd"/>
      <w:r>
        <w:t xml:space="preserve"> ist vor etwas gedacht. Aber man soll wissen / das </w:t>
      </w:r>
      <w:proofErr w:type="spellStart"/>
      <w:r>
        <w:t>liecht</w:t>
      </w:r>
      <w:proofErr w:type="spellEnd"/>
      <w:r>
        <w:t xml:space="preserve"> oder </w:t>
      </w:r>
      <w:proofErr w:type="spellStart"/>
      <w:r>
        <w:t>erkanntnus</w:t>
      </w:r>
      <w:proofErr w:type="spellEnd"/>
      <w:r>
        <w:t xml:space="preserve"> nichts ist oder taug on lieb. das mag man </w:t>
      </w:r>
      <w:proofErr w:type="spellStart"/>
      <w:r>
        <w:t>mercken</w:t>
      </w:r>
      <w:proofErr w:type="spellEnd"/>
      <w:r>
        <w:t xml:space="preserve"> / ob </w:t>
      </w:r>
      <w:proofErr w:type="spellStart"/>
      <w:r>
        <w:t>ain</w:t>
      </w:r>
      <w:proofErr w:type="spellEnd"/>
      <w:r>
        <w:t xml:space="preserve"> </w:t>
      </w:r>
      <w:proofErr w:type="spellStart"/>
      <w:r>
        <w:t>mensch</w:t>
      </w:r>
      <w:proofErr w:type="spellEnd"/>
      <w:r>
        <w:t xml:space="preserve"> gar </w:t>
      </w:r>
      <w:proofErr w:type="spellStart"/>
      <w:r>
        <w:t>wol</w:t>
      </w:r>
      <w:proofErr w:type="spellEnd"/>
      <w:r>
        <w:t xml:space="preserve"> </w:t>
      </w:r>
      <w:proofErr w:type="spellStart"/>
      <w:r>
        <w:t>waißt</w:t>
      </w:r>
      <w:proofErr w:type="spellEnd"/>
      <w:r>
        <w:t xml:space="preserve"> was </w:t>
      </w:r>
      <w:proofErr w:type="spellStart"/>
      <w:r>
        <w:t>tugend</w:t>
      </w:r>
      <w:proofErr w:type="spellEnd"/>
      <w:r>
        <w:t xml:space="preserve"> oder </w:t>
      </w:r>
      <w:proofErr w:type="spellStart"/>
      <w:r>
        <w:t>untugend</w:t>
      </w:r>
      <w:proofErr w:type="spellEnd"/>
      <w:r>
        <w:t xml:space="preserve"> ist. Hat er </w:t>
      </w:r>
      <w:proofErr w:type="spellStart"/>
      <w:r>
        <w:t>tugend</w:t>
      </w:r>
      <w:proofErr w:type="spellEnd"/>
      <w:r>
        <w:t xml:space="preserve"> </w:t>
      </w:r>
      <w:proofErr w:type="spellStart"/>
      <w:r>
        <w:t>nit</w:t>
      </w:r>
      <w:proofErr w:type="spellEnd"/>
      <w:r>
        <w:t xml:space="preserve"> lieb / er </w:t>
      </w:r>
      <w:proofErr w:type="spellStart"/>
      <w:r>
        <w:t>wirt</w:t>
      </w:r>
      <w:proofErr w:type="spellEnd"/>
      <w:r>
        <w:t xml:space="preserve"> oder ist </w:t>
      </w:r>
      <w:proofErr w:type="spellStart"/>
      <w:r>
        <w:t>nit</w:t>
      </w:r>
      <w:proofErr w:type="spellEnd"/>
      <w:r>
        <w:t xml:space="preserve"> </w:t>
      </w:r>
      <w:proofErr w:type="spellStart"/>
      <w:r>
        <w:t>tugentsam</w:t>
      </w:r>
      <w:proofErr w:type="spellEnd"/>
      <w:r>
        <w:t xml:space="preserve"> / er </w:t>
      </w:r>
      <w:proofErr w:type="spellStart"/>
      <w:r>
        <w:t>volgt</w:t>
      </w:r>
      <w:proofErr w:type="spellEnd"/>
      <w:r>
        <w:t xml:space="preserve"> der </w:t>
      </w:r>
      <w:proofErr w:type="spellStart"/>
      <w:r>
        <w:t>untugend</w:t>
      </w:r>
      <w:proofErr w:type="spellEnd"/>
      <w:r>
        <w:t xml:space="preserve"> nach / und laßt die </w:t>
      </w:r>
      <w:proofErr w:type="spellStart"/>
      <w:r>
        <w:t>tugend</w:t>
      </w:r>
      <w:proofErr w:type="spellEnd"/>
      <w:r>
        <w:t xml:space="preserve">. </w:t>
      </w:r>
      <w:proofErr w:type="spellStart"/>
      <w:r>
        <w:t>Maint</w:t>
      </w:r>
      <w:proofErr w:type="spellEnd"/>
      <w:r>
        <w:t xml:space="preserve"> er aber </w:t>
      </w:r>
      <w:proofErr w:type="spellStart"/>
      <w:r>
        <w:t>tugend</w:t>
      </w:r>
      <w:proofErr w:type="spellEnd"/>
      <w:r>
        <w:t xml:space="preserve"> / so </w:t>
      </w:r>
      <w:proofErr w:type="spellStart"/>
      <w:r>
        <w:t>volgt</w:t>
      </w:r>
      <w:proofErr w:type="spellEnd"/>
      <w:r>
        <w:t xml:space="preserve"> er der </w:t>
      </w:r>
      <w:proofErr w:type="spellStart"/>
      <w:r>
        <w:t>tugend</w:t>
      </w:r>
      <w:proofErr w:type="spellEnd"/>
      <w:r>
        <w:t xml:space="preserve"> / und die lieb machet das er der </w:t>
      </w:r>
      <w:proofErr w:type="spellStart"/>
      <w:r>
        <w:t>untugend</w:t>
      </w:r>
      <w:proofErr w:type="spellEnd"/>
      <w:r>
        <w:t xml:space="preserve"> feind </w:t>
      </w:r>
      <w:proofErr w:type="spellStart"/>
      <w:r>
        <w:t>wirt</w:t>
      </w:r>
      <w:proofErr w:type="spellEnd"/>
      <w:r>
        <w:t xml:space="preserve"> / und mag </w:t>
      </w:r>
      <w:proofErr w:type="spellStart"/>
      <w:r>
        <w:t>ir</w:t>
      </w:r>
      <w:proofErr w:type="spellEnd"/>
      <w:r>
        <w:t xml:space="preserve"> </w:t>
      </w:r>
      <w:proofErr w:type="spellStart"/>
      <w:r>
        <w:t>nit</w:t>
      </w:r>
      <w:proofErr w:type="spellEnd"/>
      <w:r>
        <w:t xml:space="preserve"> </w:t>
      </w:r>
      <w:proofErr w:type="spellStart"/>
      <w:r>
        <w:t>gethun</w:t>
      </w:r>
      <w:proofErr w:type="spellEnd"/>
      <w:r>
        <w:t xml:space="preserve"> / oder </w:t>
      </w:r>
      <w:proofErr w:type="spellStart"/>
      <w:r>
        <w:t>geueben</w:t>
      </w:r>
      <w:proofErr w:type="spellEnd"/>
      <w:r>
        <w:t xml:space="preserve"> / und er hasset </w:t>
      </w:r>
      <w:proofErr w:type="spellStart"/>
      <w:r>
        <w:t>sy</w:t>
      </w:r>
      <w:proofErr w:type="spellEnd"/>
      <w:r>
        <w:t xml:space="preserve"> in allen </w:t>
      </w:r>
      <w:proofErr w:type="spellStart"/>
      <w:r>
        <w:t>menschen</w:t>
      </w:r>
      <w:proofErr w:type="spellEnd"/>
      <w:r>
        <w:t xml:space="preserve">. und hat </w:t>
      </w:r>
      <w:proofErr w:type="spellStart"/>
      <w:r>
        <w:t>tugend</w:t>
      </w:r>
      <w:proofErr w:type="spellEnd"/>
      <w:r>
        <w:t xml:space="preserve"> also lieb das er </w:t>
      </w:r>
      <w:proofErr w:type="spellStart"/>
      <w:r>
        <w:t>sy</w:t>
      </w:r>
      <w:proofErr w:type="spellEnd"/>
      <w:r>
        <w:t xml:space="preserve"> </w:t>
      </w:r>
      <w:proofErr w:type="spellStart"/>
      <w:r>
        <w:t>nit</w:t>
      </w:r>
      <w:proofErr w:type="spellEnd"/>
      <w:r>
        <w:t xml:space="preserve"> </w:t>
      </w:r>
      <w:proofErr w:type="spellStart"/>
      <w:r>
        <w:t>ungethon</w:t>
      </w:r>
      <w:proofErr w:type="spellEnd"/>
      <w:r>
        <w:t xml:space="preserve"> oder </w:t>
      </w:r>
      <w:proofErr w:type="spellStart"/>
      <w:r>
        <w:t>ungeuebt</w:t>
      </w:r>
      <w:proofErr w:type="spellEnd"/>
      <w:r>
        <w:t xml:space="preserve"> laßt </w:t>
      </w:r>
      <w:proofErr w:type="spellStart"/>
      <w:r>
        <w:t>wa</w:t>
      </w:r>
      <w:proofErr w:type="spellEnd"/>
      <w:r>
        <w:t xml:space="preserve"> er mag / und das </w:t>
      </w:r>
      <w:proofErr w:type="spellStart"/>
      <w:r>
        <w:t>umb</w:t>
      </w:r>
      <w:proofErr w:type="spellEnd"/>
      <w:r>
        <w:t xml:space="preserve"> </w:t>
      </w:r>
      <w:proofErr w:type="spellStart"/>
      <w:r>
        <w:t>kainen</w:t>
      </w:r>
      <w:proofErr w:type="spellEnd"/>
      <w:r>
        <w:t xml:space="preserve"> </w:t>
      </w:r>
      <w:proofErr w:type="spellStart"/>
      <w:r>
        <w:t>lon</w:t>
      </w:r>
      <w:proofErr w:type="spellEnd"/>
      <w:r>
        <w:t xml:space="preserve"> oder </w:t>
      </w:r>
      <w:proofErr w:type="spellStart"/>
      <w:r>
        <w:t>warumb</w:t>
      </w:r>
      <w:proofErr w:type="spellEnd"/>
      <w:r>
        <w:t xml:space="preserve"> / sonder </w:t>
      </w:r>
      <w:proofErr w:type="spellStart"/>
      <w:r>
        <w:t>allain</w:t>
      </w:r>
      <w:proofErr w:type="spellEnd"/>
      <w:r>
        <w:t xml:space="preserve"> der </w:t>
      </w:r>
      <w:proofErr w:type="spellStart"/>
      <w:r>
        <w:t>tugend</w:t>
      </w:r>
      <w:proofErr w:type="spellEnd"/>
      <w:r>
        <w:t xml:space="preserve"> zu lieb / Und dem </w:t>
      </w:r>
      <w:proofErr w:type="spellStart"/>
      <w:r>
        <w:t>wirt</w:t>
      </w:r>
      <w:proofErr w:type="spellEnd"/>
      <w:r>
        <w:t xml:space="preserve"> </w:t>
      </w:r>
      <w:proofErr w:type="spellStart"/>
      <w:r>
        <w:t>tugend</w:t>
      </w:r>
      <w:proofErr w:type="spellEnd"/>
      <w:r>
        <w:t xml:space="preserve"> zu </w:t>
      </w:r>
      <w:proofErr w:type="spellStart"/>
      <w:r>
        <w:t>lon</w:t>
      </w:r>
      <w:proofErr w:type="spellEnd"/>
      <w:r>
        <w:t xml:space="preserve"> / und da </w:t>
      </w:r>
      <w:proofErr w:type="spellStart"/>
      <w:r>
        <w:t>genueget</w:t>
      </w:r>
      <w:proofErr w:type="spellEnd"/>
      <w:r>
        <w:t xml:space="preserve"> </w:t>
      </w:r>
      <w:proofErr w:type="spellStart"/>
      <w:r>
        <w:t>jn</w:t>
      </w:r>
      <w:proofErr w:type="spellEnd"/>
      <w:r>
        <w:t xml:space="preserve"> </w:t>
      </w:r>
      <w:proofErr w:type="spellStart"/>
      <w:r>
        <w:t>wolan</w:t>
      </w:r>
      <w:proofErr w:type="spellEnd"/>
      <w:r>
        <w:t xml:space="preserve"> / und </w:t>
      </w:r>
      <w:proofErr w:type="spellStart"/>
      <w:r>
        <w:t>naem</w:t>
      </w:r>
      <w:proofErr w:type="spellEnd"/>
      <w:r>
        <w:t xml:space="preserve"> </w:t>
      </w:r>
      <w:proofErr w:type="spellStart"/>
      <w:r>
        <w:t>kainen</w:t>
      </w:r>
      <w:proofErr w:type="spellEnd"/>
      <w:r>
        <w:t xml:space="preserve"> </w:t>
      </w:r>
      <w:proofErr w:type="spellStart"/>
      <w:r>
        <w:t>schatz</w:t>
      </w:r>
      <w:proofErr w:type="spellEnd"/>
      <w:r>
        <w:t xml:space="preserve"> oder gut für die </w:t>
      </w:r>
      <w:proofErr w:type="spellStart"/>
      <w:r>
        <w:t>tugent</w:t>
      </w:r>
      <w:proofErr w:type="spellEnd"/>
      <w:r>
        <w:t xml:space="preserve"> / der ist oder </w:t>
      </w:r>
      <w:proofErr w:type="spellStart"/>
      <w:r>
        <w:t>wirt</w:t>
      </w:r>
      <w:proofErr w:type="spellEnd"/>
      <w:r>
        <w:t xml:space="preserve"> </w:t>
      </w:r>
      <w:proofErr w:type="spellStart"/>
      <w:r>
        <w:t>tugentsam</w:t>
      </w:r>
      <w:proofErr w:type="spellEnd"/>
      <w:r>
        <w:t xml:space="preserve">. Und wer </w:t>
      </w:r>
      <w:proofErr w:type="spellStart"/>
      <w:r>
        <w:t>ain</w:t>
      </w:r>
      <w:proofErr w:type="spellEnd"/>
      <w:r>
        <w:t xml:space="preserve"> war </w:t>
      </w:r>
      <w:proofErr w:type="spellStart"/>
      <w:r>
        <w:t>tugentsam</w:t>
      </w:r>
      <w:proofErr w:type="spellEnd"/>
      <w:r>
        <w:t xml:space="preserve"> </w:t>
      </w:r>
      <w:proofErr w:type="spellStart"/>
      <w:r>
        <w:t>mensch</w:t>
      </w:r>
      <w:proofErr w:type="spellEnd"/>
      <w:r>
        <w:t xml:space="preserve"> ist / der </w:t>
      </w:r>
      <w:proofErr w:type="spellStart"/>
      <w:r>
        <w:t>naem</w:t>
      </w:r>
      <w:proofErr w:type="spellEnd"/>
      <w:r>
        <w:t xml:space="preserve"> </w:t>
      </w:r>
      <w:proofErr w:type="spellStart"/>
      <w:r>
        <w:t>nit</w:t>
      </w:r>
      <w:proofErr w:type="spellEnd"/>
      <w:r>
        <w:t xml:space="preserve"> alle die </w:t>
      </w:r>
      <w:proofErr w:type="spellStart"/>
      <w:r>
        <w:t>welt</w:t>
      </w:r>
      <w:proofErr w:type="spellEnd"/>
      <w:r>
        <w:t xml:space="preserve"> das er </w:t>
      </w:r>
      <w:proofErr w:type="spellStart"/>
      <w:r>
        <w:t>untugentsam</w:t>
      </w:r>
      <w:proofErr w:type="spellEnd"/>
      <w:r>
        <w:t xml:space="preserve"> werden </w:t>
      </w:r>
      <w:proofErr w:type="spellStart"/>
      <w:r>
        <w:t>solt</w:t>
      </w:r>
      <w:proofErr w:type="spellEnd"/>
      <w:r>
        <w:t xml:space="preserve"> / Ja er </w:t>
      </w:r>
      <w:proofErr w:type="spellStart"/>
      <w:r>
        <w:t>sturb</w:t>
      </w:r>
      <w:proofErr w:type="spellEnd"/>
      <w:r>
        <w:t xml:space="preserve"> lieber </w:t>
      </w:r>
      <w:proofErr w:type="spellStart"/>
      <w:r>
        <w:t>ains</w:t>
      </w:r>
      <w:proofErr w:type="spellEnd"/>
      <w:r>
        <w:t xml:space="preserve"> </w:t>
      </w:r>
      <w:proofErr w:type="spellStart"/>
      <w:r>
        <w:t>jaemerlichen</w:t>
      </w:r>
      <w:proofErr w:type="spellEnd"/>
      <w:r>
        <w:t xml:space="preserve"> </w:t>
      </w:r>
      <w:proofErr w:type="spellStart"/>
      <w:r>
        <w:t>tods</w:t>
      </w:r>
      <w:proofErr w:type="spellEnd"/>
      <w:r>
        <w:t xml:space="preserve">. </w:t>
      </w:r>
    </w:p>
    <w:p w14:paraId="0D69CBF3" w14:textId="77777777" w:rsidR="00243995" w:rsidRDefault="00243995" w:rsidP="00243995">
      <w:pPr>
        <w:pStyle w:val="StandardWeb"/>
      </w:pPr>
      <w:r>
        <w:t xml:space="preserve">Sich also ists auch </w:t>
      </w:r>
      <w:proofErr w:type="spellStart"/>
      <w:r>
        <w:t>umb</w:t>
      </w:r>
      <w:proofErr w:type="spellEnd"/>
      <w:r>
        <w:t xml:space="preserve"> </w:t>
      </w:r>
      <w:proofErr w:type="spellStart"/>
      <w:r>
        <w:t>gerechtigkait</w:t>
      </w:r>
      <w:proofErr w:type="spellEnd"/>
      <w:r>
        <w:t xml:space="preserve"> / </w:t>
      </w:r>
      <w:proofErr w:type="spellStart"/>
      <w:r>
        <w:t>Manig</w:t>
      </w:r>
      <w:proofErr w:type="spellEnd"/>
      <w:r>
        <w:t xml:space="preserve"> </w:t>
      </w:r>
      <w:proofErr w:type="spellStart"/>
      <w:r>
        <w:t>mensch</w:t>
      </w:r>
      <w:proofErr w:type="spellEnd"/>
      <w:r>
        <w:t xml:space="preserve"> </w:t>
      </w:r>
      <w:proofErr w:type="spellStart"/>
      <w:r>
        <w:t>waißt</w:t>
      </w:r>
      <w:proofErr w:type="spellEnd"/>
      <w:r>
        <w:t xml:space="preserve"> </w:t>
      </w:r>
      <w:proofErr w:type="spellStart"/>
      <w:r>
        <w:t>wol</w:t>
      </w:r>
      <w:proofErr w:type="spellEnd"/>
      <w:r>
        <w:t xml:space="preserve"> was recht oder unrecht ist / und </w:t>
      </w:r>
      <w:proofErr w:type="spellStart"/>
      <w:r>
        <w:t>wirt</w:t>
      </w:r>
      <w:proofErr w:type="spellEnd"/>
      <w:r>
        <w:t xml:space="preserve"> oder ist doch </w:t>
      </w:r>
      <w:proofErr w:type="spellStart"/>
      <w:r>
        <w:t>nit</w:t>
      </w:r>
      <w:proofErr w:type="spellEnd"/>
      <w:r>
        <w:t xml:space="preserve"> gerecht / wann er </w:t>
      </w:r>
      <w:proofErr w:type="spellStart"/>
      <w:r>
        <w:t>gerechtigkait</w:t>
      </w:r>
      <w:proofErr w:type="spellEnd"/>
      <w:r>
        <w:t xml:space="preserve"> </w:t>
      </w:r>
      <w:proofErr w:type="spellStart"/>
      <w:r>
        <w:t>nit</w:t>
      </w:r>
      <w:proofErr w:type="spellEnd"/>
      <w:r>
        <w:t xml:space="preserve"> lieb hat / </w:t>
      </w:r>
      <w:proofErr w:type="spellStart"/>
      <w:r>
        <w:t>darumb</w:t>
      </w:r>
      <w:proofErr w:type="spellEnd"/>
      <w:r>
        <w:t xml:space="preserve"> </w:t>
      </w:r>
      <w:proofErr w:type="spellStart"/>
      <w:r>
        <w:t>uebt</w:t>
      </w:r>
      <w:proofErr w:type="spellEnd"/>
      <w:r>
        <w:t xml:space="preserve"> er </w:t>
      </w:r>
      <w:proofErr w:type="spellStart"/>
      <w:r>
        <w:t>untugend</w:t>
      </w:r>
      <w:proofErr w:type="spellEnd"/>
      <w:r>
        <w:t xml:space="preserve"> unrecht. Aber </w:t>
      </w:r>
      <w:proofErr w:type="spellStart"/>
      <w:r>
        <w:t>het</w:t>
      </w:r>
      <w:proofErr w:type="spellEnd"/>
      <w:r>
        <w:t xml:space="preserve"> er </w:t>
      </w:r>
      <w:proofErr w:type="spellStart"/>
      <w:r>
        <w:t>gerechtigkait</w:t>
      </w:r>
      <w:proofErr w:type="spellEnd"/>
      <w:r>
        <w:t xml:space="preserve"> lieb / so </w:t>
      </w:r>
      <w:proofErr w:type="spellStart"/>
      <w:r>
        <w:t>moecht</w:t>
      </w:r>
      <w:proofErr w:type="spellEnd"/>
      <w:r>
        <w:t xml:space="preserve"> er </w:t>
      </w:r>
      <w:proofErr w:type="spellStart"/>
      <w:r>
        <w:t>kain</w:t>
      </w:r>
      <w:proofErr w:type="spellEnd"/>
      <w:r>
        <w:t xml:space="preserve"> unrecht </w:t>
      </w:r>
      <w:proofErr w:type="spellStart"/>
      <w:r>
        <w:t>gethun</w:t>
      </w:r>
      <w:proofErr w:type="spellEnd"/>
      <w:r>
        <w:t xml:space="preserve"> / wann er </w:t>
      </w:r>
      <w:proofErr w:type="spellStart"/>
      <w:r>
        <w:t>ungerechtigkait</w:t>
      </w:r>
      <w:proofErr w:type="spellEnd"/>
      <w:r>
        <w:t xml:space="preserve"> also feind </w:t>
      </w:r>
      <w:proofErr w:type="spellStart"/>
      <w:r>
        <w:t>waer</w:t>
      </w:r>
      <w:proofErr w:type="spellEnd"/>
      <w:r>
        <w:t xml:space="preserve"> und gram / </w:t>
      </w:r>
      <w:proofErr w:type="spellStart"/>
      <w:r>
        <w:t>wa</w:t>
      </w:r>
      <w:proofErr w:type="spellEnd"/>
      <w:r>
        <w:t xml:space="preserve"> das er </w:t>
      </w:r>
      <w:proofErr w:type="spellStart"/>
      <w:r>
        <w:t>sy</w:t>
      </w:r>
      <w:proofErr w:type="spellEnd"/>
      <w:r>
        <w:t xml:space="preserve"> erkannt in </w:t>
      </w:r>
      <w:proofErr w:type="spellStart"/>
      <w:r>
        <w:t>aim</w:t>
      </w:r>
      <w:proofErr w:type="spellEnd"/>
      <w:r>
        <w:t xml:space="preserve"> </w:t>
      </w:r>
      <w:proofErr w:type="spellStart"/>
      <w:r>
        <w:t>menschen</w:t>
      </w:r>
      <w:proofErr w:type="spellEnd"/>
      <w:r>
        <w:t xml:space="preserve"> / das er gern grosse ding leiden oder thun </w:t>
      </w:r>
      <w:proofErr w:type="spellStart"/>
      <w:r>
        <w:t>wolt</w:t>
      </w:r>
      <w:proofErr w:type="spellEnd"/>
      <w:r>
        <w:t xml:space="preserve"> / </w:t>
      </w:r>
      <w:proofErr w:type="spellStart"/>
      <w:r>
        <w:t>auff</w:t>
      </w:r>
      <w:proofErr w:type="spellEnd"/>
      <w:r>
        <w:t xml:space="preserve"> das die </w:t>
      </w:r>
      <w:proofErr w:type="spellStart"/>
      <w:r>
        <w:t>ungerechtigkait</w:t>
      </w:r>
      <w:proofErr w:type="spellEnd"/>
      <w:r>
        <w:t xml:space="preserve"> vertilget / und der </w:t>
      </w:r>
      <w:proofErr w:type="spellStart"/>
      <w:r>
        <w:t>mensch</w:t>
      </w:r>
      <w:proofErr w:type="spellEnd"/>
      <w:r>
        <w:t xml:space="preserve"> gerecht </w:t>
      </w:r>
      <w:proofErr w:type="spellStart"/>
      <w:r>
        <w:t>wurd</w:t>
      </w:r>
      <w:proofErr w:type="spellEnd"/>
      <w:r>
        <w:t xml:space="preserve">. Und </w:t>
      </w:r>
      <w:proofErr w:type="spellStart"/>
      <w:r>
        <w:t>ee</w:t>
      </w:r>
      <w:proofErr w:type="spellEnd"/>
      <w:r>
        <w:t xml:space="preserve"> er unrecht </w:t>
      </w:r>
      <w:proofErr w:type="spellStart"/>
      <w:r>
        <w:t>woelt</w:t>
      </w:r>
      <w:proofErr w:type="spellEnd"/>
      <w:r>
        <w:t xml:space="preserve"> thun / er </w:t>
      </w:r>
      <w:proofErr w:type="spellStart"/>
      <w:r>
        <w:t>woelt</w:t>
      </w:r>
      <w:proofErr w:type="spellEnd"/>
      <w:r>
        <w:t xml:space="preserve"> lieber sterben / und das alles </w:t>
      </w:r>
      <w:proofErr w:type="spellStart"/>
      <w:r>
        <w:t>umb</w:t>
      </w:r>
      <w:proofErr w:type="spellEnd"/>
      <w:r>
        <w:t xml:space="preserve"> nicht dann der </w:t>
      </w:r>
      <w:proofErr w:type="spellStart"/>
      <w:r>
        <w:t>gerechtigkait</w:t>
      </w:r>
      <w:proofErr w:type="spellEnd"/>
      <w:r>
        <w:t xml:space="preserve"> zu lieb / und dem </w:t>
      </w:r>
      <w:proofErr w:type="spellStart"/>
      <w:r>
        <w:t>wurd</w:t>
      </w:r>
      <w:proofErr w:type="spellEnd"/>
      <w:r>
        <w:t xml:space="preserve"> </w:t>
      </w:r>
      <w:proofErr w:type="spellStart"/>
      <w:r>
        <w:t>gerechtikait</w:t>
      </w:r>
      <w:proofErr w:type="spellEnd"/>
      <w:r>
        <w:t xml:space="preserve"> </w:t>
      </w:r>
      <w:proofErr w:type="spellStart"/>
      <w:r>
        <w:t>zulon</w:t>
      </w:r>
      <w:proofErr w:type="spellEnd"/>
      <w:r>
        <w:t xml:space="preserve"> / und </w:t>
      </w:r>
      <w:proofErr w:type="spellStart"/>
      <w:r>
        <w:t>sy</w:t>
      </w:r>
      <w:proofErr w:type="spellEnd"/>
      <w:r>
        <w:t xml:space="preserve"> </w:t>
      </w:r>
      <w:proofErr w:type="spellStart"/>
      <w:r>
        <w:t>lonet</w:t>
      </w:r>
      <w:proofErr w:type="spellEnd"/>
      <w:r>
        <w:t xml:space="preserve"> </w:t>
      </w:r>
      <w:proofErr w:type="spellStart"/>
      <w:r>
        <w:t>jm</w:t>
      </w:r>
      <w:proofErr w:type="spellEnd"/>
      <w:r>
        <w:t xml:space="preserve"> mit </w:t>
      </w:r>
      <w:proofErr w:type="spellStart"/>
      <w:r>
        <w:t>irselbs</w:t>
      </w:r>
      <w:proofErr w:type="spellEnd"/>
      <w:r>
        <w:t xml:space="preserve"> / und da </w:t>
      </w:r>
      <w:proofErr w:type="spellStart"/>
      <w:r>
        <w:t>wirt</w:t>
      </w:r>
      <w:proofErr w:type="spellEnd"/>
      <w:r>
        <w:t xml:space="preserve"> und ist </w:t>
      </w:r>
      <w:proofErr w:type="spellStart"/>
      <w:r>
        <w:t>ain</w:t>
      </w:r>
      <w:proofErr w:type="spellEnd"/>
      <w:r>
        <w:t xml:space="preserve"> gerecht </w:t>
      </w:r>
      <w:proofErr w:type="spellStart"/>
      <w:r>
        <w:t>mensch</w:t>
      </w:r>
      <w:proofErr w:type="spellEnd"/>
      <w:r>
        <w:t xml:space="preserve">. und er </w:t>
      </w:r>
      <w:proofErr w:type="spellStart"/>
      <w:r>
        <w:t>wolt</w:t>
      </w:r>
      <w:proofErr w:type="spellEnd"/>
      <w:r>
        <w:t xml:space="preserve"> lieber hundertmal sterben dann unrecht leben. </w:t>
      </w:r>
    </w:p>
    <w:p w14:paraId="2EC1F0FC" w14:textId="77777777" w:rsidR="00243995" w:rsidRDefault="00243995" w:rsidP="00243995">
      <w:pPr>
        <w:pStyle w:val="StandardWeb"/>
      </w:pPr>
      <w:r>
        <w:t xml:space="preserve">Sich also ist es auch </w:t>
      </w:r>
      <w:proofErr w:type="spellStart"/>
      <w:r>
        <w:t>umb</w:t>
      </w:r>
      <w:proofErr w:type="spellEnd"/>
      <w:r>
        <w:t xml:space="preserve"> </w:t>
      </w:r>
      <w:proofErr w:type="spellStart"/>
      <w:r>
        <w:t>warhait</w:t>
      </w:r>
      <w:proofErr w:type="spellEnd"/>
      <w:r>
        <w:t xml:space="preserve"> / </w:t>
      </w:r>
      <w:proofErr w:type="spellStart"/>
      <w:r>
        <w:t>ddas</w:t>
      </w:r>
      <w:proofErr w:type="spellEnd"/>
      <w:r>
        <w:t xml:space="preserve"> der </w:t>
      </w:r>
      <w:proofErr w:type="spellStart"/>
      <w:r>
        <w:t>mensch</w:t>
      </w:r>
      <w:proofErr w:type="spellEnd"/>
      <w:r>
        <w:t xml:space="preserve"> </w:t>
      </w:r>
      <w:proofErr w:type="spellStart"/>
      <w:r>
        <w:t>waißt</w:t>
      </w:r>
      <w:proofErr w:type="spellEnd"/>
      <w:r>
        <w:t xml:space="preserve"> </w:t>
      </w:r>
      <w:proofErr w:type="spellStart"/>
      <w:r>
        <w:t>vil</w:t>
      </w:r>
      <w:proofErr w:type="spellEnd"/>
      <w:r>
        <w:t xml:space="preserve"> / was war / falsch / oder gelogen ist / hat er </w:t>
      </w:r>
      <w:proofErr w:type="spellStart"/>
      <w:r>
        <w:t>warhait</w:t>
      </w:r>
      <w:proofErr w:type="spellEnd"/>
      <w:r>
        <w:t xml:space="preserve"> </w:t>
      </w:r>
      <w:proofErr w:type="spellStart"/>
      <w:r>
        <w:t>nit</w:t>
      </w:r>
      <w:proofErr w:type="spellEnd"/>
      <w:r>
        <w:t xml:space="preserve"> lieb so ist er nicht </w:t>
      </w:r>
      <w:proofErr w:type="spellStart"/>
      <w:r>
        <w:t>warhafftig</w:t>
      </w:r>
      <w:proofErr w:type="spellEnd"/>
      <w:r>
        <w:t xml:space="preserve"> / hat er </w:t>
      </w:r>
      <w:proofErr w:type="spellStart"/>
      <w:r>
        <w:t>sy</w:t>
      </w:r>
      <w:proofErr w:type="spellEnd"/>
      <w:r>
        <w:t xml:space="preserve"> aber lieb so geschicht </w:t>
      </w:r>
      <w:proofErr w:type="spellStart"/>
      <w:r>
        <w:t>jm</w:t>
      </w:r>
      <w:proofErr w:type="spellEnd"/>
      <w:r>
        <w:t xml:space="preserve"> als mit der </w:t>
      </w:r>
      <w:proofErr w:type="spellStart"/>
      <w:r>
        <w:t>gerechtikait</w:t>
      </w:r>
      <w:proofErr w:type="spellEnd"/>
      <w:r>
        <w:t xml:space="preserve">. Von </w:t>
      </w:r>
      <w:proofErr w:type="spellStart"/>
      <w:r>
        <w:t>gerechtikait</w:t>
      </w:r>
      <w:proofErr w:type="spellEnd"/>
      <w:r>
        <w:t xml:space="preserve"> spricht Isaias an dem </w:t>
      </w:r>
      <w:proofErr w:type="spellStart"/>
      <w:r>
        <w:t>sechßten</w:t>
      </w:r>
      <w:proofErr w:type="spellEnd"/>
      <w:r>
        <w:t xml:space="preserve"> </w:t>
      </w:r>
      <w:proofErr w:type="spellStart"/>
      <w:r>
        <w:t>capitel</w:t>
      </w:r>
      <w:proofErr w:type="spellEnd"/>
      <w:r>
        <w:t xml:space="preserve">. </w:t>
      </w:r>
      <w:proofErr w:type="spellStart"/>
      <w:r>
        <w:t>Wee</w:t>
      </w:r>
      <w:proofErr w:type="spellEnd"/>
      <w:r>
        <w:t xml:space="preserve"> </w:t>
      </w:r>
      <w:proofErr w:type="spellStart"/>
      <w:r>
        <w:t>wee</w:t>
      </w:r>
      <w:proofErr w:type="spellEnd"/>
      <w:r>
        <w:t xml:space="preserve"> allen den / die </w:t>
      </w:r>
      <w:proofErr w:type="spellStart"/>
      <w:r>
        <w:t>ainen</w:t>
      </w:r>
      <w:proofErr w:type="spellEnd"/>
      <w:r>
        <w:t xml:space="preserve"> </w:t>
      </w:r>
      <w:proofErr w:type="spellStart"/>
      <w:r>
        <w:t>zwifaltigen</w:t>
      </w:r>
      <w:proofErr w:type="spellEnd"/>
      <w:r>
        <w:t xml:space="preserve"> </w:t>
      </w:r>
      <w:proofErr w:type="spellStart"/>
      <w:r>
        <w:t>gaist</w:t>
      </w:r>
      <w:proofErr w:type="spellEnd"/>
      <w:r>
        <w:t xml:space="preserve"> haben / das </w:t>
      </w:r>
      <w:proofErr w:type="spellStart"/>
      <w:r>
        <w:t>seind</w:t>
      </w:r>
      <w:proofErr w:type="spellEnd"/>
      <w:r>
        <w:t xml:space="preserve"> die von aussen gut scheinen / und von innen </w:t>
      </w:r>
      <w:proofErr w:type="spellStart"/>
      <w:r>
        <w:t>vol</w:t>
      </w:r>
      <w:proofErr w:type="spellEnd"/>
      <w:r>
        <w:t xml:space="preserve"> lugen </w:t>
      </w:r>
      <w:proofErr w:type="spellStart"/>
      <w:r>
        <w:t>seind</w:t>
      </w:r>
      <w:proofErr w:type="spellEnd"/>
      <w:r>
        <w:t xml:space="preserve"> / und in </w:t>
      </w:r>
      <w:proofErr w:type="spellStart"/>
      <w:r>
        <w:t>irem</w:t>
      </w:r>
      <w:proofErr w:type="spellEnd"/>
      <w:r>
        <w:t xml:space="preserve"> </w:t>
      </w:r>
      <w:proofErr w:type="spellStart"/>
      <w:r>
        <w:t>mund</w:t>
      </w:r>
      <w:proofErr w:type="spellEnd"/>
      <w:r>
        <w:t xml:space="preserve"> lugen </w:t>
      </w:r>
      <w:proofErr w:type="spellStart"/>
      <w:r>
        <w:t>wirt</w:t>
      </w:r>
      <w:proofErr w:type="spellEnd"/>
      <w:r>
        <w:t xml:space="preserve"> funden. Also </w:t>
      </w:r>
      <w:proofErr w:type="spellStart"/>
      <w:r>
        <w:t>mercket</w:t>
      </w:r>
      <w:proofErr w:type="spellEnd"/>
      <w:r>
        <w:t xml:space="preserve"> man </w:t>
      </w:r>
      <w:proofErr w:type="spellStart"/>
      <w:r>
        <w:t>daz</w:t>
      </w:r>
      <w:proofErr w:type="spellEnd"/>
      <w:r>
        <w:t xml:space="preserve"> das wissen und </w:t>
      </w:r>
      <w:proofErr w:type="spellStart"/>
      <w:r>
        <w:t>erkanntnus</w:t>
      </w:r>
      <w:proofErr w:type="spellEnd"/>
      <w:r>
        <w:t xml:space="preserve"> on liebe / nichts </w:t>
      </w:r>
      <w:proofErr w:type="spellStart"/>
      <w:r>
        <w:t>werdt</w:t>
      </w:r>
      <w:proofErr w:type="spellEnd"/>
      <w:r>
        <w:t xml:space="preserve"> ist. Auch </w:t>
      </w:r>
      <w:proofErr w:type="spellStart"/>
      <w:r>
        <w:t>mercket</w:t>
      </w:r>
      <w:proofErr w:type="spellEnd"/>
      <w:r>
        <w:t xml:space="preserve"> man es bey dem </w:t>
      </w:r>
      <w:proofErr w:type="spellStart"/>
      <w:r>
        <w:t>tüfel</w:t>
      </w:r>
      <w:proofErr w:type="spellEnd"/>
      <w:r>
        <w:t xml:space="preserve"> / der </w:t>
      </w:r>
      <w:proofErr w:type="spellStart"/>
      <w:r>
        <w:t>waißt</w:t>
      </w:r>
      <w:proofErr w:type="spellEnd"/>
      <w:r>
        <w:t xml:space="preserve"> und erkennet </w:t>
      </w:r>
      <w:proofErr w:type="spellStart"/>
      <w:r>
        <w:t>boeß</w:t>
      </w:r>
      <w:proofErr w:type="spellEnd"/>
      <w:r>
        <w:t xml:space="preserve"> </w:t>
      </w:r>
      <w:proofErr w:type="spellStart"/>
      <w:r>
        <w:t>unnd</w:t>
      </w:r>
      <w:proofErr w:type="spellEnd"/>
      <w:r>
        <w:t xml:space="preserve"> gut / recht und unrecht / und </w:t>
      </w:r>
      <w:proofErr w:type="spellStart"/>
      <w:r>
        <w:t>dergleich</w:t>
      </w:r>
      <w:proofErr w:type="spellEnd"/>
      <w:r>
        <w:t xml:space="preserve"> / Und wenn er </w:t>
      </w:r>
      <w:proofErr w:type="spellStart"/>
      <w:r>
        <w:t>nit</w:t>
      </w:r>
      <w:proofErr w:type="spellEnd"/>
      <w:r>
        <w:t xml:space="preserve"> lieb hat zu dem guten das er erkennt / so </w:t>
      </w:r>
      <w:proofErr w:type="spellStart"/>
      <w:r>
        <w:t>wirt</w:t>
      </w:r>
      <w:proofErr w:type="spellEnd"/>
      <w:r>
        <w:t xml:space="preserve"> er </w:t>
      </w:r>
      <w:proofErr w:type="spellStart"/>
      <w:r>
        <w:t>nit</w:t>
      </w:r>
      <w:proofErr w:type="spellEnd"/>
      <w:r>
        <w:t xml:space="preserve"> gut / das doch </w:t>
      </w:r>
      <w:proofErr w:type="spellStart"/>
      <w:r>
        <w:t>geschaech</w:t>
      </w:r>
      <w:proofErr w:type="spellEnd"/>
      <w:r>
        <w:t xml:space="preserve"> </w:t>
      </w:r>
      <w:proofErr w:type="spellStart"/>
      <w:r>
        <w:t>het</w:t>
      </w:r>
      <w:proofErr w:type="spellEnd"/>
      <w:r>
        <w:t xml:space="preserve"> er lieb zu der </w:t>
      </w:r>
      <w:proofErr w:type="spellStart"/>
      <w:r>
        <w:t>warhait</w:t>
      </w:r>
      <w:proofErr w:type="spellEnd"/>
      <w:r>
        <w:t xml:space="preserve"> / und zu anderm gut und zu </w:t>
      </w:r>
      <w:proofErr w:type="spellStart"/>
      <w:r>
        <w:t>tugenden</w:t>
      </w:r>
      <w:proofErr w:type="spellEnd"/>
      <w:r>
        <w:t xml:space="preserve"> die er erkennt. Es ist </w:t>
      </w:r>
      <w:proofErr w:type="spellStart"/>
      <w:r>
        <w:t>wol</w:t>
      </w:r>
      <w:proofErr w:type="spellEnd"/>
      <w:r>
        <w:t xml:space="preserve"> war das lieb von </w:t>
      </w:r>
      <w:proofErr w:type="spellStart"/>
      <w:r>
        <w:t>erkantnus</w:t>
      </w:r>
      <w:proofErr w:type="spellEnd"/>
      <w:r>
        <w:t xml:space="preserve"> muß geweißt und </w:t>
      </w:r>
      <w:proofErr w:type="spellStart"/>
      <w:r>
        <w:t>gelert</w:t>
      </w:r>
      <w:proofErr w:type="spellEnd"/>
      <w:r>
        <w:t xml:space="preserve"> werden. Aber </w:t>
      </w:r>
      <w:proofErr w:type="spellStart"/>
      <w:r>
        <w:t>volgt</w:t>
      </w:r>
      <w:proofErr w:type="spellEnd"/>
      <w:r>
        <w:t xml:space="preserve"> liebe der </w:t>
      </w:r>
      <w:proofErr w:type="spellStart"/>
      <w:r>
        <w:t>erkantnuß</w:t>
      </w:r>
      <w:proofErr w:type="spellEnd"/>
      <w:r>
        <w:t xml:space="preserve"> </w:t>
      </w:r>
      <w:proofErr w:type="spellStart"/>
      <w:r>
        <w:t>nit</w:t>
      </w:r>
      <w:proofErr w:type="spellEnd"/>
      <w:r>
        <w:t xml:space="preserve"> nach / so </w:t>
      </w:r>
      <w:proofErr w:type="spellStart"/>
      <w:r>
        <w:t>wirt</w:t>
      </w:r>
      <w:proofErr w:type="spellEnd"/>
      <w:r>
        <w:t xml:space="preserve"> nicht darauß. </w:t>
      </w:r>
    </w:p>
    <w:p w14:paraId="6146C6DE" w14:textId="77777777" w:rsidR="00243995" w:rsidRDefault="00243995" w:rsidP="00243995">
      <w:pPr>
        <w:pStyle w:val="StandardWeb"/>
      </w:pPr>
      <w:r>
        <w:t xml:space="preserve">Sich also ist es auch </w:t>
      </w:r>
      <w:proofErr w:type="spellStart"/>
      <w:r>
        <w:t>umb</w:t>
      </w:r>
      <w:proofErr w:type="spellEnd"/>
      <w:r>
        <w:t xml:space="preserve"> </w:t>
      </w:r>
      <w:proofErr w:type="spellStart"/>
      <w:r>
        <w:t>got</w:t>
      </w:r>
      <w:proofErr w:type="spellEnd"/>
      <w:r>
        <w:t xml:space="preserve"> / und das </w:t>
      </w:r>
      <w:proofErr w:type="spellStart"/>
      <w:r>
        <w:t>got</w:t>
      </w:r>
      <w:proofErr w:type="spellEnd"/>
      <w:r>
        <w:t xml:space="preserve"> </w:t>
      </w:r>
      <w:proofErr w:type="spellStart"/>
      <w:r>
        <w:t>zugehoert</w:t>
      </w:r>
      <w:proofErr w:type="spellEnd"/>
      <w:r>
        <w:t xml:space="preserve"> / das </w:t>
      </w:r>
      <w:proofErr w:type="spellStart"/>
      <w:r>
        <w:t>ain</w:t>
      </w:r>
      <w:proofErr w:type="spellEnd"/>
      <w:r>
        <w:t xml:space="preserve"> </w:t>
      </w:r>
      <w:proofErr w:type="spellStart"/>
      <w:r>
        <w:t>mensch</w:t>
      </w:r>
      <w:proofErr w:type="spellEnd"/>
      <w:r>
        <w:t xml:space="preserve"> </w:t>
      </w:r>
      <w:proofErr w:type="spellStart"/>
      <w:r>
        <w:t>vil</w:t>
      </w:r>
      <w:proofErr w:type="spellEnd"/>
      <w:r>
        <w:t xml:space="preserve"> erkennt von </w:t>
      </w:r>
      <w:proofErr w:type="spellStart"/>
      <w:r>
        <w:t>got</w:t>
      </w:r>
      <w:proofErr w:type="spellEnd"/>
      <w:r>
        <w:t xml:space="preserve"> / und was </w:t>
      </w:r>
      <w:proofErr w:type="spellStart"/>
      <w:r>
        <w:t>gotes</w:t>
      </w:r>
      <w:proofErr w:type="spellEnd"/>
      <w:r>
        <w:t xml:space="preserve"> </w:t>
      </w:r>
      <w:proofErr w:type="spellStart"/>
      <w:r>
        <w:t>aigen</w:t>
      </w:r>
      <w:proofErr w:type="spellEnd"/>
      <w:r>
        <w:t xml:space="preserve"> ist / das </w:t>
      </w:r>
      <w:proofErr w:type="spellStart"/>
      <w:r>
        <w:t>ain</w:t>
      </w:r>
      <w:proofErr w:type="spellEnd"/>
      <w:r>
        <w:t xml:space="preserve"> </w:t>
      </w:r>
      <w:proofErr w:type="spellStart"/>
      <w:r>
        <w:t>mensch</w:t>
      </w:r>
      <w:proofErr w:type="spellEnd"/>
      <w:r>
        <w:t xml:space="preserve"> </w:t>
      </w:r>
      <w:proofErr w:type="spellStart"/>
      <w:r>
        <w:t>vil</w:t>
      </w:r>
      <w:proofErr w:type="spellEnd"/>
      <w:r>
        <w:t xml:space="preserve"> erkennt von </w:t>
      </w:r>
      <w:proofErr w:type="spellStart"/>
      <w:r>
        <w:t>got</w:t>
      </w:r>
      <w:proofErr w:type="spellEnd"/>
      <w:r>
        <w:t xml:space="preserve"> / und was </w:t>
      </w:r>
      <w:proofErr w:type="spellStart"/>
      <w:r>
        <w:t>gotes</w:t>
      </w:r>
      <w:proofErr w:type="spellEnd"/>
      <w:r>
        <w:t xml:space="preserve"> </w:t>
      </w:r>
      <w:proofErr w:type="spellStart"/>
      <w:r>
        <w:t>aigen</w:t>
      </w:r>
      <w:proofErr w:type="spellEnd"/>
      <w:r>
        <w:t xml:space="preserve"> ist / und </w:t>
      </w:r>
      <w:proofErr w:type="spellStart"/>
      <w:r>
        <w:t>maint</w:t>
      </w:r>
      <w:proofErr w:type="spellEnd"/>
      <w:r>
        <w:t xml:space="preserve"> er </w:t>
      </w:r>
      <w:proofErr w:type="spellStart"/>
      <w:r>
        <w:t>wiss</w:t>
      </w:r>
      <w:proofErr w:type="spellEnd"/>
      <w:r>
        <w:t xml:space="preserve"> und erkenn auch was </w:t>
      </w:r>
      <w:proofErr w:type="spellStart"/>
      <w:r>
        <w:t>got</w:t>
      </w:r>
      <w:proofErr w:type="spellEnd"/>
      <w:r>
        <w:t xml:space="preserve"> ist / hat er </w:t>
      </w:r>
      <w:proofErr w:type="spellStart"/>
      <w:r>
        <w:t>nit</w:t>
      </w:r>
      <w:proofErr w:type="spellEnd"/>
      <w:r>
        <w:t xml:space="preserve"> lieb / so </w:t>
      </w:r>
      <w:proofErr w:type="spellStart"/>
      <w:r>
        <w:t>wirt</w:t>
      </w:r>
      <w:proofErr w:type="spellEnd"/>
      <w:r>
        <w:t xml:space="preserve"> er </w:t>
      </w:r>
      <w:proofErr w:type="spellStart"/>
      <w:r>
        <w:t>nit</w:t>
      </w:r>
      <w:proofErr w:type="spellEnd"/>
      <w:r>
        <w:t xml:space="preserve"> </w:t>
      </w:r>
      <w:proofErr w:type="spellStart"/>
      <w:r>
        <w:t>goetlich</w:t>
      </w:r>
      <w:proofErr w:type="spellEnd"/>
      <w:r>
        <w:t xml:space="preserve"> oder vergottet. Ist aber </w:t>
      </w:r>
      <w:proofErr w:type="spellStart"/>
      <w:r>
        <w:t>ware</w:t>
      </w:r>
      <w:proofErr w:type="spellEnd"/>
      <w:r>
        <w:t xml:space="preserve"> lieb damit / so muß sich der </w:t>
      </w:r>
      <w:proofErr w:type="spellStart"/>
      <w:r>
        <w:t>mensch</w:t>
      </w:r>
      <w:proofErr w:type="spellEnd"/>
      <w:r>
        <w:t xml:space="preserve"> an </w:t>
      </w:r>
      <w:proofErr w:type="spellStart"/>
      <w:r>
        <w:t>got</w:t>
      </w:r>
      <w:proofErr w:type="spellEnd"/>
      <w:r>
        <w:t xml:space="preserve"> halten / und lassen alles das </w:t>
      </w:r>
      <w:proofErr w:type="spellStart"/>
      <w:r>
        <w:t>nit</w:t>
      </w:r>
      <w:proofErr w:type="spellEnd"/>
      <w:r>
        <w:t xml:space="preserve"> </w:t>
      </w:r>
      <w:proofErr w:type="spellStart"/>
      <w:r>
        <w:t>got</w:t>
      </w:r>
      <w:proofErr w:type="spellEnd"/>
      <w:r>
        <w:t xml:space="preserve"> ist / oder </w:t>
      </w:r>
      <w:proofErr w:type="spellStart"/>
      <w:r>
        <w:t>got</w:t>
      </w:r>
      <w:proofErr w:type="spellEnd"/>
      <w:r>
        <w:t xml:space="preserve"> </w:t>
      </w:r>
      <w:proofErr w:type="spellStart"/>
      <w:r>
        <w:t>nit</w:t>
      </w:r>
      <w:proofErr w:type="spellEnd"/>
      <w:r>
        <w:t xml:space="preserve"> </w:t>
      </w:r>
      <w:proofErr w:type="spellStart"/>
      <w:r>
        <w:t>zugehoert</w:t>
      </w:r>
      <w:proofErr w:type="spellEnd"/>
      <w:r>
        <w:t xml:space="preserve"> / und was des ist dem ist er feind und gram / und ist </w:t>
      </w:r>
      <w:proofErr w:type="spellStart"/>
      <w:r>
        <w:t>jm</w:t>
      </w:r>
      <w:proofErr w:type="spellEnd"/>
      <w:r>
        <w:t xml:space="preserve"> wider und </w:t>
      </w:r>
      <w:proofErr w:type="spellStart"/>
      <w:r>
        <w:t>ain</w:t>
      </w:r>
      <w:proofErr w:type="spellEnd"/>
      <w:r>
        <w:t xml:space="preserve"> leiden. Und </w:t>
      </w:r>
      <w:proofErr w:type="spellStart"/>
      <w:r>
        <w:t>dise</w:t>
      </w:r>
      <w:proofErr w:type="spellEnd"/>
      <w:r>
        <w:t xml:space="preserve"> lieb </w:t>
      </w:r>
      <w:proofErr w:type="spellStart"/>
      <w:r>
        <w:t>verainet</w:t>
      </w:r>
      <w:proofErr w:type="spellEnd"/>
      <w:r>
        <w:t xml:space="preserve"> den </w:t>
      </w:r>
      <w:proofErr w:type="spellStart"/>
      <w:r>
        <w:t>menschen</w:t>
      </w:r>
      <w:proofErr w:type="spellEnd"/>
      <w:r>
        <w:t xml:space="preserve"> mit </w:t>
      </w:r>
      <w:proofErr w:type="spellStart"/>
      <w:r>
        <w:t>got</w:t>
      </w:r>
      <w:proofErr w:type="spellEnd"/>
      <w:r>
        <w:t xml:space="preserve"> / das er </w:t>
      </w:r>
      <w:proofErr w:type="spellStart"/>
      <w:r>
        <w:t>nymmermer</w:t>
      </w:r>
      <w:proofErr w:type="spellEnd"/>
      <w:r>
        <w:t xml:space="preserve"> </w:t>
      </w:r>
      <w:proofErr w:type="spellStart"/>
      <w:r>
        <w:t>darvon</w:t>
      </w:r>
      <w:proofErr w:type="spellEnd"/>
      <w:r>
        <w:t xml:space="preserve"> </w:t>
      </w:r>
      <w:proofErr w:type="spellStart"/>
      <w:r>
        <w:t>geschaiden</w:t>
      </w:r>
      <w:proofErr w:type="spellEnd"/>
      <w:r>
        <w:t xml:space="preserve"> </w:t>
      </w:r>
      <w:proofErr w:type="spellStart"/>
      <w:r>
        <w:t>wirt</w:t>
      </w:r>
      <w:proofErr w:type="spellEnd"/>
      <w:r>
        <w:t xml:space="preserve">. </w:t>
      </w:r>
    </w:p>
    <w:p w14:paraId="73480BE3" w14:textId="77777777" w:rsidR="00243995" w:rsidRDefault="00243995" w:rsidP="00243995">
      <w:pPr>
        <w:pStyle w:val="berschrift2"/>
      </w:pPr>
      <w:r>
        <w:t>Das XL Capitel</w:t>
      </w:r>
    </w:p>
    <w:p w14:paraId="2DFCEA1E" w14:textId="77777777" w:rsidR="00243995" w:rsidRDefault="00243995" w:rsidP="00243995">
      <w:pPr>
        <w:pStyle w:val="StandardWeb"/>
      </w:pPr>
      <w:r>
        <w:t xml:space="preserve">Sich hie </w:t>
      </w:r>
      <w:proofErr w:type="spellStart"/>
      <w:r>
        <w:t>kumpt</w:t>
      </w:r>
      <w:proofErr w:type="spellEnd"/>
      <w:r>
        <w:t xml:space="preserve"> </w:t>
      </w:r>
      <w:proofErr w:type="spellStart"/>
      <w:r>
        <w:t>ain</w:t>
      </w:r>
      <w:proofErr w:type="spellEnd"/>
      <w:r>
        <w:t xml:space="preserve"> frag / Wann man hat gesprochen / wer </w:t>
      </w:r>
      <w:proofErr w:type="spellStart"/>
      <w:r>
        <w:t>got</w:t>
      </w:r>
      <w:proofErr w:type="spellEnd"/>
      <w:r>
        <w:t xml:space="preserve"> erkennt und </w:t>
      </w:r>
      <w:proofErr w:type="spellStart"/>
      <w:r>
        <w:t>nit</w:t>
      </w:r>
      <w:proofErr w:type="spellEnd"/>
      <w:r>
        <w:t xml:space="preserve"> liebt der </w:t>
      </w:r>
      <w:proofErr w:type="spellStart"/>
      <w:r>
        <w:t>wirt</w:t>
      </w:r>
      <w:proofErr w:type="spellEnd"/>
      <w:r>
        <w:t xml:space="preserve"> </w:t>
      </w:r>
      <w:proofErr w:type="spellStart"/>
      <w:r>
        <w:t>nymmer</w:t>
      </w:r>
      <w:proofErr w:type="spellEnd"/>
      <w:r>
        <w:t xml:space="preserve"> </w:t>
      </w:r>
      <w:proofErr w:type="spellStart"/>
      <w:r>
        <w:t>saelig</w:t>
      </w:r>
      <w:proofErr w:type="spellEnd"/>
      <w:r>
        <w:t xml:space="preserve"> / von der </w:t>
      </w:r>
      <w:proofErr w:type="spellStart"/>
      <w:r>
        <w:t>erkantnus</w:t>
      </w:r>
      <w:proofErr w:type="spellEnd"/>
      <w:r>
        <w:t xml:space="preserve"> / das lautet / man </w:t>
      </w:r>
      <w:proofErr w:type="spellStart"/>
      <w:r>
        <w:t>müg</w:t>
      </w:r>
      <w:proofErr w:type="spellEnd"/>
      <w:r>
        <w:t xml:space="preserve"> </w:t>
      </w:r>
      <w:proofErr w:type="spellStart"/>
      <w:r>
        <w:t>got</w:t>
      </w:r>
      <w:proofErr w:type="spellEnd"/>
      <w:r>
        <w:t xml:space="preserve"> erkennen / und </w:t>
      </w:r>
      <w:proofErr w:type="spellStart"/>
      <w:r>
        <w:t>nit</w:t>
      </w:r>
      <w:proofErr w:type="spellEnd"/>
      <w:r>
        <w:t xml:space="preserve"> lieben. So spricht man </w:t>
      </w:r>
      <w:proofErr w:type="spellStart"/>
      <w:r>
        <w:t>anderßwo</w:t>
      </w:r>
      <w:proofErr w:type="spellEnd"/>
      <w:r>
        <w:t xml:space="preserve"> / </w:t>
      </w:r>
      <w:proofErr w:type="spellStart"/>
      <w:r>
        <w:t>Wa</w:t>
      </w:r>
      <w:proofErr w:type="spellEnd"/>
      <w:r>
        <w:t xml:space="preserve"> </w:t>
      </w:r>
      <w:proofErr w:type="spellStart"/>
      <w:r>
        <w:t>got</w:t>
      </w:r>
      <w:proofErr w:type="spellEnd"/>
      <w:r>
        <w:t xml:space="preserve"> erkannt </w:t>
      </w:r>
      <w:proofErr w:type="spellStart"/>
      <w:r>
        <w:t>wirt</w:t>
      </w:r>
      <w:proofErr w:type="spellEnd"/>
      <w:r>
        <w:t xml:space="preserve"> / da </w:t>
      </w:r>
      <w:proofErr w:type="spellStart"/>
      <w:r>
        <w:t>wirt</w:t>
      </w:r>
      <w:proofErr w:type="spellEnd"/>
      <w:r>
        <w:t xml:space="preserve"> er auch geliebt: und was </w:t>
      </w:r>
      <w:proofErr w:type="spellStart"/>
      <w:r>
        <w:t>got</w:t>
      </w:r>
      <w:proofErr w:type="spellEnd"/>
      <w:r>
        <w:t xml:space="preserve"> erkennet / das muß </w:t>
      </w:r>
      <w:proofErr w:type="spellStart"/>
      <w:r>
        <w:t>jn</w:t>
      </w:r>
      <w:proofErr w:type="spellEnd"/>
      <w:r>
        <w:t xml:space="preserve"> auch lieben: wie mag diß </w:t>
      </w:r>
      <w:proofErr w:type="spellStart"/>
      <w:r>
        <w:t>besteen</w:t>
      </w:r>
      <w:proofErr w:type="spellEnd"/>
      <w:r>
        <w:t xml:space="preserve">. Sich hie soll man aber etwas </w:t>
      </w:r>
      <w:proofErr w:type="spellStart"/>
      <w:r>
        <w:t>mercken</w:t>
      </w:r>
      <w:proofErr w:type="spellEnd"/>
      <w:r>
        <w:t xml:space="preserve">. Es ist vor gesprochen von </w:t>
      </w:r>
      <w:proofErr w:type="spellStart"/>
      <w:r>
        <w:t>zway</w:t>
      </w:r>
      <w:proofErr w:type="spellEnd"/>
      <w:r>
        <w:t xml:space="preserve"> </w:t>
      </w:r>
      <w:proofErr w:type="spellStart"/>
      <w:r>
        <w:t>liechten</w:t>
      </w:r>
      <w:proofErr w:type="spellEnd"/>
      <w:r>
        <w:t xml:space="preserve"> / war und falsch / also </w:t>
      </w:r>
      <w:proofErr w:type="spellStart"/>
      <w:r>
        <w:t>sol</w:t>
      </w:r>
      <w:proofErr w:type="spellEnd"/>
      <w:r>
        <w:t xml:space="preserve"> man auch </w:t>
      </w:r>
      <w:proofErr w:type="spellStart"/>
      <w:r>
        <w:t>mercken</w:t>
      </w:r>
      <w:proofErr w:type="spellEnd"/>
      <w:r>
        <w:t xml:space="preserve"> </w:t>
      </w:r>
      <w:proofErr w:type="spellStart"/>
      <w:r>
        <w:t>zwayerlay</w:t>
      </w:r>
      <w:proofErr w:type="spellEnd"/>
      <w:r>
        <w:t xml:space="preserve"> lieb: war und falsch. Ain </w:t>
      </w:r>
      <w:proofErr w:type="spellStart"/>
      <w:r>
        <w:t>yegkliche</w:t>
      </w:r>
      <w:proofErr w:type="spellEnd"/>
      <w:r>
        <w:t xml:space="preserve"> lieb muß von </w:t>
      </w:r>
      <w:proofErr w:type="spellStart"/>
      <w:r>
        <w:t>aim</w:t>
      </w:r>
      <w:proofErr w:type="spellEnd"/>
      <w:r>
        <w:t xml:space="preserve"> </w:t>
      </w:r>
      <w:proofErr w:type="spellStart"/>
      <w:r>
        <w:t>liecht</w:t>
      </w:r>
      <w:proofErr w:type="spellEnd"/>
      <w:r>
        <w:t xml:space="preserve"> oder </w:t>
      </w:r>
      <w:proofErr w:type="spellStart"/>
      <w:r>
        <w:t>erkanntnus</w:t>
      </w:r>
      <w:proofErr w:type="spellEnd"/>
      <w:r>
        <w:t xml:space="preserve"> geleert oder </w:t>
      </w:r>
      <w:proofErr w:type="spellStart"/>
      <w:r>
        <w:t>gelait</w:t>
      </w:r>
      <w:proofErr w:type="spellEnd"/>
      <w:r>
        <w:t xml:space="preserve"> werden. Nun das war </w:t>
      </w:r>
      <w:proofErr w:type="spellStart"/>
      <w:r>
        <w:t>liecht</w:t>
      </w:r>
      <w:proofErr w:type="spellEnd"/>
      <w:r>
        <w:t xml:space="preserve"> macht </w:t>
      </w:r>
      <w:proofErr w:type="spellStart"/>
      <w:r>
        <w:t>ware</w:t>
      </w:r>
      <w:proofErr w:type="spellEnd"/>
      <w:r>
        <w:t xml:space="preserve"> lieb / und das falsch </w:t>
      </w:r>
      <w:proofErr w:type="spellStart"/>
      <w:r>
        <w:t>liecht</w:t>
      </w:r>
      <w:proofErr w:type="spellEnd"/>
      <w:r>
        <w:t xml:space="preserve"> macht falsche lieb / Wann was das </w:t>
      </w:r>
      <w:proofErr w:type="spellStart"/>
      <w:r>
        <w:t>liecht</w:t>
      </w:r>
      <w:proofErr w:type="spellEnd"/>
      <w:r>
        <w:t xml:space="preserve"> für das </w:t>
      </w:r>
      <w:proofErr w:type="spellStart"/>
      <w:r>
        <w:t>best</w:t>
      </w:r>
      <w:proofErr w:type="spellEnd"/>
      <w:r>
        <w:t xml:space="preserve"> hat / das gibt es der liebe für das </w:t>
      </w:r>
      <w:proofErr w:type="spellStart"/>
      <w:r>
        <w:t>best</w:t>
      </w:r>
      <w:proofErr w:type="spellEnd"/>
      <w:r>
        <w:t xml:space="preserve"> dar / und spricht / </w:t>
      </w:r>
      <w:proofErr w:type="spellStart"/>
      <w:r>
        <w:t>sy</w:t>
      </w:r>
      <w:proofErr w:type="spellEnd"/>
      <w:r>
        <w:t xml:space="preserve"> </w:t>
      </w:r>
      <w:proofErr w:type="spellStart"/>
      <w:r>
        <w:t>sol</w:t>
      </w:r>
      <w:proofErr w:type="spellEnd"/>
      <w:r>
        <w:t xml:space="preserve"> es liebhaben: und die lieb </w:t>
      </w:r>
      <w:proofErr w:type="spellStart"/>
      <w:r>
        <w:t>volgt</w:t>
      </w:r>
      <w:proofErr w:type="spellEnd"/>
      <w:r>
        <w:t xml:space="preserve"> </w:t>
      </w:r>
      <w:proofErr w:type="spellStart"/>
      <w:r>
        <w:t>jm</w:t>
      </w:r>
      <w:proofErr w:type="spellEnd"/>
      <w:r>
        <w:t xml:space="preserve"> / und thut sein gebot. </w:t>
      </w:r>
    </w:p>
    <w:p w14:paraId="5AAE550B" w14:textId="77777777" w:rsidR="00243995" w:rsidRDefault="00243995" w:rsidP="00243995">
      <w:pPr>
        <w:pStyle w:val="StandardWeb"/>
      </w:pPr>
      <w:r>
        <w:t xml:space="preserve">Nun ist vor gesagt / </w:t>
      </w:r>
      <w:proofErr w:type="spellStart"/>
      <w:r>
        <w:t>daz</w:t>
      </w:r>
      <w:proofErr w:type="spellEnd"/>
      <w:r>
        <w:t xml:space="preserve"> das falsch </w:t>
      </w:r>
      <w:proofErr w:type="spellStart"/>
      <w:r>
        <w:t>liecht</w:t>
      </w:r>
      <w:proofErr w:type="spellEnd"/>
      <w:r>
        <w:t xml:space="preserve"> natürlich und </w:t>
      </w:r>
      <w:proofErr w:type="spellStart"/>
      <w:r>
        <w:t>natur</w:t>
      </w:r>
      <w:proofErr w:type="spellEnd"/>
      <w:r>
        <w:t xml:space="preserve"> ist / </w:t>
      </w:r>
      <w:proofErr w:type="spellStart"/>
      <w:r>
        <w:t>darumb</w:t>
      </w:r>
      <w:proofErr w:type="spellEnd"/>
      <w:r>
        <w:t xml:space="preserve"> ist sein </w:t>
      </w:r>
      <w:proofErr w:type="spellStart"/>
      <w:r>
        <w:t>aigenschafft</w:t>
      </w:r>
      <w:proofErr w:type="spellEnd"/>
      <w:r>
        <w:t xml:space="preserve"> / und </w:t>
      </w:r>
      <w:proofErr w:type="spellStart"/>
      <w:r>
        <w:t>jm</w:t>
      </w:r>
      <w:proofErr w:type="spellEnd"/>
      <w:r>
        <w:t xml:space="preserve"> </w:t>
      </w:r>
      <w:proofErr w:type="spellStart"/>
      <w:r>
        <w:t>gehoert</w:t>
      </w:r>
      <w:proofErr w:type="spellEnd"/>
      <w:r>
        <w:t xml:space="preserve"> zu alles das </w:t>
      </w:r>
      <w:proofErr w:type="spellStart"/>
      <w:r>
        <w:t>daz</w:t>
      </w:r>
      <w:proofErr w:type="spellEnd"/>
      <w:r>
        <w:t xml:space="preserve"> der </w:t>
      </w:r>
      <w:proofErr w:type="spellStart"/>
      <w:r>
        <w:t>natur</w:t>
      </w:r>
      <w:proofErr w:type="spellEnd"/>
      <w:r>
        <w:t xml:space="preserve"> </w:t>
      </w:r>
      <w:proofErr w:type="spellStart"/>
      <w:r>
        <w:t>aigen</w:t>
      </w:r>
      <w:proofErr w:type="spellEnd"/>
      <w:r>
        <w:t xml:space="preserve"> ist / und </w:t>
      </w:r>
      <w:proofErr w:type="spellStart"/>
      <w:r>
        <w:t>ir</w:t>
      </w:r>
      <w:proofErr w:type="spellEnd"/>
      <w:r>
        <w:t xml:space="preserve"> </w:t>
      </w:r>
      <w:proofErr w:type="spellStart"/>
      <w:r>
        <w:t>zugehoert</w:t>
      </w:r>
      <w:proofErr w:type="spellEnd"/>
      <w:r>
        <w:t xml:space="preserve"> / das ist / ich mein / mir / diß / das / des / und dergleichen. Und </w:t>
      </w:r>
      <w:proofErr w:type="spellStart"/>
      <w:r>
        <w:t>darumb</w:t>
      </w:r>
      <w:proofErr w:type="spellEnd"/>
      <w:r>
        <w:t xml:space="preserve"> muß es betrogen sein an </w:t>
      </w:r>
      <w:proofErr w:type="spellStart"/>
      <w:r>
        <w:t>jmselb</w:t>
      </w:r>
      <w:proofErr w:type="spellEnd"/>
      <w:r>
        <w:t xml:space="preserve"> / und falsch / wann es kam nie </w:t>
      </w:r>
      <w:proofErr w:type="spellStart"/>
      <w:r>
        <w:t>kain</w:t>
      </w:r>
      <w:proofErr w:type="spellEnd"/>
      <w:r>
        <w:t xml:space="preserve"> ich oder mein zu </w:t>
      </w:r>
      <w:proofErr w:type="spellStart"/>
      <w:r>
        <w:t>warem</w:t>
      </w:r>
      <w:proofErr w:type="spellEnd"/>
      <w:r>
        <w:t xml:space="preserve"> </w:t>
      </w:r>
      <w:proofErr w:type="spellStart"/>
      <w:r>
        <w:t>liecht</w:t>
      </w:r>
      <w:proofErr w:type="spellEnd"/>
      <w:r>
        <w:t xml:space="preserve"> und </w:t>
      </w:r>
      <w:proofErr w:type="spellStart"/>
      <w:r>
        <w:t>erkantnuß</w:t>
      </w:r>
      <w:proofErr w:type="spellEnd"/>
      <w:r>
        <w:t xml:space="preserve"> </w:t>
      </w:r>
      <w:proofErr w:type="spellStart"/>
      <w:r>
        <w:t>unbetrogen</w:t>
      </w:r>
      <w:proofErr w:type="spellEnd"/>
      <w:r>
        <w:t xml:space="preserve"> / on </w:t>
      </w:r>
      <w:proofErr w:type="spellStart"/>
      <w:r>
        <w:t>ains</w:t>
      </w:r>
      <w:proofErr w:type="spellEnd"/>
      <w:r>
        <w:t xml:space="preserve"> </w:t>
      </w:r>
      <w:proofErr w:type="spellStart"/>
      <w:r>
        <w:t>allain</w:t>
      </w:r>
      <w:proofErr w:type="spellEnd"/>
      <w:r>
        <w:t xml:space="preserve"> / das ist in den </w:t>
      </w:r>
      <w:proofErr w:type="spellStart"/>
      <w:r>
        <w:t>goetlichen</w:t>
      </w:r>
      <w:proofErr w:type="spellEnd"/>
      <w:r>
        <w:t xml:space="preserve"> </w:t>
      </w:r>
      <w:proofErr w:type="spellStart"/>
      <w:r>
        <w:t>personen</w:t>
      </w:r>
      <w:proofErr w:type="spellEnd"/>
      <w:r>
        <w:t xml:space="preserve">. Und </w:t>
      </w:r>
      <w:proofErr w:type="spellStart"/>
      <w:r>
        <w:t>wa</w:t>
      </w:r>
      <w:proofErr w:type="spellEnd"/>
      <w:r>
        <w:t xml:space="preserve"> man zu </w:t>
      </w:r>
      <w:proofErr w:type="spellStart"/>
      <w:r>
        <w:t>erkantnuß</w:t>
      </w:r>
      <w:proofErr w:type="spellEnd"/>
      <w:r>
        <w:t xml:space="preserve"> der </w:t>
      </w:r>
      <w:proofErr w:type="spellStart"/>
      <w:r>
        <w:t>ainfaeltigen</w:t>
      </w:r>
      <w:proofErr w:type="spellEnd"/>
      <w:r>
        <w:t xml:space="preserve"> </w:t>
      </w:r>
      <w:proofErr w:type="spellStart"/>
      <w:r>
        <w:t>warhait</w:t>
      </w:r>
      <w:proofErr w:type="spellEnd"/>
      <w:r>
        <w:t xml:space="preserve"> kommen </w:t>
      </w:r>
      <w:proofErr w:type="spellStart"/>
      <w:r>
        <w:t>sol</w:t>
      </w:r>
      <w:proofErr w:type="spellEnd"/>
      <w:r>
        <w:t xml:space="preserve"> / da muß diß alles </w:t>
      </w:r>
      <w:proofErr w:type="spellStart"/>
      <w:r>
        <w:t>abgeen</w:t>
      </w:r>
      <w:proofErr w:type="spellEnd"/>
      <w:r>
        <w:t xml:space="preserve"> und </w:t>
      </w:r>
      <w:proofErr w:type="spellStart"/>
      <w:r>
        <w:t>verlorn</w:t>
      </w:r>
      <w:proofErr w:type="spellEnd"/>
      <w:r>
        <w:t xml:space="preserve"> werden: Und dem natürlichen falschen </w:t>
      </w:r>
      <w:proofErr w:type="spellStart"/>
      <w:r>
        <w:t>liecht</w:t>
      </w:r>
      <w:proofErr w:type="spellEnd"/>
      <w:r>
        <w:t xml:space="preserve"> </w:t>
      </w:r>
      <w:proofErr w:type="spellStart"/>
      <w:r>
        <w:t>gehoert</w:t>
      </w:r>
      <w:proofErr w:type="spellEnd"/>
      <w:r>
        <w:t xml:space="preserve"> </w:t>
      </w:r>
      <w:proofErr w:type="spellStart"/>
      <w:r>
        <w:t>besonder</w:t>
      </w:r>
      <w:proofErr w:type="spellEnd"/>
      <w:r>
        <w:t xml:space="preserve"> zu / das es </w:t>
      </w:r>
      <w:proofErr w:type="spellStart"/>
      <w:r>
        <w:t>geren</w:t>
      </w:r>
      <w:proofErr w:type="spellEnd"/>
      <w:r>
        <w:t xml:space="preserve"> </w:t>
      </w:r>
      <w:proofErr w:type="spellStart"/>
      <w:r>
        <w:t>vil</w:t>
      </w:r>
      <w:proofErr w:type="spellEnd"/>
      <w:r>
        <w:t xml:space="preserve"> </w:t>
      </w:r>
      <w:proofErr w:type="spellStart"/>
      <w:r>
        <w:t>wißte</w:t>
      </w:r>
      <w:proofErr w:type="spellEnd"/>
      <w:r>
        <w:t xml:space="preserve"> / </w:t>
      </w:r>
      <w:proofErr w:type="spellStart"/>
      <w:r>
        <w:t>moecht</w:t>
      </w:r>
      <w:proofErr w:type="spellEnd"/>
      <w:r>
        <w:t xml:space="preserve"> es sein / </w:t>
      </w:r>
      <w:proofErr w:type="spellStart"/>
      <w:r>
        <w:t>unnd</w:t>
      </w:r>
      <w:proofErr w:type="spellEnd"/>
      <w:r>
        <w:t xml:space="preserve"> hat grossen </w:t>
      </w:r>
      <w:proofErr w:type="spellStart"/>
      <w:r>
        <w:t>lust</w:t>
      </w:r>
      <w:proofErr w:type="spellEnd"/>
      <w:r>
        <w:t xml:space="preserve"> / </w:t>
      </w:r>
      <w:proofErr w:type="spellStart"/>
      <w:r>
        <w:t>froewd</w:t>
      </w:r>
      <w:proofErr w:type="spellEnd"/>
      <w:r>
        <w:t xml:space="preserve"> / und </w:t>
      </w:r>
      <w:proofErr w:type="spellStart"/>
      <w:r>
        <w:t>gloriern</w:t>
      </w:r>
      <w:proofErr w:type="spellEnd"/>
      <w:r>
        <w:t xml:space="preserve"> in </w:t>
      </w:r>
      <w:proofErr w:type="spellStart"/>
      <w:r>
        <w:t>seim</w:t>
      </w:r>
      <w:proofErr w:type="spellEnd"/>
      <w:r>
        <w:t xml:space="preserve"> wissen und erkennen / und </w:t>
      </w:r>
      <w:proofErr w:type="spellStart"/>
      <w:r>
        <w:t>darumb</w:t>
      </w:r>
      <w:proofErr w:type="spellEnd"/>
      <w:r>
        <w:t xml:space="preserve"> </w:t>
      </w:r>
      <w:proofErr w:type="spellStart"/>
      <w:r>
        <w:t>begert</w:t>
      </w:r>
      <w:proofErr w:type="spellEnd"/>
      <w:r>
        <w:t xml:space="preserve"> es alles </w:t>
      </w:r>
      <w:proofErr w:type="spellStart"/>
      <w:r>
        <w:t>mer</w:t>
      </w:r>
      <w:proofErr w:type="spellEnd"/>
      <w:r>
        <w:t xml:space="preserve"> und </w:t>
      </w:r>
      <w:proofErr w:type="spellStart"/>
      <w:r>
        <w:t>mer</w:t>
      </w:r>
      <w:proofErr w:type="spellEnd"/>
      <w:r>
        <w:t xml:space="preserve"> zu wissen / und </w:t>
      </w:r>
      <w:proofErr w:type="spellStart"/>
      <w:r>
        <w:t>kumpt</w:t>
      </w:r>
      <w:proofErr w:type="spellEnd"/>
      <w:r>
        <w:t xml:space="preserve"> darinn </w:t>
      </w:r>
      <w:proofErr w:type="spellStart"/>
      <w:r>
        <w:t>nymmer</w:t>
      </w:r>
      <w:proofErr w:type="spellEnd"/>
      <w:r>
        <w:t xml:space="preserve"> zu </w:t>
      </w:r>
      <w:proofErr w:type="spellStart"/>
      <w:r>
        <w:t>tuw</w:t>
      </w:r>
      <w:proofErr w:type="spellEnd"/>
      <w:r>
        <w:t xml:space="preserve"> oder </w:t>
      </w:r>
      <w:proofErr w:type="spellStart"/>
      <w:r>
        <w:t>genuegde</w:t>
      </w:r>
      <w:proofErr w:type="spellEnd"/>
      <w:r>
        <w:t xml:space="preserve">. Und so es </w:t>
      </w:r>
      <w:proofErr w:type="spellStart"/>
      <w:r>
        <w:t>meer</w:t>
      </w:r>
      <w:proofErr w:type="spellEnd"/>
      <w:r>
        <w:t xml:space="preserve"> und </w:t>
      </w:r>
      <w:proofErr w:type="spellStart"/>
      <w:r>
        <w:t>hoeher</w:t>
      </w:r>
      <w:proofErr w:type="spellEnd"/>
      <w:r>
        <w:t xml:space="preserve"> erkennt / so es </w:t>
      </w:r>
      <w:proofErr w:type="spellStart"/>
      <w:r>
        <w:t>mer</w:t>
      </w:r>
      <w:proofErr w:type="spellEnd"/>
      <w:r>
        <w:t xml:space="preserve"> </w:t>
      </w:r>
      <w:proofErr w:type="spellStart"/>
      <w:r>
        <w:t>lusts</w:t>
      </w:r>
      <w:proofErr w:type="spellEnd"/>
      <w:r>
        <w:t xml:space="preserve"> und </w:t>
      </w:r>
      <w:proofErr w:type="spellStart"/>
      <w:r>
        <w:t>glorierens</w:t>
      </w:r>
      <w:proofErr w:type="spellEnd"/>
      <w:r>
        <w:t xml:space="preserve"> hat: </w:t>
      </w:r>
      <w:proofErr w:type="spellStart"/>
      <w:r>
        <w:t>unnd</w:t>
      </w:r>
      <w:proofErr w:type="spellEnd"/>
      <w:r>
        <w:t xml:space="preserve"> wenn es also hoch </w:t>
      </w:r>
      <w:proofErr w:type="spellStart"/>
      <w:r>
        <w:t>kumpt</w:t>
      </w:r>
      <w:proofErr w:type="spellEnd"/>
      <w:r>
        <w:t xml:space="preserve"> / das es </w:t>
      </w:r>
      <w:proofErr w:type="spellStart"/>
      <w:r>
        <w:t>mainet</w:t>
      </w:r>
      <w:proofErr w:type="spellEnd"/>
      <w:r>
        <w:t xml:space="preserve"> es erkenn alles / und über alle / so </w:t>
      </w:r>
      <w:proofErr w:type="spellStart"/>
      <w:r>
        <w:t>steet</w:t>
      </w:r>
      <w:proofErr w:type="spellEnd"/>
      <w:r>
        <w:t xml:space="preserve"> es in seinem </w:t>
      </w:r>
      <w:proofErr w:type="spellStart"/>
      <w:r>
        <w:t>hoechsten</w:t>
      </w:r>
      <w:proofErr w:type="spellEnd"/>
      <w:r>
        <w:t xml:space="preserve"> </w:t>
      </w:r>
      <w:proofErr w:type="spellStart"/>
      <w:r>
        <w:t>lust</w:t>
      </w:r>
      <w:proofErr w:type="spellEnd"/>
      <w:r>
        <w:t xml:space="preserve"> </w:t>
      </w:r>
      <w:proofErr w:type="spellStart"/>
      <w:r>
        <w:t>unnd</w:t>
      </w:r>
      <w:proofErr w:type="spellEnd"/>
      <w:r>
        <w:t xml:space="preserve"> </w:t>
      </w:r>
      <w:proofErr w:type="spellStart"/>
      <w:r>
        <w:t>glorieren</w:t>
      </w:r>
      <w:proofErr w:type="spellEnd"/>
      <w:r>
        <w:t xml:space="preserve">. Und es hat erkennen für das </w:t>
      </w:r>
      <w:proofErr w:type="spellStart"/>
      <w:r>
        <w:t>best</w:t>
      </w:r>
      <w:proofErr w:type="spellEnd"/>
      <w:r>
        <w:t xml:space="preserve"> und </w:t>
      </w:r>
      <w:proofErr w:type="spellStart"/>
      <w:r>
        <w:t>edelst</w:t>
      </w:r>
      <w:proofErr w:type="spellEnd"/>
      <w:r>
        <w:t xml:space="preserve"> / und </w:t>
      </w:r>
      <w:proofErr w:type="spellStart"/>
      <w:r>
        <w:t>darumb</w:t>
      </w:r>
      <w:proofErr w:type="spellEnd"/>
      <w:r>
        <w:t xml:space="preserve"> leert es die lieb / </w:t>
      </w:r>
      <w:proofErr w:type="spellStart"/>
      <w:r>
        <w:t>sy</w:t>
      </w:r>
      <w:proofErr w:type="spellEnd"/>
      <w:r>
        <w:t xml:space="preserve"> soll das erkennen und wissen lieb </w:t>
      </w:r>
      <w:proofErr w:type="spellStart"/>
      <w:r>
        <w:t>han</w:t>
      </w:r>
      <w:proofErr w:type="spellEnd"/>
      <w:r>
        <w:t xml:space="preserve"> für das </w:t>
      </w:r>
      <w:proofErr w:type="spellStart"/>
      <w:r>
        <w:t>best</w:t>
      </w:r>
      <w:proofErr w:type="spellEnd"/>
      <w:r>
        <w:t xml:space="preserve"> und </w:t>
      </w:r>
      <w:proofErr w:type="spellStart"/>
      <w:r>
        <w:t>edelst</w:t>
      </w:r>
      <w:proofErr w:type="spellEnd"/>
      <w:r>
        <w:t xml:space="preserve">. Sich </w:t>
      </w:r>
      <w:proofErr w:type="spellStart"/>
      <w:r>
        <w:t>alda</w:t>
      </w:r>
      <w:proofErr w:type="spellEnd"/>
      <w:r>
        <w:t xml:space="preserve"> </w:t>
      </w:r>
      <w:proofErr w:type="spellStart"/>
      <w:r>
        <w:t>wirt</w:t>
      </w:r>
      <w:proofErr w:type="spellEnd"/>
      <w:r>
        <w:t xml:space="preserve"> das erkennen und wissen </w:t>
      </w:r>
      <w:proofErr w:type="spellStart"/>
      <w:r>
        <w:t>meer</w:t>
      </w:r>
      <w:proofErr w:type="spellEnd"/>
      <w:r>
        <w:t xml:space="preserve"> geliebt / dann das erkannt </w:t>
      </w:r>
      <w:proofErr w:type="spellStart"/>
      <w:r>
        <w:t>wirt</w:t>
      </w:r>
      <w:proofErr w:type="spellEnd"/>
      <w:r>
        <w:t xml:space="preserve">. Wann das natürlich falsch </w:t>
      </w:r>
      <w:proofErr w:type="spellStart"/>
      <w:r>
        <w:t>liecht</w:t>
      </w:r>
      <w:proofErr w:type="spellEnd"/>
      <w:r>
        <w:t xml:space="preserve"> liebt sein erkennen und wissen / das es selber ist </w:t>
      </w:r>
      <w:proofErr w:type="spellStart"/>
      <w:r>
        <w:t>mer</w:t>
      </w:r>
      <w:proofErr w:type="spellEnd"/>
      <w:r>
        <w:t xml:space="preserve"> / dann das erkannt </w:t>
      </w:r>
      <w:proofErr w:type="spellStart"/>
      <w:r>
        <w:t>wirt</w:t>
      </w:r>
      <w:proofErr w:type="spellEnd"/>
      <w:r>
        <w:t xml:space="preserve">: und </w:t>
      </w:r>
      <w:proofErr w:type="spellStart"/>
      <w:r>
        <w:t>waer</w:t>
      </w:r>
      <w:proofErr w:type="spellEnd"/>
      <w:r>
        <w:t xml:space="preserve"> es </w:t>
      </w:r>
      <w:proofErr w:type="spellStart"/>
      <w:r>
        <w:t>müglich</w:t>
      </w:r>
      <w:proofErr w:type="spellEnd"/>
      <w:r>
        <w:t xml:space="preserve"> / </w:t>
      </w:r>
      <w:proofErr w:type="spellStart"/>
      <w:r>
        <w:t>daz</w:t>
      </w:r>
      <w:proofErr w:type="spellEnd"/>
      <w:r>
        <w:t xml:space="preserve"> diß natürlich </w:t>
      </w:r>
      <w:proofErr w:type="spellStart"/>
      <w:r>
        <w:t>liecht</w:t>
      </w:r>
      <w:proofErr w:type="spellEnd"/>
      <w:r>
        <w:t xml:space="preserve"> </w:t>
      </w:r>
      <w:proofErr w:type="spellStart"/>
      <w:r>
        <w:t>got</w:t>
      </w:r>
      <w:proofErr w:type="spellEnd"/>
      <w:r>
        <w:t xml:space="preserve"> und </w:t>
      </w:r>
      <w:proofErr w:type="spellStart"/>
      <w:r>
        <w:t>ainfaeltige</w:t>
      </w:r>
      <w:proofErr w:type="spellEnd"/>
      <w:r>
        <w:t xml:space="preserve"> </w:t>
      </w:r>
      <w:proofErr w:type="spellStart"/>
      <w:r>
        <w:t>warhait</w:t>
      </w:r>
      <w:proofErr w:type="spellEnd"/>
      <w:r>
        <w:t xml:space="preserve"> / als in </w:t>
      </w:r>
      <w:proofErr w:type="spellStart"/>
      <w:r>
        <w:t>got</w:t>
      </w:r>
      <w:proofErr w:type="spellEnd"/>
      <w:r>
        <w:t xml:space="preserve"> / und in der </w:t>
      </w:r>
      <w:proofErr w:type="spellStart"/>
      <w:r>
        <w:t>warhait</w:t>
      </w:r>
      <w:proofErr w:type="spellEnd"/>
      <w:r>
        <w:t xml:space="preserve"> ist / erkannte / es ließ nicht von seiner </w:t>
      </w:r>
      <w:proofErr w:type="spellStart"/>
      <w:r>
        <w:t>aigenschafft</w:t>
      </w:r>
      <w:proofErr w:type="spellEnd"/>
      <w:r>
        <w:t xml:space="preserve"> / das ist / von </w:t>
      </w:r>
      <w:proofErr w:type="spellStart"/>
      <w:r>
        <w:t>jmselber</w:t>
      </w:r>
      <w:proofErr w:type="spellEnd"/>
      <w:r>
        <w:t xml:space="preserve"> und dem seinen. Sich in </w:t>
      </w:r>
      <w:proofErr w:type="spellStart"/>
      <w:r>
        <w:t>disem</w:t>
      </w:r>
      <w:proofErr w:type="spellEnd"/>
      <w:r>
        <w:t xml:space="preserve"> sinn ist </w:t>
      </w:r>
      <w:proofErr w:type="spellStart"/>
      <w:r>
        <w:t>erkanntnus</w:t>
      </w:r>
      <w:proofErr w:type="spellEnd"/>
      <w:r>
        <w:t xml:space="preserve"> on lieb des / das erkannt ist oder </w:t>
      </w:r>
      <w:proofErr w:type="spellStart"/>
      <w:r>
        <w:t>wirt</w:t>
      </w:r>
      <w:proofErr w:type="spellEnd"/>
      <w:r>
        <w:t xml:space="preserve"> / Und also stiegt oder </w:t>
      </w:r>
      <w:proofErr w:type="spellStart"/>
      <w:r>
        <w:t>klimpt</w:t>
      </w:r>
      <w:proofErr w:type="spellEnd"/>
      <w:r>
        <w:t xml:space="preserve"> es als hoch / das es </w:t>
      </w:r>
      <w:proofErr w:type="spellStart"/>
      <w:r>
        <w:t>waenet</w:t>
      </w:r>
      <w:proofErr w:type="spellEnd"/>
      <w:r>
        <w:t xml:space="preserve"> es erkenn </w:t>
      </w:r>
      <w:proofErr w:type="spellStart"/>
      <w:r>
        <w:t>got</w:t>
      </w:r>
      <w:proofErr w:type="spellEnd"/>
      <w:r>
        <w:t xml:space="preserve"> / und lauter </w:t>
      </w:r>
      <w:proofErr w:type="spellStart"/>
      <w:r>
        <w:t>ainfaeltige</w:t>
      </w:r>
      <w:proofErr w:type="spellEnd"/>
      <w:r>
        <w:t xml:space="preserve"> </w:t>
      </w:r>
      <w:proofErr w:type="spellStart"/>
      <w:r>
        <w:t>warhait</w:t>
      </w:r>
      <w:proofErr w:type="spellEnd"/>
      <w:r>
        <w:t xml:space="preserve"> / und also liebt es in </w:t>
      </w:r>
      <w:proofErr w:type="spellStart"/>
      <w:r>
        <w:t>jmselber</w:t>
      </w:r>
      <w:proofErr w:type="spellEnd"/>
      <w:r>
        <w:t xml:space="preserve"> sich. Und es ist war das </w:t>
      </w:r>
      <w:proofErr w:type="spellStart"/>
      <w:r>
        <w:t>got</w:t>
      </w:r>
      <w:proofErr w:type="spellEnd"/>
      <w:r>
        <w:t xml:space="preserve"> von nicht erkannt </w:t>
      </w:r>
      <w:proofErr w:type="spellStart"/>
      <w:r>
        <w:t>wirt</w:t>
      </w:r>
      <w:proofErr w:type="spellEnd"/>
      <w:r>
        <w:t xml:space="preserve"> dann von </w:t>
      </w:r>
      <w:proofErr w:type="spellStart"/>
      <w:r>
        <w:t>got</w:t>
      </w:r>
      <w:proofErr w:type="spellEnd"/>
      <w:r>
        <w:t xml:space="preserve"> / und so es </w:t>
      </w:r>
      <w:proofErr w:type="spellStart"/>
      <w:r>
        <w:t>waent</w:t>
      </w:r>
      <w:proofErr w:type="spellEnd"/>
      <w:r>
        <w:t xml:space="preserve"> es erkenn </w:t>
      </w:r>
      <w:proofErr w:type="spellStart"/>
      <w:r>
        <w:t>got</w:t>
      </w:r>
      <w:proofErr w:type="spellEnd"/>
      <w:r>
        <w:t xml:space="preserve"> / so </w:t>
      </w:r>
      <w:proofErr w:type="spellStart"/>
      <w:r>
        <w:t>waenet</w:t>
      </w:r>
      <w:proofErr w:type="spellEnd"/>
      <w:r>
        <w:t xml:space="preserve"> es auch es sey </w:t>
      </w:r>
      <w:proofErr w:type="spellStart"/>
      <w:r>
        <w:t>got</w:t>
      </w:r>
      <w:proofErr w:type="spellEnd"/>
      <w:r>
        <w:t xml:space="preserve"> / und gibt sich für </w:t>
      </w:r>
      <w:proofErr w:type="spellStart"/>
      <w:r>
        <w:t>got</w:t>
      </w:r>
      <w:proofErr w:type="spellEnd"/>
      <w:r>
        <w:t xml:space="preserve"> dar / und </w:t>
      </w:r>
      <w:proofErr w:type="spellStart"/>
      <w:r>
        <w:t>wil</w:t>
      </w:r>
      <w:proofErr w:type="spellEnd"/>
      <w:r>
        <w:t xml:space="preserve"> darfür gehalten sein / und es sey aller ding </w:t>
      </w:r>
      <w:proofErr w:type="spellStart"/>
      <w:r>
        <w:t>wol</w:t>
      </w:r>
      <w:proofErr w:type="spellEnd"/>
      <w:r>
        <w:t xml:space="preserve"> </w:t>
      </w:r>
      <w:proofErr w:type="spellStart"/>
      <w:r>
        <w:t>wirdig</w:t>
      </w:r>
      <w:proofErr w:type="spellEnd"/>
      <w:r>
        <w:t xml:space="preserve"> / und hab zu allen dingen recht / es sey über alle ding kommen / hab alles überwunden / und dergleichen / und auch über </w:t>
      </w:r>
      <w:proofErr w:type="spellStart"/>
      <w:r>
        <w:t>Cristum</w:t>
      </w:r>
      <w:proofErr w:type="spellEnd"/>
      <w:r>
        <w:t xml:space="preserve"> und </w:t>
      </w:r>
      <w:proofErr w:type="spellStart"/>
      <w:r>
        <w:t>Cristus</w:t>
      </w:r>
      <w:proofErr w:type="spellEnd"/>
      <w:r>
        <w:t xml:space="preserve"> leben / und </w:t>
      </w:r>
      <w:proofErr w:type="spellStart"/>
      <w:r>
        <w:t>wirt</w:t>
      </w:r>
      <w:proofErr w:type="spellEnd"/>
      <w:r>
        <w:t xml:space="preserve"> alles </w:t>
      </w:r>
      <w:proofErr w:type="spellStart"/>
      <w:r>
        <w:t>ain</w:t>
      </w:r>
      <w:proofErr w:type="spellEnd"/>
      <w:r>
        <w:t xml:space="preserve"> </w:t>
      </w:r>
      <w:proofErr w:type="spellStart"/>
      <w:r>
        <w:t>spot</w:t>
      </w:r>
      <w:proofErr w:type="spellEnd"/>
      <w:r>
        <w:t xml:space="preserve"> / wann es </w:t>
      </w:r>
      <w:proofErr w:type="spellStart"/>
      <w:r>
        <w:t>wil</w:t>
      </w:r>
      <w:proofErr w:type="spellEnd"/>
      <w:r>
        <w:t xml:space="preserve"> </w:t>
      </w:r>
      <w:proofErr w:type="spellStart"/>
      <w:r>
        <w:t>nit</w:t>
      </w:r>
      <w:proofErr w:type="spellEnd"/>
      <w:r>
        <w:t xml:space="preserve"> </w:t>
      </w:r>
      <w:proofErr w:type="spellStart"/>
      <w:r>
        <w:t>Cristus</w:t>
      </w:r>
      <w:proofErr w:type="spellEnd"/>
      <w:r>
        <w:t xml:space="preserve"> sein / sonder es </w:t>
      </w:r>
      <w:proofErr w:type="spellStart"/>
      <w:r>
        <w:t>wil</w:t>
      </w:r>
      <w:proofErr w:type="spellEnd"/>
      <w:r>
        <w:t xml:space="preserve"> </w:t>
      </w:r>
      <w:proofErr w:type="spellStart"/>
      <w:r>
        <w:t>got</w:t>
      </w:r>
      <w:proofErr w:type="spellEnd"/>
      <w:r>
        <w:t xml:space="preserve"> sein in </w:t>
      </w:r>
      <w:proofErr w:type="spellStart"/>
      <w:r>
        <w:t>ewigkait</w:t>
      </w:r>
      <w:proofErr w:type="spellEnd"/>
      <w:r>
        <w:t xml:space="preserve"> / das ist davon / Wann </w:t>
      </w:r>
      <w:proofErr w:type="spellStart"/>
      <w:r>
        <w:t>Cristus</w:t>
      </w:r>
      <w:proofErr w:type="spellEnd"/>
      <w:r>
        <w:t xml:space="preserve"> und sein leben ist aller </w:t>
      </w:r>
      <w:proofErr w:type="spellStart"/>
      <w:r>
        <w:t>natur</w:t>
      </w:r>
      <w:proofErr w:type="spellEnd"/>
      <w:r>
        <w:t xml:space="preserve"> wider und </w:t>
      </w:r>
      <w:proofErr w:type="spellStart"/>
      <w:r>
        <w:t>schwaer</w:t>
      </w:r>
      <w:proofErr w:type="spellEnd"/>
      <w:r>
        <w:t xml:space="preserve"> / </w:t>
      </w:r>
      <w:proofErr w:type="spellStart"/>
      <w:r>
        <w:t>darumb</w:t>
      </w:r>
      <w:proofErr w:type="spellEnd"/>
      <w:r>
        <w:t xml:space="preserve"> </w:t>
      </w:r>
      <w:proofErr w:type="spellStart"/>
      <w:r>
        <w:t>wil</w:t>
      </w:r>
      <w:proofErr w:type="spellEnd"/>
      <w:r>
        <w:t xml:space="preserve"> die </w:t>
      </w:r>
      <w:proofErr w:type="spellStart"/>
      <w:r>
        <w:t>natur</w:t>
      </w:r>
      <w:proofErr w:type="spellEnd"/>
      <w:r>
        <w:t xml:space="preserve"> </w:t>
      </w:r>
      <w:proofErr w:type="spellStart"/>
      <w:r>
        <w:t>nit</w:t>
      </w:r>
      <w:proofErr w:type="spellEnd"/>
      <w:r>
        <w:t xml:space="preserve"> daran / sonder </w:t>
      </w:r>
      <w:proofErr w:type="spellStart"/>
      <w:r>
        <w:t>wil</w:t>
      </w:r>
      <w:proofErr w:type="spellEnd"/>
      <w:r>
        <w:t xml:space="preserve"> </w:t>
      </w:r>
      <w:proofErr w:type="spellStart"/>
      <w:r>
        <w:t>got</w:t>
      </w:r>
      <w:proofErr w:type="spellEnd"/>
      <w:r>
        <w:t xml:space="preserve"> sein in </w:t>
      </w:r>
      <w:proofErr w:type="spellStart"/>
      <w:r>
        <w:t>ewigkait</w:t>
      </w:r>
      <w:proofErr w:type="spellEnd"/>
      <w:r>
        <w:t xml:space="preserve"> / und </w:t>
      </w:r>
      <w:proofErr w:type="spellStart"/>
      <w:r>
        <w:t>nit</w:t>
      </w:r>
      <w:proofErr w:type="spellEnd"/>
      <w:r>
        <w:t xml:space="preserve"> </w:t>
      </w:r>
      <w:proofErr w:type="spellStart"/>
      <w:r>
        <w:t>mensch</w:t>
      </w:r>
      <w:proofErr w:type="spellEnd"/>
      <w:r>
        <w:t xml:space="preserve"> / oder </w:t>
      </w:r>
      <w:proofErr w:type="spellStart"/>
      <w:r>
        <w:t>wil</w:t>
      </w:r>
      <w:proofErr w:type="spellEnd"/>
      <w:r>
        <w:t xml:space="preserve"> </w:t>
      </w:r>
      <w:proofErr w:type="spellStart"/>
      <w:r>
        <w:t>Cristus</w:t>
      </w:r>
      <w:proofErr w:type="spellEnd"/>
      <w:r>
        <w:t xml:space="preserve"> sein nach der </w:t>
      </w:r>
      <w:proofErr w:type="spellStart"/>
      <w:r>
        <w:t>urstend</w:t>
      </w:r>
      <w:proofErr w:type="spellEnd"/>
      <w:r>
        <w:t xml:space="preserve">. Das ist alles </w:t>
      </w:r>
      <w:proofErr w:type="spellStart"/>
      <w:r>
        <w:t>liecht</w:t>
      </w:r>
      <w:proofErr w:type="spellEnd"/>
      <w:r>
        <w:t xml:space="preserve"> / lustig / und gemachsam der </w:t>
      </w:r>
      <w:proofErr w:type="spellStart"/>
      <w:r>
        <w:t>natur</w:t>
      </w:r>
      <w:proofErr w:type="spellEnd"/>
      <w:r>
        <w:t xml:space="preserve"> / </w:t>
      </w:r>
      <w:proofErr w:type="spellStart"/>
      <w:r>
        <w:t>darumb</w:t>
      </w:r>
      <w:proofErr w:type="spellEnd"/>
      <w:r>
        <w:t xml:space="preserve"> hat </w:t>
      </w:r>
      <w:proofErr w:type="spellStart"/>
      <w:r>
        <w:t>sy</w:t>
      </w:r>
      <w:proofErr w:type="spellEnd"/>
      <w:r>
        <w:t xml:space="preserve"> es für das </w:t>
      </w:r>
      <w:proofErr w:type="spellStart"/>
      <w:r>
        <w:t>best</w:t>
      </w:r>
      <w:proofErr w:type="spellEnd"/>
      <w:r>
        <w:t xml:space="preserve"> / wann </w:t>
      </w:r>
      <w:proofErr w:type="spellStart"/>
      <w:r>
        <w:t>sy</w:t>
      </w:r>
      <w:proofErr w:type="spellEnd"/>
      <w:r>
        <w:t xml:space="preserve"> </w:t>
      </w:r>
      <w:proofErr w:type="spellStart"/>
      <w:r>
        <w:t>maineet</w:t>
      </w:r>
      <w:proofErr w:type="spellEnd"/>
      <w:r>
        <w:t xml:space="preserve"> es sey </w:t>
      </w:r>
      <w:proofErr w:type="spellStart"/>
      <w:r>
        <w:t>ir</w:t>
      </w:r>
      <w:proofErr w:type="spellEnd"/>
      <w:r>
        <w:t xml:space="preserve"> bestes. Sich von </w:t>
      </w:r>
      <w:proofErr w:type="spellStart"/>
      <w:r>
        <w:t>disem</w:t>
      </w:r>
      <w:proofErr w:type="spellEnd"/>
      <w:r>
        <w:t xml:space="preserve"> falschen </w:t>
      </w:r>
      <w:proofErr w:type="spellStart"/>
      <w:r>
        <w:t>liecht</w:t>
      </w:r>
      <w:proofErr w:type="spellEnd"/>
      <w:r>
        <w:t xml:space="preserve"> und </w:t>
      </w:r>
      <w:proofErr w:type="spellStart"/>
      <w:r>
        <w:t>diser</w:t>
      </w:r>
      <w:proofErr w:type="spellEnd"/>
      <w:r>
        <w:t xml:space="preserve"> falschen </w:t>
      </w:r>
      <w:proofErr w:type="spellStart"/>
      <w:r>
        <w:t>betrognen</w:t>
      </w:r>
      <w:proofErr w:type="spellEnd"/>
      <w:r>
        <w:t xml:space="preserve"> lieb </w:t>
      </w:r>
      <w:proofErr w:type="spellStart"/>
      <w:r>
        <w:t>wirt</w:t>
      </w:r>
      <w:proofErr w:type="spellEnd"/>
      <w:r>
        <w:t xml:space="preserve"> etwas erkannt und </w:t>
      </w:r>
      <w:proofErr w:type="spellStart"/>
      <w:r>
        <w:t>nit</w:t>
      </w:r>
      <w:proofErr w:type="spellEnd"/>
      <w:r>
        <w:t xml:space="preserve"> geliebt / sonder das erkennen und wissen </w:t>
      </w:r>
      <w:proofErr w:type="spellStart"/>
      <w:r>
        <w:t>wirt</w:t>
      </w:r>
      <w:proofErr w:type="spellEnd"/>
      <w:r>
        <w:t xml:space="preserve"> </w:t>
      </w:r>
      <w:proofErr w:type="spellStart"/>
      <w:r>
        <w:t>meer</w:t>
      </w:r>
      <w:proofErr w:type="spellEnd"/>
      <w:r>
        <w:t xml:space="preserve"> geliebt dann das es erkannt </w:t>
      </w:r>
      <w:proofErr w:type="spellStart"/>
      <w:r>
        <w:t>wirt</w:t>
      </w:r>
      <w:proofErr w:type="spellEnd"/>
      <w:r>
        <w:t xml:space="preserve">. </w:t>
      </w:r>
    </w:p>
    <w:p w14:paraId="6D016029" w14:textId="77777777" w:rsidR="00243995" w:rsidRDefault="00243995" w:rsidP="00243995">
      <w:pPr>
        <w:pStyle w:val="StandardWeb"/>
      </w:pPr>
      <w:r>
        <w:t xml:space="preserve">Auch ist </w:t>
      </w:r>
      <w:proofErr w:type="spellStart"/>
      <w:r>
        <w:t>ain</w:t>
      </w:r>
      <w:proofErr w:type="spellEnd"/>
      <w:r>
        <w:t xml:space="preserve"> </w:t>
      </w:r>
      <w:proofErr w:type="spellStart"/>
      <w:r>
        <w:t>erkantnus</w:t>
      </w:r>
      <w:proofErr w:type="spellEnd"/>
      <w:r>
        <w:t xml:space="preserve"> die </w:t>
      </w:r>
      <w:proofErr w:type="spellStart"/>
      <w:r>
        <w:t>haißt</w:t>
      </w:r>
      <w:proofErr w:type="spellEnd"/>
      <w:r>
        <w:t xml:space="preserve"> man wissen / es ist aber </w:t>
      </w:r>
      <w:proofErr w:type="spellStart"/>
      <w:r>
        <w:t>nit</w:t>
      </w:r>
      <w:proofErr w:type="spellEnd"/>
      <w:r>
        <w:t xml:space="preserve"> wissen / das ist das man von </w:t>
      </w:r>
      <w:proofErr w:type="spellStart"/>
      <w:r>
        <w:t>hoeren</w:t>
      </w:r>
      <w:proofErr w:type="spellEnd"/>
      <w:r>
        <w:t xml:space="preserve"> / sagen / oder von lesen oder von grosser </w:t>
      </w:r>
      <w:proofErr w:type="spellStart"/>
      <w:r>
        <w:t>maisterschafft</w:t>
      </w:r>
      <w:proofErr w:type="spellEnd"/>
      <w:r>
        <w:t xml:space="preserve"> der </w:t>
      </w:r>
      <w:proofErr w:type="spellStart"/>
      <w:r>
        <w:t>geschrift</w:t>
      </w:r>
      <w:proofErr w:type="spellEnd"/>
      <w:r>
        <w:t xml:space="preserve"> </w:t>
      </w:r>
      <w:proofErr w:type="spellStart"/>
      <w:r>
        <w:t>waent</w:t>
      </w:r>
      <w:proofErr w:type="spellEnd"/>
      <w:r>
        <w:t xml:space="preserve"> man </w:t>
      </w:r>
      <w:proofErr w:type="spellStart"/>
      <w:r>
        <w:t>wiß</w:t>
      </w:r>
      <w:proofErr w:type="spellEnd"/>
      <w:r>
        <w:t xml:space="preserve"> gar </w:t>
      </w:r>
      <w:proofErr w:type="spellStart"/>
      <w:r>
        <w:t>vil</w:t>
      </w:r>
      <w:proofErr w:type="spellEnd"/>
      <w:r>
        <w:t xml:space="preserve"> / und es </w:t>
      </w:r>
      <w:proofErr w:type="spellStart"/>
      <w:r>
        <w:t>haißt</w:t>
      </w:r>
      <w:proofErr w:type="spellEnd"/>
      <w:r>
        <w:t xml:space="preserve"> </w:t>
      </w:r>
      <w:proofErr w:type="spellStart"/>
      <w:r>
        <w:t>ain</w:t>
      </w:r>
      <w:proofErr w:type="spellEnd"/>
      <w:r>
        <w:t xml:space="preserve"> wissen / und spricht / Ich </w:t>
      </w:r>
      <w:proofErr w:type="spellStart"/>
      <w:r>
        <w:t>waiß</w:t>
      </w:r>
      <w:proofErr w:type="spellEnd"/>
      <w:r>
        <w:t xml:space="preserve"> diß oder das. und wenn man fragt </w:t>
      </w:r>
      <w:proofErr w:type="spellStart"/>
      <w:r>
        <w:t>wavon</w:t>
      </w:r>
      <w:proofErr w:type="spellEnd"/>
      <w:r>
        <w:t xml:space="preserve"> </w:t>
      </w:r>
      <w:proofErr w:type="spellStart"/>
      <w:r>
        <w:t>waistu</w:t>
      </w:r>
      <w:proofErr w:type="spellEnd"/>
      <w:r>
        <w:t xml:space="preserve"> das / so spricht man / Ich hab es gelesen in der </w:t>
      </w:r>
      <w:proofErr w:type="spellStart"/>
      <w:r>
        <w:t>schrifft</w:t>
      </w:r>
      <w:proofErr w:type="spellEnd"/>
      <w:r>
        <w:t xml:space="preserve"> / und </w:t>
      </w:r>
      <w:proofErr w:type="spellStart"/>
      <w:r>
        <w:t>dergleich</w:t>
      </w:r>
      <w:proofErr w:type="spellEnd"/>
      <w:r>
        <w:t xml:space="preserve">. Sich das </w:t>
      </w:r>
      <w:proofErr w:type="spellStart"/>
      <w:r>
        <w:t>haißt</w:t>
      </w:r>
      <w:proofErr w:type="spellEnd"/>
      <w:r>
        <w:t xml:space="preserve"> man wissen und erkennen / es ist aber </w:t>
      </w:r>
      <w:proofErr w:type="spellStart"/>
      <w:r>
        <w:t>nit</w:t>
      </w:r>
      <w:proofErr w:type="spellEnd"/>
      <w:r>
        <w:t xml:space="preserve"> wissen / sonder glauben. Sich von </w:t>
      </w:r>
      <w:proofErr w:type="spellStart"/>
      <w:r>
        <w:t>disem</w:t>
      </w:r>
      <w:proofErr w:type="spellEnd"/>
      <w:r>
        <w:t xml:space="preserve"> wissen / und </w:t>
      </w:r>
      <w:proofErr w:type="spellStart"/>
      <w:r>
        <w:t>erkantnus</w:t>
      </w:r>
      <w:proofErr w:type="spellEnd"/>
      <w:r>
        <w:t xml:space="preserve"> </w:t>
      </w:r>
      <w:proofErr w:type="spellStart"/>
      <w:r>
        <w:t>wirt</w:t>
      </w:r>
      <w:proofErr w:type="spellEnd"/>
      <w:r>
        <w:t xml:space="preserve"> </w:t>
      </w:r>
      <w:proofErr w:type="spellStart"/>
      <w:r>
        <w:t>vil</w:t>
      </w:r>
      <w:proofErr w:type="spellEnd"/>
      <w:r>
        <w:t xml:space="preserve"> erkannt und </w:t>
      </w:r>
      <w:proofErr w:type="spellStart"/>
      <w:r>
        <w:t>gewißt</w:t>
      </w:r>
      <w:proofErr w:type="spellEnd"/>
      <w:r>
        <w:t xml:space="preserve"> / und nicht geliebt. </w:t>
      </w:r>
    </w:p>
    <w:p w14:paraId="68D2E493" w14:textId="77777777" w:rsidR="00243995" w:rsidRDefault="00243995" w:rsidP="00243995">
      <w:pPr>
        <w:pStyle w:val="StandardWeb"/>
      </w:pPr>
      <w:r>
        <w:t xml:space="preserve">Noch ist </w:t>
      </w:r>
      <w:proofErr w:type="spellStart"/>
      <w:r>
        <w:t>ain</w:t>
      </w:r>
      <w:proofErr w:type="spellEnd"/>
      <w:r>
        <w:t xml:space="preserve"> liebe die ist zu mal falsch / das ist / so man etwas liebet </w:t>
      </w:r>
      <w:proofErr w:type="spellStart"/>
      <w:r>
        <w:t>umb</w:t>
      </w:r>
      <w:proofErr w:type="spellEnd"/>
      <w:r>
        <w:t xml:space="preserve"> </w:t>
      </w:r>
      <w:proofErr w:type="spellStart"/>
      <w:r>
        <w:t>lon</w:t>
      </w:r>
      <w:proofErr w:type="spellEnd"/>
      <w:r>
        <w:t xml:space="preserve"> / als man hat </w:t>
      </w:r>
      <w:proofErr w:type="spellStart"/>
      <w:r>
        <w:t>gerechtigkait</w:t>
      </w:r>
      <w:proofErr w:type="spellEnd"/>
      <w:r>
        <w:t xml:space="preserve"> lieb / </w:t>
      </w:r>
      <w:proofErr w:type="spellStart"/>
      <w:r>
        <w:t>nit</w:t>
      </w:r>
      <w:proofErr w:type="spellEnd"/>
      <w:r>
        <w:t xml:space="preserve"> </w:t>
      </w:r>
      <w:proofErr w:type="spellStart"/>
      <w:r>
        <w:t>umb</w:t>
      </w:r>
      <w:proofErr w:type="spellEnd"/>
      <w:r>
        <w:t xml:space="preserve"> </w:t>
      </w:r>
      <w:proofErr w:type="spellStart"/>
      <w:r>
        <w:t>gerechtikait</w:t>
      </w:r>
      <w:proofErr w:type="spellEnd"/>
      <w:r>
        <w:t xml:space="preserve"> / sonder </w:t>
      </w:r>
      <w:proofErr w:type="spellStart"/>
      <w:r>
        <w:t>daz</w:t>
      </w:r>
      <w:proofErr w:type="spellEnd"/>
      <w:r>
        <w:t xml:space="preserve"> man etwas </w:t>
      </w:r>
      <w:proofErr w:type="spellStart"/>
      <w:r>
        <w:t>armit</w:t>
      </w:r>
      <w:proofErr w:type="spellEnd"/>
      <w:r>
        <w:t xml:space="preserve"> </w:t>
      </w:r>
      <w:proofErr w:type="spellStart"/>
      <w:r>
        <w:t>überkumm</w:t>
      </w:r>
      <w:proofErr w:type="spellEnd"/>
      <w:r>
        <w:t xml:space="preserve"> / und </w:t>
      </w:r>
      <w:proofErr w:type="spellStart"/>
      <w:r>
        <w:t>dergleich</w:t>
      </w:r>
      <w:proofErr w:type="spellEnd"/>
      <w:r>
        <w:t xml:space="preserve">. Und wenn </w:t>
      </w:r>
      <w:proofErr w:type="spellStart"/>
      <w:r>
        <w:t>ain</w:t>
      </w:r>
      <w:proofErr w:type="spellEnd"/>
      <w:r>
        <w:t xml:space="preserve"> </w:t>
      </w:r>
      <w:proofErr w:type="spellStart"/>
      <w:r>
        <w:t>creatur</w:t>
      </w:r>
      <w:proofErr w:type="spellEnd"/>
      <w:r>
        <w:t xml:space="preserve"> die andern lieb hat </w:t>
      </w:r>
      <w:proofErr w:type="spellStart"/>
      <w:r>
        <w:t>umb</w:t>
      </w:r>
      <w:proofErr w:type="spellEnd"/>
      <w:r>
        <w:t xml:space="preserve"> etwas des </w:t>
      </w:r>
      <w:proofErr w:type="spellStart"/>
      <w:r>
        <w:t>iren</w:t>
      </w:r>
      <w:proofErr w:type="spellEnd"/>
      <w:r>
        <w:t xml:space="preserve"> / oder die </w:t>
      </w:r>
      <w:proofErr w:type="spellStart"/>
      <w:r>
        <w:t>creatur</w:t>
      </w:r>
      <w:proofErr w:type="spellEnd"/>
      <w:r>
        <w:t xml:space="preserve"> </w:t>
      </w:r>
      <w:proofErr w:type="spellStart"/>
      <w:r>
        <w:t>got</w:t>
      </w:r>
      <w:proofErr w:type="spellEnd"/>
      <w:r>
        <w:t xml:space="preserve"> </w:t>
      </w:r>
      <w:proofErr w:type="spellStart"/>
      <w:r>
        <w:t>umb</w:t>
      </w:r>
      <w:proofErr w:type="spellEnd"/>
      <w:r>
        <w:t xml:space="preserve"> etwas lieb hat / so ist es alles falsch. und </w:t>
      </w:r>
      <w:proofErr w:type="spellStart"/>
      <w:r>
        <w:t>dise</w:t>
      </w:r>
      <w:proofErr w:type="spellEnd"/>
      <w:r>
        <w:t xml:space="preserve"> lieb </w:t>
      </w:r>
      <w:proofErr w:type="spellStart"/>
      <w:r>
        <w:t>gehoert</w:t>
      </w:r>
      <w:proofErr w:type="spellEnd"/>
      <w:r>
        <w:t xml:space="preserve"> </w:t>
      </w:r>
      <w:proofErr w:type="spellStart"/>
      <w:r>
        <w:t>aigenlich</w:t>
      </w:r>
      <w:proofErr w:type="spellEnd"/>
      <w:r>
        <w:t xml:space="preserve"> der </w:t>
      </w:r>
      <w:proofErr w:type="spellStart"/>
      <w:r>
        <w:t>natur</w:t>
      </w:r>
      <w:proofErr w:type="spellEnd"/>
      <w:r>
        <w:t xml:space="preserve"> zu / Und </w:t>
      </w:r>
      <w:proofErr w:type="spellStart"/>
      <w:r>
        <w:t>natur</w:t>
      </w:r>
      <w:proofErr w:type="spellEnd"/>
      <w:r>
        <w:t xml:space="preserve"> als </w:t>
      </w:r>
      <w:proofErr w:type="spellStart"/>
      <w:r>
        <w:t>natur</w:t>
      </w:r>
      <w:proofErr w:type="spellEnd"/>
      <w:r>
        <w:t xml:space="preserve"> vermag oder </w:t>
      </w:r>
      <w:proofErr w:type="spellStart"/>
      <w:r>
        <w:t>waißt</w:t>
      </w:r>
      <w:proofErr w:type="spellEnd"/>
      <w:r>
        <w:t xml:space="preserve"> anders </w:t>
      </w:r>
      <w:proofErr w:type="spellStart"/>
      <w:r>
        <w:t>kain</w:t>
      </w:r>
      <w:proofErr w:type="spellEnd"/>
      <w:r>
        <w:t xml:space="preserve"> lieb dann </w:t>
      </w:r>
      <w:proofErr w:type="spellStart"/>
      <w:r>
        <w:t>dise</w:t>
      </w:r>
      <w:proofErr w:type="spellEnd"/>
      <w:r>
        <w:t xml:space="preserve"> / Wann wer es </w:t>
      </w:r>
      <w:proofErr w:type="spellStart"/>
      <w:r>
        <w:t>kan</w:t>
      </w:r>
      <w:proofErr w:type="spellEnd"/>
      <w:r>
        <w:t xml:space="preserve"> </w:t>
      </w:r>
      <w:proofErr w:type="spellStart"/>
      <w:r>
        <w:t>gemercken</w:t>
      </w:r>
      <w:proofErr w:type="spellEnd"/>
      <w:r>
        <w:t xml:space="preserve"> / so hat </w:t>
      </w:r>
      <w:proofErr w:type="spellStart"/>
      <w:r>
        <w:t>natur</w:t>
      </w:r>
      <w:proofErr w:type="spellEnd"/>
      <w:r>
        <w:t xml:space="preserve"> als </w:t>
      </w:r>
      <w:proofErr w:type="spellStart"/>
      <w:r>
        <w:t>natur</w:t>
      </w:r>
      <w:proofErr w:type="spellEnd"/>
      <w:r>
        <w:t xml:space="preserve"> nichts lieb dann sich selber. Sich in </w:t>
      </w:r>
      <w:proofErr w:type="spellStart"/>
      <w:r>
        <w:t>diser</w:t>
      </w:r>
      <w:proofErr w:type="spellEnd"/>
      <w:r>
        <w:t xml:space="preserve"> weiß </w:t>
      </w:r>
      <w:proofErr w:type="spellStart"/>
      <w:r>
        <w:t>wirt</w:t>
      </w:r>
      <w:proofErr w:type="spellEnd"/>
      <w:r>
        <w:t xml:space="preserve"> etwas erkannt für gut / und </w:t>
      </w:r>
      <w:proofErr w:type="spellStart"/>
      <w:r>
        <w:t>nit</w:t>
      </w:r>
      <w:proofErr w:type="spellEnd"/>
      <w:r>
        <w:t xml:space="preserve"> liebt / Aber </w:t>
      </w:r>
      <w:proofErr w:type="spellStart"/>
      <w:r>
        <w:t>ware</w:t>
      </w:r>
      <w:proofErr w:type="spellEnd"/>
      <w:r>
        <w:t xml:space="preserve"> lieb </w:t>
      </w:r>
      <w:proofErr w:type="spellStart"/>
      <w:r>
        <w:t>wirt</w:t>
      </w:r>
      <w:proofErr w:type="spellEnd"/>
      <w:r>
        <w:t xml:space="preserve"> geleert und </w:t>
      </w:r>
      <w:proofErr w:type="spellStart"/>
      <w:r>
        <w:t>gelaitet</w:t>
      </w:r>
      <w:proofErr w:type="spellEnd"/>
      <w:r>
        <w:t xml:space="preserve"> von dem waren </w:t>
      </w:r>
      <w:proofErr w:type="spellStart"/>
      <w:r>
        <w:t>liecht</w:t>
      </w:r>
      <w:proofErr w:type="spellEnd"/>
      <w:r>
        <w:t xml:space="preserve"> und </w:t>
      </w:r>
      <w:proofErr w:type="spellStart"/>
      <w:r>
        <w:t>erkanntnus</w:t>
      </w:r>
      <w:proofErr w:type="spellEnd"/>
      <w:r>
        <w:t xml:space="preserve"> / und das war ewig oder </w:t>
      </w:r>
      <w:proofErr w:type="spellStart"/>
      <w:r>
        <w:t>goetlich</w:t>
      </w:r>
      <w:proofErr w:type="spellEnd"/>
      <w:r>
        <w:t xml:space="preserve"> </w:t>
      </w:r>
      <w:proofErr w:type="spellStart"/>
      <w:r>
        <w:t>liecht</w:t>
      </w:r>
      <w:proofErr w:type="spellEnd"/>
      <w:r>
        <w:t xml:space="preserve"> leert die liebe nichts liebhaben dann das war </w:t>
      </w:r>
      <w:proofErr w:type="spellStart"/>
      <w:r>
        <w:t>ainfaeltig</w:t>
      </w:r>
      <w:proofErr w:type="spellEnd"/>
      <w:r>
        <w:t xml:space="preserve"> </w:t>
      </w:r>
      <w:proofErr w:type="spellStart"/>
      <w:r>
        <w:t>volkommen</w:t>
      </w:r>
      <w:proofErr w:type="spellEnd"/>
      <w:r>
        <w:t xml:space="preserve"> gut / und </w:t>
      </w:r>
      <w:proofErr w:type="spellStart"/>
      <w:r>
        <w:t>umb</w:t>
      </w:r>
      <w:proofErr w:type="spellEnd"/>
      <w:r>
        <w:t xml:space="preserve"> nichts dann </w:t>
      </w:r>
      <w:proofErr w:type="spellStart"/>
      <w:r>
        <w:t>umb</w:t>
      </w:r>
      <w:proofErr w:type="spellEnd"/>
      <w:r>
        <w:t xml:space="preserve"> gut / und </w:t>
      </w:r>
      <w:proofErr w:type="spellStart"/>
      <w:r>
        <w:t>nit</w:t>
      </w:r>
      <w:proofErr w:type="spellEnd"/>
      <w:r>
        <w:t xml:space="preserve"> das man das zu </w:t>
      </w:r>
      <w:proofErr w:type="spellStart"/>
      <w:r>
        <w:t>lon</w:t>
      </w:r>
      <w:proofErr w:type="spellEnd"/>
      <w:r>
        <w:t xml:space="preserve"> haben </w:t>
      </w:r>
      <w:proofErr w:type="spellStart"/>
      <w:r>
        <w:t>woell</w:t>
      </w:r>
      <w:proofErr w:type="spellEnd"/>
      <w:r>
        <w:t xml:space="preserve"> / oder </w:t>
      </w:r>
      <w:proofErr w:type="spellStart"/>
      <w:r>
        <w:t>icht</w:t>
      </w:r>
      <w:proofErr w:type="spellEnd"/>
      <w:r>
        <w:t xml:space="preserve"> von </w:t>
      </w:r>
      <w:proofErr w:type="spellStart"/>
      <w:r>
        <w:t>jm</w:t>
      </w:r>
      <w:proofErr w:type="spellEnd"/>
      <w:r>
        <w:t xml:space="preserve"> / sonder dem guten zu lieb. und </w:t>
      </w:r>
      <w:proofErr w:type="spellStart"/>
      <w:r>
        <w:t>darumb</w:t>
      </w:r>
      <w:proofErr w:type="spellEnd"/>
      <w:r>
        <w:t xml:space="preserve"> das es gut ist / und das es von recht geliebt werden sol. Und was also von dem waren </w:t>
      </w:r>
      <w:proofErr w:type="spellStart"/>
      <w:r>
        <w:t>liecht</w:t>
      </w:r>
      <w:proofErr w:type="spellEnd"/>
      <w:r>
        <w:t xml:space="preserve"> erkannt </w:t>
      </w:r>
      <w:proofErr w:type="spellStart"/>
      <w:r>
        <w:t>wirt</w:t>
      </w:r>
      <w:proofErr w:type="spellEnd"/>
      <w:r>
        <w:t xml:space="preserve"> / das muß auch geliebet werden von der waren lieb. Nun mag das </w:t>
      </w:r>
      <w:proofErr w:type="spellStart"/>
      <w:r>
        <w:t>volkommen</w:t>
      </w:r>
      <w:proofErr w:type="spellEnd"/>
      <w:r>
        <w:t xml:space="preserve"> gut das man </w:t>
      </w:r>
      <w:proofErr w:type="spellStart"/>
      <w:r>
        <w:t>got</w:t>
      </w:r>
      <w:proofErr w:type="spellEnd"/>
      <w:r>
        <w:t xml:space="preserve"> nennt / </w:t>
      </w:r>
      <w:proofErr w:type="spellStart"/>
      <w:r>
        <w:t>nit</w:t>
      </w:r>
      <w:proofErr w:type="spellEnd"/>
      <w:r>
        <w:t xml:space="preserve"> erkannt werden dann von dem waren </w:t>
      </w:r>
      <w:proofErr w:type="spellStart"/>
      <w:r>
        <w:t>liecht</w:t>
      </w:r>
      <w:proofErr w:type="spellEnd"/>
      <w:r>
        <w:t xml:space="preserve"> / </w:t>
      </w:r>
      <w:proofErr w:type="spellStart"/>
      <w:r>
        <w:t>darumb</w:t>
      </w:r>
      <w:proofErr w:type="spellEnd"/>
      <w:r>
        <w:t xml:space="preserve"> muß es auch geliebt werden </w:t>
      </w:r>
      <w:proofErr w:type="spellStart"/>
      <w:r>
        <w:t>wa</w:t>
      </w:r>
      <w:proofErr w:type="spellEnd"/>
      <w:r>
        <w:t xml:space="preserve"> es </w:t>
      </w:r>
      <w:proofErr w:type="spellStart"/>
      <w:r>
        <w:t>erkant</w:t>
      </w:r>
      <w:proofErr w:type="spellEnd"/>
      <w:r>
        <w:t xml:space="preserve"> </w:t>
      </w:r>
      <w:proofErr w:type="spellStart"/>
      <w:r>
        <w:t>wirt</w:t>
      </w:r>
      <w:proofErr w:type="spellEnd"/>
      <w:r>
        <w:t xml:space="preserve"> oder ist. </w:t>
      </w:r>
    </w:p>
    <w:p w14:paraId="7D97D9F4" w14:textId="77777777" w:rsidR="00243995" w:rsidRDefault="00243995" w:rsidP="00243995">
      <w:pPr>
        <w:pStyle w:val="berschrift2"/>
      </w:pPr>
      <w:r>
        <w:t>Das XLI Capitel</w:t>
      </w:r>
    </w:p>
    <w:p w14:paraId="45915DD3" w14:textId="77777777" w:rsidR="00243995" w:rsidRDefault="00243995" w:rsidP="00243995">
      <w:pPr>
        <w:pStyle w:val="StandardWeb"/>
      </w:pPr>
      <w:r>
        <w:t xml:space="preserve">Auch soll man </w:t>
      </w:r>
      <w:proofErr w:type="spellStart"/>
      <w:r>
        <w:t>mercken</w:t>
      </w:r>
      <w:proofErr w:type="spellEnd"/>
      <w:r>
        <w:t xml:space="preserve"> / </w:t>
      </w:r>
      <w:proofErr w:type="spellStart"/>
      <w:r>
        <w:t>wa</w:t>
      </w:r>
      <w:proofErr w:type="spellEnd"/>
      <w:r>
        <w:t xml:space="preserve"> das war </w:t>
      </w:r>
      <w:proofErr w:type="spellStart"/>
      <w:r>
        <w:t>liecht</w:t>
      </w:r>
      <w:proofErr w:type="spellEnd"/>
      <w:r>
        <w:t xml:space="preserve"> und die war lieb ist in </w:t>
      </w:r>
      <w:proofErr w:type="spellStart"/>
      <w:r>
        <w:t>aim</w:t>
      </w:r>
      <w:proofErr w:type="spellEnd"/>
      <w:r>
        <w:t xml:space="preserve"> </w:t>
      </w:r>
      <w:proofErr w:type="spellStart"/>
      <w:r>
        <w:t>menschen</w:t>
      </w:r>
      <w:proofErr w:type="spellEnd"/>
      <w:r>
        <w:t xml:space="preserve"> / da </w:t>
      </w:r>
      <w:proofErr w:type="spellStart"/>
      <w:r>
        <w:t>wirt</w:t>
      </w:r>
      <w:proofErr w:type="spellEnd"/>
      <w:r>
        <w:t xml:space="preserve"> das war </w:t>
      </w:r>
      <w:proofErr w:type="spellStart"/>
      <w:r>
        <w:t>volkommen</w:t>
      </w:r>
      <w:proofErr w:type="spellEnd"/>
      <w:r>
        <w:t xml:space="preserve"> gut erkannt und geliebt von </w:t>
      </w:r>
      <w:proofErr w:type="spellStart"/>
      <w:r>
        <w:t>jmselber</w:t>
      </w:r>
      <w:proofErr w:type="spellEnd"/>
      <w:r>
        <w:t xml:space="preserve"> / Und doch </w:t>
      </w:r>
      <w:proofErr w:type="spellStart"/>
      <w:r>
        <w:t>nit</w:t>
      </w:r>
      <w:proofErr w:type="spellEnd"/>
      <w:r>
        <w:t xml:space="preserve"> also / das es </w:t>
      </w:r>
      <w:proofErr w:type="spellStart"/>
      <w:r>
        <w:t>sichselb</w:t>
      </w:r>
      <w:proofErr w:type="spellEnd"/>
      <w:r>
        <w:t xml:space="preserve"> von </w:t>
      </w:r>
      <w:proofErr w:type="spellStart"/>
      <w:r>
        <w:t>jmselber</w:t>
      </w:r>
      <w:proofErr w:type="spellEnd"/>
      <w:r>
        <w:t xml:space="preserve"> / und als </w:t>
      </w:r>
      <w:proofErr w:type="spellStart"/>
      <w:r>
        <w:t>sichselbs</w:t>
      </w:r>
      <w:proofErr w:type="spellEnd"/>
      <w:r>
        <w:t xml:space="preserve"> / sonder das war </w:t>
      </w:r>
      <w:proofErr w:type="spellStart"/>
      <w:r>
        <w:t>ainfaeltig</w:t>
      </w:r>
      <w:proofErr w:type="spellEnd"/>
      <w:r>
        <w:t xml:space="preserve"> gut lieb. und das </w:t>
      </w:r>
      <w:proofErr w:type="spellStart"/>
      <w:r>
        <w:t>volkommen</w:t>
      </w:r>
      <w:proofErr w:type="spellEnd"/>
      <w:r>
        <w:t xml:space="preserve"> vermag und </w:t>
      </w:r>
      <w:proofErr w:type="spellStart"/>
      <w:r>
        <w:t>wil</w:t>
      </w:r>
      <w:proofErr w:type="spellEnd"/>
      <w:r>
        <w:t xml:space="preserve"> anders </w:t>
      </w:r>
      <w:proofErr w:type="spellStart"/>
      <w:r>
        <w:t>nit</w:t>
      </w:r>
      <w:proofErr w:type="spellEnd"/>
      <w:r>
        <w:t xml:space="preserve"> lieb </w:t>
      </w:r>
      <w:proofErr w:type="spellStart"/>
      <w:r>
        <w:t>han</w:t>
      </w:r>
      <w:proofErr w:type="spellEnd"/>
      <w:r>
        <w:t xml:space="preserve"> / in dem als es </w:t>
      </w:r>
      <w:proofErr w:type="spellStart"/>
      <w:r>
        <w:t>jm</w:t>
      </w:r>
      <w:proofErr w:type="spellEnd"/>
      <w:r>
        <w:t xml:space="preserve"> lieb ist / dann das </w:t>
      </w:r>
      <w:proofErr w:type="spellStart"/>
      <w:r>
        <w:t>ain</w:t>
      </w:r>
      <w:proofErr w:type="spellEnd"/>
      <w:r>
        <w:t xml:space="preserve"> / war gut. Und wenn es nu </w:t>
      </w:r>
      <w:proofErr w:type="spellStart"/>
      <w:r>
        <w:t>dasselb</w:t>
      </w:r>
      <w:proofErr w:type="spellEnd"/>
      <w:r>
        <w:t xml:space="preserve"> ist / so muß es </w:t>
      </w:r>
      <w:proofErr w:type="spellStart"/>
      <w:r>
        <w:t>sichselb</w:t>
      </w:r>
      <w:proofErr w:type="spellEnd"/>
      <w:r>
        <w:t xml:space="preserve"> lieb haben / und </w:t>
      </w:r>
      <w:proofErr w:type="spellStart"/>
      <w:r>
        <w:t>nit</w:t>
      </w:r>
      <w:proofErr w:type="spellEnd"/>
      <w:r>
        <w:t xml:space="preserve"> </w:t>
      </w:r>
      <w:proofErr w:type="spellStart"/>
      <w:r>
        <w:t>sichselb</w:t>
      </w:r>
      <w:proofErr w:type="spellEnd"/>
      <w:r>
        <w:t xml:space="preserve"> als </w:t>
      </w:r>
      <w:proofErr w:type="spellStart"/>
      <w:r>
        <w:t>sichselbs</w:t>
      </w:r>
      <w:proofErr w:type="spellEnd"/>
      <w:r>
        <w:t xml:space="preserve"> / und </w:t>
      </w:r>
      <w:proofErr w:type="spellStart"/>
      <w:r>
        <w:t>nit</w:t>
      </w:r>
      <w:proofErr w:type="spellEnd"/>
      <w:r>
        <w:t xml:space="preserve"> von </w:t>
      </w:r>
      <w:proofErr w:type="spellStart"/>
      <w:r>
        <w:t>jmselb</w:t>
      </w:r>
      <w:proofErr w:type="spellEnd"/>
      <w:r>
        <w:t xml:space="preserve"> als von </w:t>
      </w:r>
      <w:proofErr w:type="spellStart"/>
      <w:r>
        <w:t>jmselber</w:t>
      </w:r>
      <w:proofErr w:type="spellEnd"/>
      <w:r>
        <w:t xml:space="preserve"> / sonder also / und in dem / als das </w:t>
      </w:r>
      <w:proofErr w:type="spellStart"/>
      <w:r>
        <w:t>ain</w:t>
      </w:r>
      <w:proofErr w:type="spellEnd"/>
      <w:r>
        <w:t xml:space="preserve"> / war gut liebt das </w:t>
      </w:r>
      <w:proofErr w:type="spellStart"/>
      <w:r>
        <w:t>ain</w:t>
      </w:r>
      <w:proofErr w:type="spellEnd"/>
      <w:r>
        <w:t xml:space="preserve"> war </w:t>
      </w:r>
      <w:proofErr w:type="spellStart"/>
      <w:r>
        <w:t>volkommen</w:t>
      </w:r>
      <w:proofErr w:type="spellEnd"/>
      <w:r>
        <w:t xml:space="preserve"> gut. und das </w:t>
      </w:r>
      <w:proofErr w:type="spellStart"/>
      <w:r>
        <w:t>ain</w:t>
      </w:r>
      <w:proofErr w:type="spellEnd"/>
      <w:r>
        <w:t xml:space="preserve"> war </w:t>
      </w:r>
      <w:proofErr w:type="spellStart"/>
      <w:r>
        <w:t>volkommen</w:t>
      </w:r>
      <w:proofErr w:type="spellEnd"/>
      <w:r>
        <w:t xml:space="preserve"> gut </w:t>
      </w:r>
      <w:proofErr w:type="spellStart"/>
      <w:r>
        <w:t>wirt</w:t>
      </w:r>
      <w:proofErr w:type="spellEnd"/>
      <w:r>
        <w:t xml:space="preserve"> geliebt von dem </w:t>
      </w:r>
      <w:proofErr w:type="spellStart"/>
      <w:r>
        <w:t>ainen</w:t>
      </w:r>
      <w:proofErr w:type="spellEnd"/>
      <w:r>
        <w:t xml:space="preserve"> warn </w:t>
      </w:r>
      <w:proofErr w:type="spellStart"/>
      <w:r>
        <w:t>volkommen</w:t>
      </w:r>
      <w:proofErr w:type="spellEnd"/>
      <w:r>
        <w:t xml:space="preserve"> gut. Und in </w:t>
      </w:r>
      <w:proofErr w:type="spellStart"/>
      <w:r>
        <w:t>disem</w:t>
      </w:r>
      <w:proofErr w:type="spellEnd"/>
      <w:r>
        <w:t xml:space="preserve"> </w:t>
      </w:r>
      <w:proofErr w:type="spellStart"/>
      <w:r>
        <w:t>synn</w:t>
      </w:r>
      <w:proofErr w:type="spellEnd"/>
      <w:r>
        <w:t xml:space="preserve"> spricht man / und ist war. </w:t>
      </w:r>
      <w:proofErr w:type="spellStart"/>
      <w:r>
        <w:t>Got</w:t>
      </w:r>
      <w:proofErr w:type="spellEnd"/>
      <w:r>
        <w:t xml:space="preserve"> hat </w:t>
      </w:r>
      <w:proofErr w:type="spellStart"/>
      <w:r>
        <w:t>sichselber</w:t>
      </w:r>
      <w:proofErr w:type="spellEnd"/>
      <w:r>
        <w:t xml:space="preserve"> </w:t>
      </w:r>
      <w:proofErr w:type="spellStart"/>
      <w:r>
        <w:t>nit</w:t>
      </w:r>
      <w:proofErr w:type="spellEnd"/>
      <w:r>
        <w:t xml:space="preserve"> lieb als </w:t>
      </w:r>
      <w:proofErr w:type="spellStart"/>
      <w:r>
        <w:t>sichselb</w:t>
      </w:r>
      <w:proofErr w:type="spellEnd"/>
      <w:r>
        <w:t xml:space="preserve"> / Wann </w:t>
      </w:r>
      <w:proofErr w:type="spellStart"/>
      <w:r>
        <w:t>waer</w:t>
      </w:r>
      <w:proofErr w:type="spellEnd"/>
      <w:r>
        <w:t xml:space="preserve"> ich </w:t>
      </w:r>
      <w:proofErr w:type="spellStart"/>
      <w:r>
        <w:t>bessers</w:t>
      </w:r>
      <w:proofErr w:type="spellEnd"/>
      <w:r>
        <w:t xml:space="preserve"> dann </w:t>
      </w:r>
      <w:proofErr w:type="spellStart"/>
      <w:r>
        <w:t>got</w:t>
      </w:r>
      <w:proofErr w:type="spellEnd"/>
      <w:r>
        <w:t xml:space="preserve"> / das </w:t>
      </w:r>
      <w:proofErr w:type="spellStart"/>
      <w:r>
        <w:t>het</w:t>
      </w:r>
      <w:proofErr w:type="spellEnd"/>
      <w:r>
        <w:t xml:space="preserve"> </w:t>
      </w:r>
      <w:proofErr w:type="spellStart"/>
      <w:r>
        <w:t>got</w:t>
      </w:r>
      <w:proofErr w:type="spellEnd"/>
      <w:r>
        <w:t xml:space="preserve"> lieb / und </w:t>
      </w:r>
      <w:proofErr w:type="spellStart"/>
      <w:r>
        <w:t>nit</w:t>
      </w:r>
      <w:proofErr w:type="spellEnd"/>
      <w:r>
        <w:t xml:space="preserve"> </w:t>
      </w:r>
      <w:proofErr w:type="spellStart"/>
      <w:r>
        <w:t>sichselber</w:t>
      </w:r>
      <w:proofErr w:type="spellEnd"/>
      <w:r>
        <w:t xml:space="preserve"> / Wann in </w:t>
      </w:r>
      <w:proofErr w:type="spellStart"/>
      <w:r>
        <w:t>disem</w:t>
      </w:r>
      <w:proofErr w:type="spellEnd"/>
      <w:r>
        <w:t xml:space="preserve"> warn </w:t>
      </w:r>
      <w:proofErr w:type="spellStart"/>
      <w:r>
        <w:t>liecht</w:t>
      </w:r>
      <w:proofErr w:type="spellEnd"/>
      <w:r>
        <w:t xml:space="preserve"> und in </w:t>
      </w:r>
      <w:proofErr w:type="spellStart"/>
      <w:r>
        <w:t>diser</w:t>
      </w:r>
      <w:proofErr w:type="spellEnd"/>
      <w:r>
        <w:t xml:space="preserve"> warn lieb ist oder bleibt weder ich / noch mein / mir / du / dein / und </w:t>
      </w:r>
      <w:proofErr w:type="spellStart"/>
      <w:r>
        <w:t>dergleich</w:t>
      </w:r>
      <w:proofErr w:type="spellEnd"/>
      <w:r>
        <w:t xml:space="preserve"> / sonder das </w:t>
      </w:r>
      <w:proofErr w:type="spellStart"/>
      <w:r>
        <w:t>liecht</w:t>
      </w:r>
      <w:proofErr w:type="spellEnd"/>
      <w:r>
        <w:t xml:space="preserve"> erkennt und </w:t>
      </w:r>
      <w:proofErr w:type="spellStart"/>
      <w:r>
        <w:t>weyßt</w:t>
      </w:r>
      <w:proofErr w:type="spellEnd"/>
      <w:r>
        <w:t xml:space="preserve"> </w:t>
      </w:r>
      <w:proofErr w:type="spellStart"/>
      <w:r>
        <w:t>ain</w:t>
      </w:r>
      <w:proofErr w:type="spellEnd"/>
      <w:r>
        <w:t xml:space="preserve"> gut das alle gut / und über alle gut ist / Und alle gut </w:t>
      </w:r>
      <w:proofErr w:type="spellStart"/>
      <w:r>
        <w:t>ains</w:t>
      </w:r>
      <w:proofErr w:type="spellEnd"/>
      <w:r>
        <w:t xml:space="preserve"> </w:t>
      </w:r>
      <w:proofErr w:type="spellStart"/>
      <w:r>
        <w:t>seind</w:t>
      </w:r>
      <w:proofErr w:type="spellEnd"/>
      <w:r>
        <w:t xml:space="preserve"> </w:t>
      </w:r>
      <w:proofErr w:type="spellStart"/>
      <w:r>
        <w:t>wesenlich</w:t>
      </w:r>
      <w:proofErr w:type="spellEnd"/>
      <w:r>
        <w:t xml:space="preserve"> / in dem </w:t>
      </w:r>
      <w:proofErr w:type="spellStart"/>
      <w:r>
        <w:t>ainen</w:t>
      </w:r>
      <w:proofErr w:type="spellEnd"/>
      <w:r>
        <w:t xml:space="preserve"> / und on das </w:t>
      </w:r>
      <w:proofErr w:type="spellStart"/>
      <w:r>
        <w:t>ain</w:t>
      </w:r>
      <w:proofErr w:type="spellEnd"/>
      <w:r>
        <w:t xml:space="preserve"> </w:t>
      </w:r>
      <w:proofErr w:type="spellStart"/>
      <w:r>
        <w:t>kain</w:t>
      </w:r>
      <w:proofErr w:type="spellEnd"/>
      <w:r>
        <w:t xml:space="preserve"> gut ist / Und </w:t>
      </w:r>
      <w:proofErr w:type="spellStart"/>
      <w:r>
        <w:t>darumb</w:t>
      </w:r>
      <w:proofErr w:type="spellEnd"/>
      <w:r>
        <w:t xml:space="preserve"> </w:t>
      </w:r>
      <w:proofErr w:type="spellStart"/>
      <w:r>
        <w:t>wirt</w:t>
      </w:r>
      <w:proofErr w:type="spellEnd"/>
      <w:r>
        <w:t xml:space="preserve"> auch </w:t>
      </w:r>
      <w:proofErr w:type="spellStart"/>
      <w:r>
        <w:t>nit</w:t>
      </w:r>
      <w:proofErr w:type="spellEnd"/>
      <w:r>
        <w:t xml:space="preserve"> da geliebt diß oder das / ich noch du oder </w:t>
      </w:r>
      <w:proofErr w:type="spellStart"/>
      <w:r>
        <w:t>dergleich</w:t>
      </w:r>
      <w:proofErr w:type="spellEnd"/>
      <w:r>
        <w:t xml:space="preserve"> / sonder </w:t>
      </w:r>
      <w:proofErr w:type="spellStart"/>
      <w:r>
        <w:t>allain</w:t>
      </w:r>
      <w:proofErr w:type="spellEnd"/>
      <w:r>
        <w:t xml:space="preserve"> das </w:t>
      </w:r>
      <w:proofErr w:type="spellStart"/>
      <w:r>
        <w:t>ain</w:t>
      </w:r>
      <w:proofErr w:type="spellEnd"/>
      <w:r>
        <w:t xml:space="preserve"> / das weder ich noch du / diß oder das ist / sonder es ist über alle ich / und du / diß / und das / und in dem </w:t>
      </w:r>
      <w:proofErr w:type="spellStart"/>
      <w:r>
        <w:t>wirt</w:t>
      </w:r>
      <w:proofErr w:type="spellEnd"/>
      <w:r>
        <w:t xml:space="preserve"> alles gut geliebt als </w:t>
      </w:r>
      <w:proofErr w:type="spellStart"/>
      <w:r>
        <w:t>ain</w:t>
      </w:r>
      <w:proofErr w:type="spellEnd"/>
      <w:r>
        <w:t xml:space="preserve"> gut. Als man sagt Alles in </w:t>
      </w:r>
      <w:proofErr w:type="spellStart"/>
      <w:r>
        <w:t>aim</w:t>
      </w:r>
      <w:proofErr w:type="spellEnd"/>
      <w:r>
        <w:t xml:space="preserve"> als </w:t>
      </w:r>
      <w:proofErr w:type="spellStart"/>
      <w:r>
        <w:t>ain</w:t>
      </w:r>
      <w:proofErr w:type="spellEnd"/>
      <w:r>
        <w:t xml:space="preserve"> / und </w:t>
      </w:r>
      <w:proofErr w:type="spellStart"/>
      <w:r>
        <w:t>ain</w:t>
      </w:r>
      <w:proofErr w:type="spellEnd"/>
      <w:r>
        <w:t xml:space="preserve"> in allem als alle / </w:t>
      </w:r>
      <w:proofErr w:type="spellStart"/>
      <w:r>
        <w:t>unnd</w:t>
      </w:r>
      <w:proofErr w:type="spellEnd"/>
      <w:r>
        <w:t xml:space="preserve"> </w:t>
      </w:r>
      <w:proofErr w:type="spellStart"/>
      <w:r>
        <w:t>ain</w:t>
      </w:r>
      <w:proofErr w:type="spellEnd"/>
      <w:r>
        <w:t xml:space="preserve"> und alle gut geliebet durch das </w:t>
      </w:r>
      <w:proofErr w:type="spellStart"/>
      <w:r>
        <w:t>ain</w:t>
      </w:r>
      <w:proofErr w:type="spellEnd"/>
      <w:r>
        <w:t xml:space="preserve"> in dem </w:t>
      </w:r>
      <w:proofErr w:type="spellStart"/>
      <w:r>
        <w:t>ainen</w:t>
      </w:r>
      <w:proofErr w:type="spellEnd"/>
      <w:r>
        <w:t xml:space="preserve"> / und dem </w:t>
      </w:r>
      <w:proofErr w:type="spellStart"/>
      <w:r>
        <w:t>ainen</w:t>
      </w:r>
      <w:proofErr w:type="spellEnd"/>
      <w:r>
        <w:t xml:space="preserve"> zu lieb / von der lieb die man zu dem </w:t>
      </w:r>
      <w:proofErr w:type="spellStart"/>
      <w:r>
        <w:t>ainen</w:t>
      </w:r>
      <w:proofErr w:type="spellEnd"/>
      <w:r>
        <w:t xml:space="preserve"> hat. Sich hie muß alle </w:t>
      </w:r>
      <w:proofErr w:type="spellStart"/>
      <w:r>
        <w:t>ichhait</w:t>
      </w:r>
      <w:proofErr w:type="spellEnd"/>
      <w:r>
        <w:t xml:space="preserve"> / </w:t>
      </w:r>
      <w:proofErr w:type="spellStart"/>
      <w:r>
        <w:t>meinhait</w:t>
      </w:r>
      <w:proofErr w:type="spellEnd"/>
      <w:r>
        <w:t xml:space="preserve"> / </w:t>
      </w:r>
      <w:proofErr w:type="spellStart"/>
      <w:r>
        <w:t>selbhait</w:t>
      </w:r>
      <w:proofErr w:type="spellEnd"/>
      <w:r>
        <w:t xml:space="preserve"> / und was des ist zumal </w:t>
      </w:r>
      <w:proofErr w:type="spellStart"/>
      <w:r>
        <w:t>verlorn</w:t>
      </w:r>
      <w:proofErr w:type="spellEnd"/>
      <w:r>
        <w:t xml:space="preserve"> und gelassen werden / das ist </w:t>
      </w:r>
      <w:proofErr w:type="spellStart"/>
      <w:r>
        <w:t>gotes</w:t>
      </w:r>
      <w:proofErr w:type="spellEnd"/>
      <w:r>
        <w:t xml:space="preserve"> </w:t>
      </w:r>
      <w:proofErr w:type="spellStart"/>
      <w:r>
        <w:t>aigen</w:t>
      </w:r>
      <w:proofErr w:type="spellEnd"/>
      <w:r>
        <w:t xml:space="preserve"> / on als </w:t>
      </w:r>
      <w:proofErr w:type="spellStart"/>
      <w:r>
        <w:t>vil</w:t>
      </w:r>
      <w:proofErr w:type="spellEnd"/>
      <w:r>
        <w:t xml:space="preserve"> zu der </w:t>
      </w:r>
      <w:proofErr w:type="spellStart"/>
      <w:r>
        <w:t>personlichait</w:t>
      </w:r>
      <w:proofErr w:type="spellEnd"/>
      <w:r>
        <w:t xml:space="preserve"> </w:t>
      </w:r>
      <w:proofErr w:type="spellStart"/>
      <w:r>
        <w:t>gehoert</w:t>
      </w:r>
      <w:proofErr w:type="spellEnd"/>
      <w:r>
        <w:t xml:space="preserve">. Und was in </w:t>
      </w:r>
      <w:proofErr w:type="spellStart"/>
      <w:r>
        <w:t>aim</w:t>
      </w:r>
      <w:proofErr w:type="spellEnd"/>
      <w:r>
        <w:t xml:space="preserve"> waren vergotten </w:t>
      </w:r>
      <w:proofErr w:type="spellStart"/>
      <w:r>
        <w:t>menschen</w:t>
      </w:r>
      <w:proofErr w:type="spellEnd"/>
      <w:r>
        <w:t xml:space="preserve"> geschicht / es sey in </w:t>
      </w:r>
      <w:proofErr w:type="spellStart"/>
      <w:r>
        <w:t>thuender</w:t>
      </w:r>
      <w:proofErr w:type="spellEnd"/>
      <w:r>
        <w:t xml:space="preserve"> oder in leidender weiß / das geschicht in </w:t>
      </w:r>
      <w:proofErr w:type="spellStart"/>
      <w:r>
        <w:t>disem</w:t>
      </w:r>
      <w:proofErr w:type="spellEnd"/>
      <w:r>
        <w:t xml:space="preserve"> </w:t>
      </w:r>
      <w:proofErr w:type="spellStart"/>
      <w:r>
        <w:t>liecht</w:t>
      </w:r>
      <w:proofErr w:type="spellEnd"/>
      <w:r>
        <w:t xml:space="preserve"> / und in </w:t>
      </w:r>
      <w:proofErr w:type="spellStart"/>
      <w:r>
        <w:t>diser</w:t>
      </w:r>
      <w:proofErr w:type="spellEnd"/>
      <w:r>
        <w:t xml:space="preserve"> lieb / und </w:t>
      </w:r>
      <w:proofErr w:type="spellStart"/>
      <w:r>
        <w:t>auß</w:t>
      </w:r>
      <w:proofErr w:type="spellEnd"/>
      <w:r>
        <w:t xml:space="preserve"> demselben / durch </w:t>
      </w:r>
      <w:proofErr w:type="spellStart"/>
      <w:r>
        <w:t>dasselb</w:t>
      </w:r>
      <w:proofErr w:type="spellEnd"/>
      <w:r>
        <w:t xml:space="preserve"> / wider in </w:t>
      </w:r>
      <w:proofErr w:type="spellStart"/>
      <w:r>
        <w:t>dasselb</w:t>
      </w:r>
      <w:proofErr w:type="spellEnd"/>
      <w:r>
        <w:t xml:space="preserve"> / Und da </w:t>
      </w:r>
      <w:proofErr w:type="spellStart"/>
      <w:r>
        <w:t>wirt</w:t>
      </w:r>
      <w:proofErr w:type="spellEnd"/>
      <w:r>
        <w:t xml:space="preserve"> und ist </w:t>
      </w:r>
      <w:proofErr w:type="spellStart"/>
      <w:r>
        <w:t>ain</w:t>
      </w:r>
      <w:proofErr w:type="spellEnd"/>
      <w:r>
        <w:t xml:space="preserve"> </w:t>
      </w:r>
      <w:proofErr w:type="spellStart"/>
      <w:r>
        <w:t>genuegde</w:t>
      </w:r>
      <w:proofErr w:type="spellEnd"/>
      <w:r>
        <w:t xml:space="preserve"> und </w:t>
      </w:r>
      <w:proofErr w:type="spellStart"/>
      <w:r>
        <w:t>ain</w:t>
      </w:r>
      <w:proofErr w:type="spellEnd"/>
      <w:r>
        <w:t xml:space="preserve"> </w:t>
      </w:r>
      <w:proofErr w:type="spellStart"/>
      <w:r>
        <w:t>stillsteen</w:t>
      </w:r>
      <w:proofErr w:type="spellEnd"/>
      <w:r>
        <w:t xml:space="preserve"> / nicht zu </w:t>
      </w:r>
      <w:proofErr w:type="spellStart"/>
      <w:r>
        <w:t>begern</w:t>
      </w:r>
      <w:proofErr w:type="spellEnd"/>
      <w:r>
        <w:t xml:space="preserve"> </w:t>
      </w:r>
      <w:proofErr w:type="spellStart"/>
      <w:r>
        <w:t>meer</w:t>
      </w:r>
      <w:proofErr w:type="spellEnd"/>
      <w:r>
        <w:t xml:space="preserve"> oder minder / zu wissen / zu haben / zu leben / zu sterben / zu sein oder </w:t>
      </w:r>
      <w:proofErr w:type="spellStart"/>
      <w:r>
        <w:t>nit</w:t>
      </w:r>
      <w:proofErr w:type="spellEnd"/>
      <w:r>
        <w:t xml:space="preserve"> zu sein / und was des ist / das </w:t>
      </w:r>
      <w:proofErr w:type="spellStart"/>
      <w:r>
        <w:t>wirt</w:t>
      </w:r>
      <w:proofErr w:type="spellEnd"/>
      <w:r>
        <w:t xml:space="preserve"> und ist alles </w:t>
      </w:r>
      <w:proofErr w:type="spellStart"/>
      <w:r>
        <w:t>ain</w:t>
      </w:r>
      <w:proofErr w:type="spellEnd"/>
      <w:r>
        <w:t xml:space="preserve"> und gleich / und da </w:t>
      </w:r>
      <w:proofErr w:type="spellStart"/>
      <w:r>
        <w:t>wirt</w:t>
      </w:r>
      <w:proofErr w:type="spellEnd"/>
      <w:r>
        <w:t xml:space="preserve"> nicht geklagt dann </w:t>
      </w:r>
      <w:proofErr w:type="spellStart"/>
      <w:r>
        <w:t>allain</w:t>
      </w:r>
      <w:proofErr w:type="spellEnd"/>
      <w:r>
        <w:t xml:space="preserve"> </w:t>
      </w:r>
      <w:proofErr w:type="spellStart"/>
      <w:r>
        <w:t>sünd</w:t>
      </w:r>
      <w:proofErr w:type="spellEnd"/>
      <w:r>
        <w:t xml:space="preserve"> / und was des sey das ist vor gesagt / Das ist / anders </w:t>
      </w:r>
      <w:proofErr w:type="spellStart"/>
      <w:r>
        <w:t>woellen</w:t>
      </w:r>
      <w:proofErr w:type="spellEnd"/>
      <w:r>
        <w:t xml:space="preserve"> dann das </w:t>
      </w:r>
      <w:proofErr w:type="spellStart"/>
      <w:r>
        <w:t>ainfaeltig</w:t>
      </w:r>
      <w:proofErr w:type="spellEnd"/>
      <w:r>
        <w:t xml:space="preserve"> </w:t>
      </w:r>
      <w:proofErr w:type="spellStart"/>
      <w:r>
        <w:t>volkommen</w:t>
      </w:r>
      <w:proofErr w:type="spellEnd"/>
      <w:r>
        <w:t xml:space="preserve"> gut / oder der </w:t>
      </w:r>
      <w:proofErr w:type="spellStart"/>
      <w:r>
        <w:t>ain</w:t>
      </w:r>
      <w:proofErr w:type="spellEnd"/>
      <w:r>
        <w:t xml:space="preserve"> ewig will / und on und wider </w:t>
      </w:r>
      <w:proofErr w:type="spellStart"/>
      <w:r>
        <w:t>dasselb</w:t>
      </w:r>
      <w:proofErr w:type="spellEnd"/>
      <w:r>
        <w:t xml:space="preserve"> / oder denselben </w:t>
      </w:r>
      <w:proofErr w:type="spellStart"/>
      <w:r>
        <w:t>ainen</w:t>
      </w:r>
      <w:proofErr w:type="spellEnd"/>
      <w:r>
        <w:t xml:space="preserve"> willen / </w:t>
      </w:r>
      <w:proofErr w:type="spellStart"/>
      <w:r>
        <w:t>woellen</w:t>
      </w:r>
      <w:proofErr w:type="spellEnd"/>
      <w:r>
        <w:t xml:space="preserve">. Und was </w:t>
      </w:r>
      <w:proofErr w:type="spellStart"/>
      <w:r>
        <w:t>hierauß</w:t>
      </w:r>
      <w:proofErr w:type="spellEnd"/>
      <w:r>
        <w:t xml:space="preserve"> geschicht / als liegen / </w:t>
      </w:r>
      <w:proofErr w:type="spellStart"/>
      <w:r>
        <w:t>triegen</w:t>
      </w:r>
      <w:proofErr w:type="spellEnd"/>
      <w:r>
        <w:t xml:space="preserve"> / </w:t>
      </w:r>
      <w:proofErr w:type="spellStart"/>
      <w:r>
        <w:t>ungerechtikait</w:t>
      </w:r>
      <w:proofErr w:type="spellEnd"/>
      <w:r>
        <w:t xml:space="preserve"> / </w:t>
      </w:r>
      <w:proofErr w:type="spellStart"/>
      <w:r>
        <w:t>falschait</w:t>
      </w:r>
      <w:proofErr w:type="spellEnd"/>
      <w:r>
        <w:t xml:space="preserve"> / und alle </w:t>
      </w:r>
      <w:proofErr w:type="spellStart"/>
      <w:r>
        <w:t>untugend</w:t>
      </w:r>
      <w:proofErr w:type="spellEnd"/>
      <w:r>
        <w:t xml:space="preserve">. und </w:t>
      </w:r>
      <w:proofErr w:type="spellStart"/>
      <w:r>
        <w:t>kurtz</w:t>
      </w:r>
      <w:proofErr w:type="spellEnd"/>
      <w:r>
        <w:t xml:space="preserve"> / alles das man </w:t>
      </w:r>
      <w:proofErr w:type="spellStart"/>
      <w:r>
        <w:t>sünd</w:t>
      </w:r>
      <w:proofErr w:type="spellEnd"/>
      <w:r>
        <w:t xml:space="preserve"> </w:t>
      </w:r>
      <w:proofErr w:type="spellStart"/>
      <w:r>
        <w:t>haißt</w:t>
      </w:r>
      <w:proofErr w:type="spellEnd"/>
      <w:r>
        <w:t xml:space="preserve"> und ist / das </w:t>
      </w:r>
      <w:proofErr w:type="spellStart"/>
      <w:r>
        <w:t>kumpt</w:t>
      </w:r>
      <w:proofErr w:type="spellEnd"/>
      <w:r>
        <w:t xml:space="preserve"> alles davon </w:t>
      </w:r>
      <w:proofErr w:type="spellStart"/>
      <w:r>
        <w:t>daz</w:t>
      </w:r>
      <w:proofErr w:type="spellEnd"/>
      <w:r>
        <w:t xml:space="preserve"> man anders will dann </w:t>
      </w:r>
      <w:proofErr w:type="spellStart"/>
      <w:r>
        <w:t>got</w:t>
      </w:r>
      <w:proofErr w:type="spellEnd"/>
      <w:r>
        <w:t xml:space="preserve"> und das war gut / Wann </w:t>
      </w:r>
      <w:proofErr w:type="spellStart"/>
      <w:r>
        <w:t>waer</w:t>
      </w:r>
      <w:proofErr w:type="spellEnd"/>
      <w:r>
        <w:t xml:space="preserve"> </w:t>
      </w:r>
      <w:proofErr w:type="spellStart"/>
      <w:r>
        <w:t>kain</w:t>
      </w:r>
      <w:proofErr w:type="spellEnd"/>
      <w:r>
        <w:t xml:space="preserve"> will dann der </w:t>
      </w:r>
      <w:proofErr w:type="spellStart"/>
      <w:r>
        <w:t>ain</w:t>
      </w:r>
      <w:proofErr w:type="spellEnd"/>
      <w:r>
        <w:t xml:space="preserve"> / so </w:t>
      </w:r>
      <w:proofErr w:type="spellStart"/>
      <w:r>
        <w:t>geschaech</w:t>
      </w:r>
      <w:proofErr w:type="spellEnd"/>
      <w:r>
        <w:t xml:space="preserve"> </w:t>
      </w:r>
      <w:proofErr w:type="spellStart"/>
      <w:r>
        <w:t>nymmer</w:t>
      </w:r>
      <w:proofErr w:type="spellEnd"/>
      <w:r>
        <w:t xml:space="preserve"> </w:t>
      </w:r>
      <w:proofErr w:type="spellStart"/>
      <w:r>
        <w:t>sünd</w:t>
      </w:r>
      <w:proofErr w:type="spellEnd"/>
      <w:r>
        <w:t xml:space="preserve">. und </w:t>
      </w:r>
      <w:proofErr w:type="spellStart"/>
      <w:r>
        <w:t>darumb</w:t>
      </w:r>
      <w:proofErr w:type="spellEnd"/>
      <w:r>
        <w:t xml:space="preserve"> mag man </w:t>
      </w:r>
      <w:proofErr w:type="spellStart"/>
      <w:r>
        <w:t>wol</w:t>
      </w:r>
      <w:proofErr w:type="spellEnd"/>
      <w:r>
        <w:t xml:space="preserve"> sprechen / das aller </w:t>
      </w:r>
      <w:proofErr w:type="spellStart"/>
      <w:r>
        <w:t>aigen</w:t>
      </w:r>
      <w:proofErr w:type="spellEnd"/>
      <w:r>
        <w:t xml:space="preserve"> will </w:t>
      </w:r>
      <w:proofErr w:type="spellStart"/>
      <w:r>
        <w:t>sünd</w:t>
      </w:r>
      <w:proofErr w:type="spellEnd"/>
      <w:r>
        <w:t xml:space="preserve"> sey / und ist anders nicht dann alles das darauß geschicht. Und diß </w:t>
      </w:r>
      <w:proofErr w:type="spellStart"/>
      <w:r>
        <w:t>wirt</w:t>
      </w:r>
      <w:proofErr w:type="spellEnd"/>
      <w:r>
        <w:t xml:space="preserve"> </w:t>
      </w:r>
      <w:proofErr w:type="spellStart"/>
      <w:r>
        <w:t>allain</w:t>
      </w:r>
      <w:proofErr w:type="spellEnd"/>
      <w:r>
        <w:t xml:space="preserve"> geklagt in </w:t>
      </w:r>
      <w:proofErr w:type="spellStart"/>
      <w:r>
        <w:t>ainem</w:t>
      </w:r>
      <w:proofErr w:type="spellEnd"/>
      <w:r>
        <w:t xml:space="preserve"> waren vergotten </w:t>
      </w:r>
      <w:proofErr w:type="spellStart"/>
      <w:r>
        <w:t>menschen</w:t>
      </w:r>
      <w:proofErr w:type="spellEnd"/>
      <w:r>
        <w:t xml:space="preserve"> / und </w:t>
      </w:r>
      <w:proofErr w:type="spellStart"/>
      <w:r>
        <w:t>wirt</w:t>
      </w:r>
      <w:proofErr w:type="spellEnd"/>
      <w:r>
        <w:t xml:space="preserve"> </w:t>
      </w:r>
      <w:proofErr w:type="spellStart"/>
      <w:r>
        <w:t>allso</w:t>
      </w:r>
      <w:proofErr w:type="spellEnd"/>
      <w:r>
        <w:t xml:space="preserve"> </w:t>
      </w:r>
      <w:proofErr w:type="spellStart"/>
      <w:r>
        <w:t>seer</w:t>
      </w:r>
      <w:proofErr w:type="spellEnd"/>
      <w:r>
        <w:t xml:space="preserve"> geklagt / und thut also </w:t>
      </w:r>
      <w:proofErr w:type="spellStart"/>
      <w:r>
        <w:t>wee</w:t>
      </w:r>
      <w:proofErr w:type="spellEnd"/>
      <w:r>
        <w:t xml:space="preserve"> / das </w:t>
      </w:r>
      <w:proofErr w:type="spellStart"/>
      <w:r>
        <w:t>derselb</w:t>
      </w:r>
      <w:proofErr w:type="spellEnd"/>
      <w:r>
        <w:t xml:space="preserve"> </w:t>
      </w:r>
      <w:proofErr w:type="spellStart"/>
      <w:r>
        <w:t>mennsch</w:t>
      </w:r>
      <w:proofErr w:type="spellEnd"/>
      <w:r>
        <w:t xml:space="preserve"> </w:t>
      </w:r>
      <w:proofErr w:type="spellStart"/>
      <w:r>
        <w:t>solt</w:t>
      </w:r>
      <w:proofErr w:type="spellEnd"/>
      <w:r>
        <w:t xml:space="preserve"> er hundert </w:t>
      </w:r>
      <w:proofErr w:type="spellStart"/>
      <w:r>
        <w:t>schaentlich</w:t>
      </w:r>
      <w:proofErr w:type="spellEnd"/>
      <w:r>
        <w:t xml:space="preserve"> / peinlich </w:t>
      </w:r>
      <w:proofErr w:type="spellStart"/>
      <w:r>
        <w:t>tod</w:t>
      </w:r>
      <w:proofErr w:type="spellEnd"/>
      <w:r>
        <w:t xml:space="preserve"> leiden / das </w:t>
      </w:r>
      <w:proofErr w:type="spellStart"/>
      <w:r>
        <w:t>wurd</w:t>
      </w:r>
      <w:proofErr w:type="spellEnd"/>
      <w:r>
        <w:t xml:space="preserve"> </w:t>
      </w:r>
      <w:proofErr w:type="spellStart"/>
      <w:r>
        <w:t>nit</w:t>
      </w:r>
      <w:proofErr w:type="spellEnd"/>
      <w:r>
        <w:t xml:space="preserve"> also </w:t>
      </w:r>
      <w:proofErr w:type="spellStart"/>
      <w:r>
        <w:t>seer</w:t>
      </w:r>
      <w:proofErr w:type="spellEnd"/>
      <w:r>
        <w:t xml:space="preserve"> geklagt / und </w:t>
      </w:r>
      <w:proofErr w:type="spellStart"/>
      <w:r>
        <w:t>thet</w:t>
      </w:r>
      <w:proofErr w:type="spellEnd"/>
      <w:r>
        <w:t xml:space="preserve"> </w:t>
      </w:r>
      <w:proofErr w:type="spellStart"/>
      <w:r>
        <w:t>nit</w:t>
      </w:r>
      <w:proofErr w:type="spellEnd"/>
      <w:r>
        <w:t xml:space="preserve"> also </w:t>
      </w:r>
      <w:proofErr w:type="spellStart"/>
      <w:r>
        <w:t>wee</w:t>
      </w:r>
      <w:proofErr w:type="spellEnd"/>
      <w:r>
        <w:t xml:space="preserve"> als </w:t>
      </w:r>
      <w:proofErr w:type="spellStart"/>
      <w:r>
        <w:t>sünd</w:t>
      </w:r>
      <w:proofErr w:type="spellEnd"/>
      <w:r>
        <w:t xml:space="preserve">. und das muß </w:t>
      </w:r>
      <w:proofErr w:type="spellStart"/>
      <w:r>
        <w:t>beleiben</w:t>
      </w:r>
      <w:proofErr w:type="spellEnd"/>
      <w:r>
        <w:t xml:space="preserve"> biß in den leiblichen </w:t>
      </w:r>
      <w:proofErr w:type="spellStart"/>
      <w:r>
        <w:t>tod</w:t>
      </w:r>
      <w:proofErr w:type="spellEnd"/>
      <w:r>
        <w:t xml:space="preserve"> / Und </w:t>
      </w:r>
      <w:proofErr w:type="spellStart"/>
      <w:r>
        <w:t>wa</w:t>
      </w:r>
      <w:proofErr w:type="spellEnd"/>
      <w:r>
        <w:t xml:space="preserve"> das </w:t>
      </w:r>
      <w:proofErr w:type="spellStart"/>
      <w:r>
        <w:t>nit</w:t>
      </w:r>
      <w:proofErr w:type="spellEnd"/>
      <w:r>
        <w:t xml:space="preserve"> ist / da ist auch </w:t>
      </w:r>
      <w:proofErr w:type="spellStart"/>
      <w:r>
        <w:t>nit</w:t>
      </w:r>
      <w:proofErr w:type="spellEnd"/>
      <w:r>
        <w:t xml:space="preserve"> </w:t>
      </w:r>
      <w:proofErr w:type="spellStart"/>
      <w:r>
        <w:t>ain</w:t>
      </w:r>
      <w:proofErr w:type="spellEnd"/>
      <w:r>
        <w:t xml:space="preserve"> war </w:t>
      </w:r>
      <w:proofErr w:type="spellStart"/>
      <w:r>
        <w:t>goetlich</w:t>
      </w:r>
      <w:proofErr w:type="spellEnd"/>
      <w:r>
        <w:t xml:space="preserve"> oder </w:t>
      </w:r>
      <w:proofErr w:type="spellStart"/>
      <w:r>
        <w:t>vergotter</w:t>
      </w:r>
      <w:proofErr w:type="spellEnd"/>
      <w:r>
        <w:t xml:space="preserve"> </w:t>
      </w:r>
      <w:proofErr w:type="spellStart"/>
      <w:r>
        <w:t>mensch</w:t>
      </w:r>
      <w:proofErr w:type="spellEnd"/>
      <w:r>
        <w:t xml:space="preserve"> on </w:t>
      </w:r>
      <w:proofErr w:type="spellStart"/>
      <w:r>
        <w:t>zweifel</w:t>
      </w:r>
      <w:proofErr w:type="spellEnd"/>
      <w:r>
        <w:t xml:space="preserve">. </w:t>
      </w:r>
    </w:p>
    <w:p w14:paraId="74C94EFA" w14:textId="77777777" w:rsidR="00243995" w:rsidRDefault="00243995" w:rsidP="00243995">
      <w:pPr>
        <w:pStyle w:val="StandardWeb"/>
      </w:pPr>
      <w:r>
        <w:t xml:space="preserve">Seyd nun in </w:t>
      </w:r>
      <w:proofErr w:type="spellStart"/>
      <w:r>
        <w:t>disem</w:t>
      </w:r>
      <w:proofErr w:type="spellEnd"/>
      <w:r>
        <w:t xml:space="preserve"> </w:t>
      </w:r>
      <w:proofErr w:type="spellStart"/>
      <w:r>
        <w:t>liecht</w:t>
      </w:r>
      <w:proofErr w:type="spellEnd"/>
      <w:r>
        <w:t xml:space="preserve"> und in </w:t>
      </w:r>
      <w:proofErr w:type="spellStart"/>
      <w:r>
        <w:t>diser</w:t>
      </w:r>
      <w:proofErr w:type="spellEnd"/>
      <w:r>
        <w:t xml:space="preserve"> lieb / alle gut in </w:t>
      </w:r>
      <w:proofErr w:type="spellStart"/>
      <w:r>
        <w:t>ainem</w:t>
      </w:r>
      <w:proofErr w:type="spellEnd"/>
      <w:r>
        <w:t xml:space="preserve"> / und als </w:t>
      </w:r>
      <w:proofErr w:type="spellStart"/>
      <w:r>
        <w:t>ain</w:t>
      </w:r>
      <w:proofErr w:type="spellEnd"/>
      <w:r>
        <w:t xml:space="preserve"> / und das </w:t>
      </w:r>
      <w:proofErr w:type="spellStart"/>
      <w:r>
        <w:t>ain</w:t>
      </w:r>
      <w:proofErr w:type="spellEnd"/>
      <w:r>
        <w:t xml:space="preserve"> in allem / und in allen als </w:t>
      </w:r>
      <w:proofErr w:type="spellStart"/>
      <w:r>
        <w:t>ain</w:t>
      </w:r>
      <w:proofErr w:type="spellEnd"/>
      <w:r>
        <w:t xml:space="preserve"> und als alle / geliebt </w:t>
      </w:r>
      <w:proofErr w:type="spellStart"/>
      <w:r>
        <w:t>wirt</w:t>
      </w:r>
      <w:proofErr w:type="spellEnd"/>
      <w:r>
        <w:t xml:space="preserve"> / so muß alles das da geliebt werden das guten </w:t>
      </w:r>
      <w:proofErr w:type="spellStart"/>
      <w:r>
        <w:t>namen</w:t>
      </w:r>
      <w:proofErr w:type="spellEnd"/>
      <w:r>
        <w:t xml:space="preserve"> in der </w:t>
      </w:r>
      <w:proofErr w:type="spellStart"/>
      <w:r>
        <w:t>warhait</w:t>
      </w:r>
      <w:proofErr w:type="spellEnd"/>
      <w:r>
        <w:t xml:space="preserve"> hat / als </w:t>
      </w:r>
      <w:proofErr w:type="spellStart"/>
      <w:r>
        <w:t>tugend</w:t>
      </w:r>
      <w:proofErr w:type="spellEnd"/>
      <w:r>
        <w:t xml:space="preserve"> / </w:t>
      </w:r>
      <w:proofErr w:type="spellStart"/>
      <w:r>
        <w:t>ordnung</w:t>
      </w:r>
      <w:proofErr w:type="spellEnd"/>
      <w:r>
        <w:t xml:space="preserve"> / </w:t>
      </w:r>
      <w:proofErr w:type="spellStart"/>
      <w:r>
        <w:t>redlichait</w:t>
      </w:r>
      <w:proofErr w:type="spellEnd"/>
      <w:r>
        <w:t xml:space="preserve"> / </w:t>
      </w:r>
      <w:proofErr w:type="spellStart"/>
      <w:r>
        <w:t>gerechtigkait</w:t>
      </w:r>
      <w:proofErr w:type="spellEnd"/>
      <w:r>
        <w:t xml:space="preserve"> / </w:t>
      </w:r>
      <w:proofErr w:type="spellStart"/>
      <w:r>
        <w:t>warhait</w:t>
      </w:r>
      <w:proofErr w:type="spellEnd"/>
      <w:r>
        <w:t xml:space="preserve"> / und dergleichen. Und alles das </w:t>
      </w:r>
      <w:proofErr w:type="spellStart"/>
      <w:r>
        <w:t>got</w:t>
      </w:r>
      <w:proofErr w:type="spellEnd"/>
      <w:r>
        <w:t xml:space="preserve"> und dem warn gut </w:t>
      </w:r>
      <w:proofErr w:type="spellStart"/>
      <w:r>
        <w:t>zugehoert</w:t>
      </w:r>
      <w:proofErr w:type="spellEnd"/>
      <w:r>
        <w:t xml:space="preserve"> / und sein </w:t>
      </w:r>
      <w:proofErr w:type="spellStart"/>
      <w:r>
        <w:t>aigen</w:t>
      </w:r>
      <w:proofErr w:type="spellEnd"/>
      <w:r>
        <w:t xml:space="preserve"> ist / das </w:t>
      </w:r>
      <w:proofErr w:type="spellStart"/>
      <w:r>
        <w:t>wirt</w:t>
      </w:r>
      <w:proofErr w:type="spellEnd"/>
      <w:r>
        <w:t xml:space="preserve"> da geliebt und gelobt / Und alles das dem wider / und on diß ist / das ist leiden und </w:t>
      </w:r>
      <w:proofErr w:type="spellStart"/>
      <w:r>
        <w:t>pein</w:t>
      </w:r>
      <w:proofErr w:type="spellEnd"/>
      <w:r>
        <w:t xml:space="preserve"> / und </w:t>
      </w:r>
      <w:proofErr w:type="spellStart"/>
      <w:r>
        <w:t>wirt</w:t>
      </w:r>
      <w:proofErr w:type="spellEnd"/>
      <w:r>
        <w:t xml:space="preserve"> </w:t>
      </w:r>
      <w:proofErr w:type="spellStart"/>
      <w:r>
        <w:t>geklaget</w:t>
      </w:r>
      <w:proofErr w:type="spellEnd"/>
      <w:r>
        <w:t xml:space="preserve"> als </w:t>
      </w:r>
      <w:proofErr w:type="spellStart"/>
      <w:r>
        <w:t>sünd</w:t>
      </w:r>
      <w:proofErr w:type="spellEnd"/>
      <w:r>
        <w:t xml:space="preserve">. wann es in der </w:t>
      </w:r>
      <w:proofErr w:type="spellStart"/>
      <w:r>
        <w:t>warhait</w:t>
      </w:r>
      <w:proofErr w:type="spellEnd"/>
      <w:r>
        <w:t xml:space="preserve"> </w:t>
      </w:r>
      <w:proofErr w:type="spellStart"/>
      <w:r>
        <w:t>sünd</w:t>
      </w:r>
      <w:proofErr w:type="spellEnd"/>
      <w:r>
        <w:t xml:space="preserve"> ist / Und in </w:t>
      </w:r>
      <w:proofErr w:type="spellStart"/>
      <w:r>
        <w:t>woelchem</w:t>
      </w:r>
      <w:proofErr w:type="spellEnd"/>
      <w:r>
        <w:t xml:space="preserve"> </w:t>
      </w:r>
      <w:proofErr w:type="spellStart"/>
      <w:r>
        <w:t>menschen</w:t>
      </w:r>
      <w:proofErr w:type="spellEnd"/>
      <w:r>
        <w:t xml:space="preserve"> gelebt </w:t>
      </w:r>
      <w:proofErr w:type="spellStart"/>
      <w:r>
        <w:t>wirt</w:t>
      </w:r>
      <w:proofErr w:type="spellEnd"/>
      <w:r>
        <w:t xml:space="preserve"> in dem waren </w:t>
      </w:r>
      <w:proofErr w:type="spellStart"/>
      <w:r>
        <w:t>liecht</w:t>
      </w:r>
      <w:proofErr w:type="spellEnd"/>
      <w:r>
        <w:t xml:space="preserve"> / und in der warn lieb / das ist das </w:t>
      </w:r>
      <w:proofErr w:type="spellStart"/>
      <w:r>
        <w:t>edelst</w:t>
      </w:r>
      <w:proofErr w:type="spellEnd"/>
      <w:r>
        <w:t xml:space="preserve"> / </w:t>
      </w:r>
      <w:proofErr w:type="spellStart"/>
      <w:r>
        <w:t>best</w:t>
      </w:r>
      <w:proofErr w:type="spellEnd"/>
      <w:r>
        <w:t xml:space="preserve"> / und </w:t>
      </w:r>
      <w:proofErr w:type="spellStart"/>
      <w:r>
        <w:t>wirdigst</w:t>
      </w:r>
      <w:proofErr w:type="spellEnd"/>
      <w:r>
        <w:t xml:space="preserve"> leben das </w:t>
      </w:r>
      <w:proofErr w:type="spellStart"/>
      <w:r>
        <w:t>ye</w:t>
      </w:r>
      <w:proofErr w:type="spellEnd"/>
      <w:r>
        <w:t xml:space="preserve"> ward / oder </w:t>
      </w:r>
      <w:proofErr w:type="spellStart"/>
      <w:r>
        <w:t>ymmer</w:t>
      </w:r>
      <w:proofErr w:type="spellEnd"/>
      <w:r>
        <w:t xml:space="preserve"> </w:t>
      </w:r>
      <w:proofErr w:type="spellStart"/>
      <w:r>
        <w:t>wirt</w:t>
      </w:r>
      <w:proofErr w:type="spellEnd"/>
      <w:r>
        <w:t xml:space="preserve"> / </w:t>
      </w:r>
      <w:proofErr w:type="spellStart"/>
      <w:r>
        <w:t>Darumb</w:t>
      </w:r>
      <w:proofErr w:type="spellEnd"/>
      <w:r>
        <w:t xml:space="preserve"> muß es auch geliebt und gelobt werden über alle leben / und diß was und ist in Christo in </w:t>
      </w:r>
      <w:proofErr w:type="spellStart"/>
      <w:r>
        <w:t>gantzer</w:t>
      </w:r>
      <w:proofErr w:type="spellEnd"/>
      <w:r>
        <w:t xml:space="preserve"> </w:t>
      </w:r>
      <w:proofErr w:type="spellStart"/>
      <w:r>
        <w:t>volkommenhait</w:t>
      </w:r>
      <w:proofErr w:type="spellEnd"/>
      <w:r>
        <w:t xml:space="preserve"> / er </w:t>
      </w:r>
      <w:proofErr w:type="spellStart"/>
      <w:r>
        <w:t>waer</w:t>
      </w:r>
      <w:proofErr w:type="spellEnd"/>
      <w:r>
        <w:t xml:space="preserve"> anders </w:t>
      </w:r>
      <w:proofErr w:type="spellStart"/>
      <w:r>
        <w:t>nit</w:t>
      </w:r>
      <w:proofErr w:type="spellEnd"/>
      <w:r>
        <w:t xml:space="preserve"> Christus. Und diese lieb (davon diß edel leben geliebet </w:t>
      </w:r>
      <w:proofErr w:type="spellStart"/>
      <w:r>
        <w:t>wirt</w:t>
      </w:r>
      <w:proofErr w:type="spellEnd"/>
      <w:r>
        <w:t xml:space="preserve"> / und alles gut) macht / </w:t>
      </w:r>
      <w:proofErr w:type="spellStart"/>
      <w:r>
        <w:t>daz</w:t>
      </w:r>
      <w:proofErr w:type="spellEnd"/>
      <w:r>
        <w:t xml:space="preserve"> alles das / </w:t>
      </w:r>
      <w:proofErr w:type="spellStart"/>
      <w:r>
        <w:t>daz</w:t>
      </w:r>
      <w:proofErr w:type="spellEnd"/>
      <w:r>
        <w:t xml:space="preserve"> zu leiden / zu tun / oder zu geschehen </w:t>
      </w:r>
      <w:proofErr w:type="spellStart"/>
      <w:r>
        <w:t>gebürt</w:t>
      </w:r>
      <w:proofErr w:type="spellEnd"/>
      <w:r>
        <w:t xml:space="preserve"> / und sein muß oder </w:t>
      </w:r>
      <w:proofErr w:type="spellStart"/>
      <w:r>
        <w:t>sol</w:t>
      </w:r>
      <w:proofErr w:type="spellEnd"/>
      <w:r>
        <w:t xml:space="preserve"> / das </w:t>
      </w:r>
      <w:proofErr w:type="spellStart"/>
      <w:r>
        <w:t>wirt</w:t>
      </w:r>
      <w:proofErr w:type="spellEnd"/>
      <w:r>
        <w:t xml:space="preserve"> alles </w:t>
      </w:r>
      <w:proofErr w:type="spellStart"/>
      <w:r>
        <w:t>willigklich</w:t>
      </w:r>
      <w:proofErr w:type="spellEnd"/>
      <w:r>
        <w:t xml:space="preserve"> und gern </w:t>
      </w:r>
      <w:proofErr w:type="spellStart"/>
      <w:r>
        <w:t>gethon</w:t>
      </w:r>
      <w:proofErr w:type="spellEnd"/>
      <w:r>
        <w:t xml:space="preserve"> und gelitten / wie </w:t>
      </w:r>
      <w:proofErr w:type="spellStart"/>
      <w:r>
        <w:t>schwaer</w:t>
      </w:r>
      <w:proofErr w:type="spellEnd"/>
      <w:r>
        <w:t xml:space="preserve"> es der </w:t>
      </w:r>
      <w:proofErr w:type="spellStart"/>
      <w:r>
        <w:t>natur</w:t>
      </w:r>
      <w:proofErr w:type="spellEnd"/>
      <w:r>
        <w:t xml:space="preserve"> ist. </w:t>
      </w:r>
      <w:proofErr w:type="spellStart"/>
      <w:r>
        <w:t>Darumb</w:t>
      </w:r>
      <w:proofErr w:type="spellEnd"/>
      <w:r>
        <w:t xml:space="preserve"> spricht Jesus. Mein joch ist </w:t>
      </w:r>
      <w:proofErr w:type="spellStart"/>
      <w:r>
        <w:t>sueß</w:t>
      </w:r>
      <w:proofErr w:type="spellEnd"/>
      <w:r>
        <w:t xml:space="preserve"> / und mein </w:t>
      </w:r>
      <w:proofErr w:type="spellStart"/>
      <w:r>
        <w:t>bürd</w:t>
      </w:r>
      <w:proofErr w:type="spellEnd"/>
      <w:r>
        <w:t xml:space="preserve"> leicht. Das </w:t>
      </w:r>
      <w:proofErr w:type="spellStart"/>
      <w:r>
        <w:t>kumpt</w:t>
      </w:r>
      <w:proofErr w:type="spellEnd"/>
      <w:r>
        <w:t xml:space="preserve"> von der lieb die diß edel leben liebt. </w:t>
      </w:r>
      <w:proofErr w:type="spellStart"/>
      <w:r>
        <w:t>dises</w:t>
      </w:r>
      <w:proofErr w:type="spellEnd"/>
      <w:r>
        <w:t xml:space="preserve"> mag man </w:t>
      </w:r>
      <w:proofErr w:type="spellStart"/>
      <w:r>
        <w:t>mercken</w:t>
      </w:r>
      <w:proofErr w:type="spellEnd"/>
      <w:r>
        <w:t xml:space="preserve"> bey den </w:t>
      </w:r>
      <w:proofErr w:type="spellStart"/>
      <w:r>
        <w:t>aposteln</w:t>
      </w:r>
      <w:proofErr w:type="spellEnd"/>
      <w:r>
        <w:t xml:space="preserve"> und </w:t>
      </w:r>
      <w:proofErr w:type="spellStart"/>
      <w:r>
        <w:t>martrern</w:t>
      </w:r>
      <w:proofErr w:type="spellEnd"/>
      <w:r>
        <w:t xml:space="preserve"> / die </w:t>
      </w:r>
      <w:proofErr w:type="spellStart"/>
      <w:r>
        <w:t>liten</w:t>
      </w:r>
      <w:proofErr w:type="spellEnd"/>
      <w:r>
        <w:t xml:space="preserve"> willig und gern was </w:t>
      </w:r>
      <w:proofErr w:type="spellStart"/>
      <w:r>
        <w:t>jn</w:t>
      </w:r>
      <w:proofErr w:type="spellEnd"/>
      <w:r>
        <w:t xml:space="preserve"> zu leiden </w:t>
      </w:r>
      <w:proofErr w:type="spellStart"/>
      <w:r>
        <w:t>zustund</w:t>
      </w:r>
      <w:proofErr w:type="spellEnd"/>
      <w:r>
        <w:t xml:space="preserve"> / und </w:t>
      </w:r>
      <w:proofErr w:type="spellStart"/>
      <w:r>
        <w:t>begerten</w:t>
      </w:r>
      <w:proofErr w:type="spellEnd"/>
      <w:r>
        <w:t xml:space="preserve"> </w:t>
      </w:r>
      <w:proofErr w:type="spellStart"/>
      <w:r>
        <w:t>nit</w:t>
      </w:r>
      <w:proofErr w:type="spellEnd"/>
      <w:r>
        <w:t xml:space="preserve"> von </w:t>
      </w:r>
      <w:proofErr w:type="spellStart"/>
      <w:r>
        <w:t>got</w:t>
      </w:r>
      <w:proofErr w:type="spellEnd"/>
      <w:r>
        <w:t xml:space="preserve"> das </w:t>
      </w:r>
      <w:proofErr w:type="spellStart"/>
      <w:r>
        <w:t>jn</w:t>
      </w:r>
      <w:proofErr w:type="spellEnd"/>
      <w:r>
        <w:t xml:space="preserve"> das leiden oder die </w:t>
      </w:r>
      <w:proofErr w:type="spellStart"/>
      <w:r>
        <w:t>pein</w:t>
      </w:r>
      <w:proofErr w:type="spellEnd"/>
      <w:r>
        <w:t xml:space="preserve"> </w:t>
      </w:r>
      <w:proofErr w:type="spellStart"/>
      <w:r>
        <w:t>kürtzer</w:t>
      </w:r>
      <w:proofErr w:type="spellEnd"/>
      <w:r>
        <w:t xml:space="preserve"> / leichter oder minder würd / sonder </w:t>
      </w:r>
      <w:proofErr w:type="spellStart"/>
      <w:r>
        <w:t>allain</w:t>
      </w:r>
      <w:proofErr w:type="spellEnd"/>
      <w:r>
        <w:t xml:space="preserve"> das </w:t>
      </w:r>
      <w:proofErr w:type="spellStart"/>
      <w:r>
        <w:t>sy</w:t>
      </w:r>
      <w:proofErr w:type="spellEnd"/>
      <w:r>
        <w:t xml:space="preserve"> </w:t>
      </w:r>
      <w:proofErr w:type="spellStart"/>
      <w:r>
        <w:t>staet</w:t>
      </w:r>
      <w:proofErr w:type="spellEnd"/>
      <w:r>
        <w:t xml:space="preserve"> und </w:t>
      </w:r>
      <w:proofErr w:type="spellStart"/>
      <w:r>
        <w:t>bestaendig</w:t>
      </w:r>
      <w:proofErr w:type="spellEnd"/>
      <w:r>
        <w:t xml:space="preserve"> </w:t>
      </w:r>
      <w:proofErr w:type="spellStart"/>
      <w:r>
        <w:t>beliben</w:t>
      </w:r>
      <w:proofErr w:type="spellEnd"/>
      <w:r>
        <w:t xml:space="preserve">. In der </w:t>
      </w:r>
      <w:proofErr w:type="spellStart"/>
      <w:r>
        <w:t>warhait</w:t>
      </w:r>
      <w:proofErr w:type="spellEnd"/>
      <w:r>
        <w:t xml:space="preserve"> alles das </w:t>
      </w:r>
      <w:proofErr w:type="spellStart"/>
      <w:r>
        <w:t>goetlicher</w:t>
      </w:r>
      <w:proofErr w:type="spellEnd"/>
      <w:r>
        <w:t xml:space="preserve"> lieb </w:t>
      </w:r>
      <w:proofErr w:type="spellStart"/>
      <w:r>
        <w:t>zugehoert</w:t>
      </w:r>
      <w:proofErr w:type="spellEnd"/>
      <w:r>
        <w:t xml:space="preserve"> in </w:t>
      </w:r>
      <w:proofErr w:type="spellStart"/>
      <w:r>
        <w:t>ainem</w:t>
      </w:r>
      <w:proofErr w:type="spellEnd"/>
      <w:r>
        <w:t xml:space="preserve"> </w:t>
      </w:r>
      <w:proofErr w:type="spellStart"/>
      <w:r>
        <w:t>wwaren</w:t>
      </w:r>
      <w:proofErr w:type="spellEnd"/>
      <w:r>
        <w:t xml:space="preserve"> vergotten </w:t>
      </w:r>
      <w:proofErr w:type="spellStart"/>
      <w:r>
        <w:t>menschen</w:t>
      </w:r>
      <w:proofErr w:type="spellEnd"/>
      <w:r>
        <w:t xml:space="preserve"> / das ist als gar </w:t>
      </w:r>
      <w:proofErr w:type="spellStart"/>
      <w:r>
        <w:t>ainfaeltig</w:t>
      </w:r>
      <w:proofErr w:type="spellEnd"/>
      <w:r>
        <w:t xml:space="preserve"> / recht und schlecht / das es mit rechtem </w:t>
      </w:r>
      <w:proofErr w:type="spellStart"/>
      <w:r>
        <w:t>underschaid</w:t>
      </w:r>
      <w:proofErr w:type="spellEnd"/>
      <w:r>
        <w:t xml:space="preserve"> </w:t>
      </w:r>
      <w:proofErr w:type="spellStart"/>
      <w:r>
        <w:t>nye</w:t>
      </w:r>
      <w:proofErr w:type="spellEnd"/>
      <w:r>
        <w:t xml:space="preserve"> gesprochen oder </w:t>
      </w:r>
      <w:proofErr w:type="spellStart"/>
      <w:r>
        <w:t>geschriben</w:t>
      </w:r>
      <w:proofErr w:type="spellEnd"/>
      <w:r>
        <w:t xml:space="preserve"> ward / oder auch nie </w:t>
      </w:r>
      <w:proofErr w:type="spellStart"/>
      <w:r>
        <w:t>erkant</w:t>
      </w:r>
      <w:proofErr w:type="spellEnd"/>
      <w:r>
        <w:t xml:space="preserve"> ward / dann </w:t>
      </w:r>
      <w:proofErr w:type="spellStart"/>
      <w:r>
        <w:t>allain</w:t>
      </w:r>
      <w:proofErr w:type="spellEnd"/>
      <w:r>
        <w:t xml:space="preserve"> das es ist / und das es </w:t>
      </w:r>
      <w:proofErr w:type="spellStart"/>
      <w:r>
        <w:t>nit</w:t>
      </w:r>
      <w:proofErr w:type="spellEnd"/>
      <w:r>
        <w:t xml:space="preserve"> ist / da </w:t>
      </w:r>
      <w:proofErr w:type="spellStart"/>
      <w:r>
        <w:t>kan</w:t>
      </w:r>
      <w:proofErr w:type="spellEnd"/>
      <w:r>
        <w:t xml:space="preserve"> man sein </w:t>
      </w:r>
      <w:proofErr w:type="spellStart"/>
      <w:r>
        <w:t>nit</w:t>
      </w:r>
      <w:proofErr w:type="spellEnd"/>
      <w:r>
        <w:t xml:space="preserve"> </w:t>
      </w:r>
      <w:proofErr w:type="spellStart"/>
      <w:r>
        <w:t>gelauben</w:t>
      </w:r>
      <w:proofErr w:type="spellEnd"/>
      <w:r>
        <w:t xml:space="preserve"> / wie </w:t>
      </w:r>
      <w:proofErr w:type="spellStart"/>
      <w:r>
        <w:t>solt</w:t>
      </w:r>
      <w:proofErr w:type="spellEnd"/>
      <w:r>
        <w:t xml:space="preserve"> man es dann wissen. Nun ist </w:t>
      </w:r>
      <w:proofErr w:type="spellStart"/>
      <w:r>
        <w:t>herwiderumb</w:t>
      </w:r>
      <w:proofErr w:type="spellEnd"/>
      <w:r>
        <w:t xml:space="preserve"> natürlich leben / da </w:t>
      </w:r>
      <w:proofErr w:type="spellStart"/>
      <w:r>
        <w:t>ain</w:t>
      </w:r>
      <w:proofErr w:type="spellEnd"/>
      <w:r>
        <w:t xml:space="preserve"> subtile / behende / kündige </w:t>
      </w:r>
      <w:proofErr w:type="spellStart"/>
      <w:r>
        <w:t>natur</w:t>
      </w:r>
      <w:proofErr w:type="spellEnd"/>
      <w:r>
        <w:t xml:space="preserve"> ist also </w:t>
      </w:r>
      <w:proofErr w:type="spellStart"/>
      <w:r>
        <w:t>manigfaltig</w:t>
      </w:r>
      <w:proofErr w:type="spellEnd"/>
      <w:r>
        <w:t xml:space="preserve"> und </w:t>
      </w:r>
      <w:proofErr w:type="spellStart"/>
      <w:r>
        <w:t>verworen</w:t>
      </w:r>
      <w:proofErr w:type="spellEnd"/>
      <w:r>
        <w:t xml:space="preserve"> / und sucht und findt als </w:t>
      </w:r>
      <w:proofErr w:type="spellStart"/>
      <w:r>
        <w:t>vil</w:t>
      </w:r>
      <w:proofErr w:type="spellEnd"/>
      <w:r>
        <w:t xml:space="preserve"> </w:t>
      </w:r>
      <w:proofErr w:type="spellStart"/>
      <w:r>
        <w:t>winckel</w:t>
      </w:r>
      <w:proofErr w:type="spellEnd"/>
      <w:r>
        <w:t xml:space="preserve"> und </w:t>
      </w:r>
      <w:proofErr w:type="spellStart"/>
      <w:r>
        <w:t>falschait</w:t>
      </w:r>
      <w:proofErr w:type="spellEnd"/>
      <w:r>
        <w:t xml:space="preserve"> und </w:t>
      </w:r>
      <w:proofErr w:type="spellStart"/>
      <w:r>
        <w:t>betriegung</w:t>
      </w:r>
      <w:proofErr w:type="spellEnd"/>
      <w:r>
        <w:t xml:space="preserve"> / und alles </w:t>
      </w:r>
      <w:proofErr w:type="spellStart"/>
      <w:r>
        <w:t>umb</w:t>
      </w:r>
      <w:proofErr w:type="spellEnd"/>
      <w:r>
        <w:t xml:space="preserve"> sich selber / das es auch </w:t>
      </w:r>
      <w:proofErr w:type="spellStart"/>
      <w:r>
        <w:t>nit</w:t>
      </w:r>
      <w:proofErr w:type="spellEnd"/>
      <w:r>
        <w:t xml:space="preserve"> zu sagen und zu schreiben ist / Wenn nun alle </w:t>
      </w:r>
      <w:proofErr w:type="spellStart"/>
      <w:r>
        <w:t>falschait</w:t>
      </w:r>
      <w:proofErr w:type="spellEnd"/>
      <w:r>
        <w:t xml:space="preserve"> betrogen ist / und alle </w:t>
      </w:r>
      <w:proofErr w:type="spellStart"/>
      <w:r>
        <w:t>betriegung</w:t>
      </w:r>
      <w:proofErr w:type="spellEnd"/>
      <w:r>
        <w:t xml:space="preserve"> sich selber von erst </w:t>
      </w:r>
      <w:proofErr w:type="spellStart"/>
      <w:r>
        <w:t>betreügt</w:t>
      </w:r>
      <w:proofErr w:type="spellEnd"/>
      <w:r>
        <w:t xml:space="preserve"> / s geschicht </w:t>
      </w:r>
      <w:proofErr w:type="spellStart"/>
      <w:r>
        <w:t>disem</w:t>
      </w:r>
      <w:proofErr w:type="spellEnd"/>
      <w:r>
        <w:t xml:space="preserve"> falschen </w:t>
      </w:r>
      <w:proofErr w:type="spellStart"/>
      <w:r>
        <w:t>liecht</w:t>
      </w:r>
      <w:proofErr w:type="spellEnd"/>
      <w:r>
        <w:t xml:space="preserve"> und leben auch also. Wann wer </w:t>
      </w:r>
      <w:proofErr w:type="spellStart"/>
      <w:r>
        <w:t>betreügt</w:t>
      </w:r>
      <w:proofErr w:type="spellEnd"/>
      <w:r>
        <w:t xml:space="preserve"> der ist betrogen / davon </w:t>
      </w:r>
      <w:proofErr w:type="spellStart"/>
      <w:r>
        <w:t>mer</w:t>
      </w:r>
      <w:proofErr w:type="spellEnd"/>
      <w:r>
        <w:t xml:space="preserve"> gesagt ist. Und in </w:t>
      </w:r>
      <w:proofErr w:type="spellStart"/>
      <w:r>
        <w:t>disem</w:t>
      </w:r>
      <w:proofErr w:type="spellEnd"/>
      <w:r>
        <w:t xml:space="preserve"> leben und </w:t>
      </w:r>
      <w:proofErr w:type="spellStart"/>
      <w:r>
        <w:t>liecht</w:t>
      </w:r>
      <w:proofErr w:type="spellEnd"/>
      <w:r>
        <w:t xml:space="preserve"> / und seiner lieb ist alles das dem </w:t>
      </w:r>
      <w:proofErr w:type="spellStart"/>
      <w:r>
        <w:t>teüfel</w:t>
      </w:r>
      <w:proofErr w:type="spellEnd"/>
      <w:r>
        <w:t xml:space="preserve"> </w:t>
      </w:r>
      <w:proofErr w:type="spellStart"/>
      <w:r>
        <w:t>zugehoert</w:t>
      </w:r>
      <w:proofErr w:type="spellEnd"/>
      <w:r>
        <w:t xml:space="preserve"> und sein </w:t>
      </w:r>
      <w:proofErr w:type="spellStart"/>
      <w:r>
        <w:t>aigen</w:t>
      </w:r>
      <w:proofErr w:type="spellEnd"/>
      <w:r>
        <w:t xml:space="preserve"> ist / als gar das da </w:t>
      </w:r>
      <w:proofErr w:type="spellStart"/>
      <w:r>
        <w:t>nit</w:t>
      </w:r>
      <w:proofErr w:type="spellEnd"/>
      <w:r>
        <w:t xml:space="preserve"> </w:t>
      </w:r>
      <w:proofErr w:type="spellStart"/>
      <w:r>
        <w:t>underschaid</w:t>
      </w:r>
      <w:proofErr w:type="spellEnd"/>
      <w:r>
        <w:t xml:space="preserve"> ist. wann falsch </w:t>
      </w:r>
      <w:proofErr w:type="spellStart"/>
      <w:r>
        <w:t>liecht</w:t>
      </w:r>
      <w:proofErr w:type="spellEnd"/>
      <w:r>
        <w:t xml:space="preserve"> das ist </w:t>
      </w:r>
      <w:proofErr w:type="spellStart"/>
      <w:r>
        <w:t>teüfel</w:t>
      </w:r>
      <w:proofErr w:type="spellEnd"/>
      <w:r>
        <w:t xml:space="preserve"> / und </w:t>
      </w:r>
      <w:proofErr w:type="spellStart"/>
      <w:r>
        <w:t>teüfel</w:t>
      </w:r>
      <w:proofErr w:type="spellEnd"/>
      <w:r>
        <w:t xml:space="preserve"> ist das </w:t>
      </w:r>
      <w:proofErr w:type="spellStart"/>
      <w:r>
        <w:t>liecht</w:t>
      </w:r>
      <w:proofErr w:type="spellEnd"/>
      <w:r>
        <w:t xml:space="preserve"> / das mag man </w:t>
      </w:r>
      <w:proofErr w:type="spellStart"/>
      <w:r>
        <w:t>mercken</w:t>
      </w:r>
      <w:proofErr w:type="spellEnd"/>
      <w:r>
        <w:t xml:space="preserve"> / Wann </w:t>
      </w:r>
      <w:proofErr w:type="spellStart"/>
      <w:r>
        <w:t>geleich</w:t>
      </w:r>
      <w:proofErr w:type="spellEnd"/>
      <w:r>
        <w:t xml:space="preserve"> als der </w:t>
      </w:r>
      <w:proofErr w:type="spellStart"/>
      <w:r>
        <w:t>teüfel</w:t>
      </w:r>
      <w:proofErr w:type="spellEnd"/>
      <w:r>
        <w:t xml:space="preserve"> </w:t>
      </w:r>
      <w:proofErr w:type="spellStart"/>
      <w:r>
        <w:t>maint</w:t>
      </w:r>
      <w:proofErr w:type="spellEnd"/>
      <w:r>
        <w:t xml:space="preserve"> er sey </w:t>
      </w:r>
      <w:proofErr w:type="spellStart"/>
      <w:r>
        <w:t>got</w:t>
      </w:r>
      <w:proofErr w:type="spellEnd"/>
      <w:r>
        <w:t xml:space="preserve"> / oder </w:t>
      </w:r>
      <w:proofErr w:type="spellStart"/>
      <w:r>
        <w:t>waer</w:t>
      </w:r>
      <w:proofErr w:type="spellEnd"/>
      <w:r>
        <w:t xml:space="preserve"> gern </w:t>
      </w:r>
      <w:proofErr w:type="spellStart"/>
      <w:r>
        <w:t>got</w:t>
      </w:r>
      <w:proofErr w:type="spellEnd"/>
      <w:r>
        <w:t xml:space="preserve"> und für </w:t>
      </w:r>
      <w:proofErr w:type="spellStart"/>
      <w:r>
        <w:t>got</w:t>
      </w:r>
      <w:proofErr w:type="spellEnd"/>
      <w:r>
        <w:t xml:space="preserve"> gehalten / und er in </w:t>
      </w:r>
      <w:proofErr w:type="spellStart"/>
      <w:r>
        <w:t>disem</w:t>
      </w:r>
      <w:proofErr w:type="spellEnd"/>
      <w:r>
        <w:t xml:space="preserve"> allem betrogen ist / und ist also gar betrogen das er </w:t>
      </w:r>
      <w:proofErr w:type="spellStart"/>
      <w:r>
        <w:t>mainet</w:t>
      </w:r>
      <w:proofErr w:type="spellEnd"/>
      <w:r>
        <w:t xml:space="preserve"> er sey </w:t>
      </w:r>
      <w:proofErr w:type="spellStart"/>
      <w:r>
        <w:t>nit</w:t>
      </w:r>
      <w:proofErr w:type="spellEnd"/>
      <w:r>
        <w:t xml:space="preserve"> betrogen. Sich also ist es auch </w:t>
      </w:r>
      <w:proofErr w:type="spellStart"/>
      <w:r>
        <w:t>umb</w:t>
      </w:r>
      <w:proofErr w:type="spellEnd"/>
      <w:r>
        <w:t xml:space="preserve"> das falsch </w:t>
      </w:r>
      <w:proofErr w:type="spellStart"/>
      <w:r>
        <w:t>liecht</w:t>
      </w:r>
      <w:proofErr w:type="spellEnd"/>
      <w:r>
        <w:t xml:space="preserve"> und sein lieb und sein leben. Und als der </w:t>
      </w:r>
      <w:proofErr w:type="spellStart"/>
      <w:r>
        <w:t>teüfel</w:t>
      </w:r>
      <w:proofErr w:type="spellEnd"/>
      <w:r>
        <w:t xml:space="preserve"> alle </w:t>
      </w:r>
      <w:proofErr w:type="spellStart"/>
      <w:r>
        <w:t>menschen</w:t>
      </w:r>
      <w:proofErr w:type="spellEnd"/>
      <w:r>
        <w:t xml:space="preserve"> gern betrug / und an sich und an das sein </w:t>
      </w:r>
      <w:proofErr w:type="spellStart"/>
      <w:r>
        <w:t>zug</w:t>
      </w:r>
      <w:proofErr w:type="spellEnd"/>
      <w:r>
        <w:t xml:space="preserve"> / und </w:t>
      </w:r>
      <w:proofErr w:type="spellStart"/>
      <w:r>
        <w:t>jm</w:t>
      </w:r>
      <w:proofErr w:type="spellEnd"/>
      <w:r>
        <w:t xml:space="preserve"> gleich machte / und </w:t>
      </w:r>
      <w:proofErr w:type="spellStart"/>
      <w:r>
        <w:t>kan</w:t>
      </w:r>
      <w:proofErr w:type="spellEnd"/>
      <w:r>
        <w:t xml:space="preserve"> darzu </w:t>
      </w:r>
      <w:proofErr w:type="spellStart"/>
      <w:r>
        <w:t>manig</w:t>
      </w:r>
      <w:proofErr w:type="spellEnd"/>
      <w:r>
        <w:t xml:space="preserve"> </w:t>
      </w:r>
      <w:proofErr w:type="spellStart"/>
      <w:r>
        <w:t>kunst</w:t>
      </w:r>
      <w:proofErr w:type="spellEnd"/>
      <w:r>
        <w:t xml:space="preserve"> und ist. also ists auch in </w:t>
      </w:r>
      <w:proofErr w:type="spellStart"/>
      <w:r>
        <w:t>disem</w:t>
      </w:r>
      <w:proofErr w:type="spellEnd"/>
      <w:r>
        <w:t xml:space="preserve"> </w:t>
      </w:r>
      <w:proofErr w:type="spellStart"/>
      <w:r>
        <w:t>liecht</w:t>
      </w:r>
      <w:proofErr w:type="spellEnd"/>
      <w:r>
        <w:t xml:space="preserve">. </w:t>
      </w:r>
      <w:proofErr w:type="spellStart"/>
      <w:r>
        <w:t>unnd</w:t>
      </w:r>
      <w:proofErr w:type="spellEnd"/>
      <w:r>
        <w:t xml:space="preserve"> als den </w:t>
      </w:r>
      <w:proofErr w:type="spellStart"/>
      <w:r>
        <w:t>teüfel</w:t>
      </w:r>
      <w:proofErr w:type="spellEnd"/>
      <w:r>
        <w:t xml:space="preserve"> </w:t>
      </w:r>
      <w:proofErr w:type="spellStart"/>
      <w:r>
        <w:t>niemandt</w:t>
      </w:r>
      <w:proofErr w:type="spellEnd"/>
      <w:r>
        <w:t xml:space="preserve"> </w:t>
      </w:r>
      <w:proofErr w:type="spellStart"/>
      <w:r>
        <w:t>auß</w:t>
      </w:r>
      <w:proofErr w:type="spellEnd"/>
      <w:r>
        <w:t xml:space="preserve"> dem seinen </w:t>
      </w:r>
      <w:proofErr w:type="spellStart"/>
      <w:r>
        <w:t>pringen</w:t>
      </w:r>
      <w:proofErr w:type="spellEnd"/>
      <w:r>
        <w:t xml:space="preserve"> mag / also ist es auch hie. und </w:t>
      </w:r>
      <w:proofErr w:type="spellStart"/>
      <w:r>
        <w:t>kumpt</w:t>
      </w:r>
      <w:proofErr w:type="spellEnd"/>
      <w:r>
        <w:t xml:space="preserve"> alles </w:t>
      </w:r>
      <w:proofErr w:type="spellStart"/>
      <w:r>
        <w:t>darvon</w:t>
      </w:r>
      <w:proofErr w:type="spellEnd"/>
      <w:r>
        <w:t xml:space="preserve"> / das </w:t>
      </w:r>
      <w:proofErr w:type="spellStart"/>
      <w:r>
        <w:t>baide</w:t>
      </w:r>
      <w:proofErr w:type="spellEnd"/>
      <w:r>
        <w:t xml:space="preserve"> </w:t>
      </w:r>
      <w:proofErr w:type="spellStart"/>
      <w:r>
        <w:t>teüfel</w:t>
      </w:r>
      <w:proofErr w:type="spellEnd"/>
      <w:r>
        <w:t xml:space="preserve"> und </w:t>
      </w:r>
      <w:proofErr w:type="spellStart"/>
      <w:r>
        <w:t>natur</w:t>
      </w:r>
      <w:proofErr w:type="spellEnd"/>
      <w:r>
        <w:t xml:space="preserve"> </w:t>
      </w:r>
      <w:proofErr w:type="spellStart"/>
      <w:r>
        <w:t>mainen</w:t>
      </w:r>
      <w:proofErr w:type="spellEnd"/>
      <w:r>
        <w:t xml:space="preserve"> </w:t>
      </w:r>
      <w:proofErr w:type="spellStart"/>
      <w:r>
        <w:t>sy</w:t>
      </w:r>
      <w:proofErr w:type="spellEnd"/>
      <w:r>
        <w:t xml:space="preserve"> seyen </w:t>
      </w:r>
      <w:proofErr w:type="spellStart"/>
      <w:r>
        <w:t>unbetrogen</w:t>
      </w:r>
      <w:proofErr w:type="spellEnd"/>
      <w:r>
        <w:t xml:space="preserve"> und </w:t>
      </w:r>
      <w:proofErr w:type="spellStart"/>
      <w:r>
        <w:t>auss</w:t>
      </w:r>
      <w:proofErr w:type="spellEnd"/>
      <w:r>
        <w:t xml:space="preserve"> dem allerbesten. Und das ist die </w:t>
      </w:r>
      <w:proofErr w:type="spellStart"/>
      <w:r>
        <w:t>allerboesest</w:t>
      </w:r>
      <w:proofErr w:type="spellEnd"/>
      <w:r>
        <w:t xml:space="preserve"> und </w:t>
      </w:r>
      <w:proofErr w:type="spellStart"/>
      <w:r>
        <w:t>schaedlichst</w:t>
      </w:r>
      <w:proofErr w:type="spellEnd"/>
      <w:r>
        <w:t xml:space="preserve"> </w:t>
      </w:r>
      <w:proofErr w:type="spellStart"/>
      <w:r>
        <w:t>betriegung</w:t>
      </w:r>
      <w:proofErr w:type="spellEnd"/>
      <w:r>
        <w:t xml:space="preserve"> / </w:t>
      </w:r>
      <w:proofErr w:type="spellStart"/>
      <w:r>
        <w:t>darumb</w:t>
      </w:r>
      <w:proofErr w:type="spellEnd"/>
      <w:r>
        <w:t xml:space="preserve"> ist der </w:t>
      </w:r>
      <w:proofErr w:type="spellStart"/>
      <w:r>
        <w:t>tüfel</w:t>
      </w:r>
      <w:proofErr w:type="spellEnd"/>
      <w:r>
        <w:t xml:space="preserve"> und </w:t>
      </w:r>
      <w:proofErr w:type="spellStart"/>
      <w:r>
        <w:t>natur</w:t>
      </w:r>
      <w:proofErr w:type="spellEnd"/>
      <w:r>
        <w:t xml:space="preserve"> </w:t>
      </w:r>
      <w:proofErr w:type="spellStart"/>
      <w:r>
        <w:t>ains</w:t>
      </w:r>
      <w:proofErr w:type="spellEnd"/>
      <w:r>
        <w:t xml:space="preserve">. Und </w:t>
      </w:r>
      <w:proofErr w:type="spellStart"/>
      <w:r>
        <w:t>wa</w:t>
      </w:r>
      <w:proofErr w:type="spellEnd"/>
      <w:r>
        <w:t xml:space="preserve"> </w:t>
      </w:r>
      <w:proofErr w:type="spellStart"/>
      <w:r>
        <w:t>natur</w:t>
      </w:r>
      <w:proofErr w:type="spellEnd"/>
      <w:r>
        <w:t xml:space="preserve"> überwunden ist / da ist auch der </w:t>
      </w:r>
      <w:proofErr w:type="spellStart"/>
      <w:r>
        <w:t>tüfel</w:t>
      </w:r>
      <w:proofErr w:type="spellEnd"/>
      <w:r>
        <w:t xml:space="preserve"> überwunden. </w:t>
      </w:r>
      <w:proofErr w:type="spellStart"/>
      <w:r>
        <w:t>Wa</w:t>
      </w:r>
      <w:proofErr w:type="spellEnd"/>
      <w:r>
        <w:t xml:space="preserve"> </w:t>
      </w:r>
      <w:proofErr w:type="spellStart"/>
      <w:r>
        <w:t>natur</w:t>
      </w:r>
      <w:proofErr w:type="spellEnd"/>
      <w:r>
        <w:t xml:space="preserve"> </w:t>
      </w:r>
      <w:proofErr w:type="spellStart"/>
      <w:r>
        <w:t>nit</w:t>
      </w:r>
      <w:proofErr w:type="spellEnd"/>
      <w:r>
        <w:t xml:space="preserve"> überwunden ist / da ist auch der </w:t>
      </w:r>
      <w:proofErr w:type="spellStart"/>
      <w:r>
        <w:t>tüfel</w:t>
      </w:r>
      <w:proofErr w:type="spellEnd"/>
      <w:r>
        <w:t xml:space="preserve"> </w:t>
      </w:r>
      <w:proofErr w:type="spellStart"/>
      <w:r>
        <w:t>nit</w:t>
      </w:r>
      <w:proofErr w:type="spellEnd"/>
      <w:r>
        <w:t xml:space="preserve"> überwunden. Es wird </w:t>
      </w:r>
      <w:proofErr w:type="spellStart"/>
      <w:r>
        <w:t>auff</w:t>
      </w:r>
      <w:proofErr w:type="spellEnd"/>
      <w:r>
        <w:t xml:space="preserve"> weltlich oder </w:t>
      </w:r>
      <w:proofErr w:type="spellStart"/>
      <w:r>
        <w:t>gaistlich</w:t>
      </w:r>
      <w:proofErr w:type="spellEnd"/>
      <w:r>
        <w:t xml:space="preserve"> leben </w:t>
      </w:r>
      <w:proofErr w:type="spellStart"/>
      <w:r>
        <w:t>gekert</w:t>
      </w:r>
      <w:proofErr w:type="spellEnd"/>
      <w:r>
        <w:t xml:space="preserve"> so bleibt es doch alles in seiner falschen </w:t>
      </w:r>
      <w:proofErr w:type="spellStart"/>
      <w:r>
        <w:t>betriegung</w:t>
      </w:r>
      <w:proofErr w:type="spellEnd"/>
      <w:r>
        <w:t xml:space="preserve"> / </w:t>
      </w:r>
      <w:proofErr w:type="spellStart"/>
      <w:r>
        <w:t>baide</w:t>
      </w:r>
      <w:proofErr w:type="spellEnd"/>
      <w:r>
        <w:t xml:space="preserve"> / das es betrogen ist / und </w:t>
      </w:r>
      <w:proofErr w:type="spellStart"/>
      <w:r>
        <w:t>betreügt</w:t>
      </w:r>
      <w:proofErr w:type="spellEnd"/>
      <w:r>
        <w:t xml:space="preserve"> ander mit </w:t>
      </w:r>
      <w:proofErr w:type="spellStart"/>
      <w:r>
        <w:t>jm</w:t>
      </w:r>
      <w:proofErr w:type="spellEnd"/>
      <w:r>
        <w:t xml:space="preserve"> wo es mag. </w:t>
      </w:r>
    </w:p>
    <w:p w14:paraId="69E7B92A" w14:textId="77777777" w:rsidR="00243995" w:rsidRDefault="00243995" w:rsidP="00243995">
      <w:pPr>
        <w:pStyle w:val="StandardWeb"/>
      </w:pPr>
      <w:proofErr w:type="spellStart"/>
      <w:r>
        <w:t>Auß</w:t>
      </w:r>
      <w:proofErr w:type="spellEnd"/>
      <w:r>
        <w:t xml:space="preserve"> </w:t>
      </w:r>
      <w:proofErr w:type="spellStart"/>
      <w:r>
        <w:t>disem</w:t>
      </w:r>
      <w:proofErr w:type="spellEnd"/>
      <w:r>
        <w:t xml:space="preserve"> vorgesprochen mag man noch </w:t>
      </w:r>
      <w:proofErr w:type="spellStart"/>
      <w:r>
        <w:t>naeher</w:t>
      </w:r>
      <w:proofErr w:type="spellEnd"/>
      <w:r>
        <w:t xml:space="preserve"> </w:t>
      </w:r>
      <w:proofErr w:type="spellStart"/>
      <w:r>
        <w:t>versteen</w:t>
      </w:r>
      <w:proofErr w:type="spellEnd"/>
      <w:r>
        <w:t xml:space="preserve"> und erkennen / wann hie </w:t>
      </w:r>
      <w:proofErr w:type="spellStart"/>
      <w:r>
        <w:t>kain</w:t>
      </w:r>
      <w:proofErr w:type="spellEnd"/>
      <w:r>
        <w:t xml:space="preserve"> </w:t>
      </w:r>
      <w:proofErr w:type="spellStart"/>
      <w:r>
        <w:t>underschid</w:t>
      </w:r>
      <w:proofErr w:type="spellEnd"/>
      <w:r>
        <w:t xml:space="preserve"> ist. Wenn und </w:t>
      </w:r>
      <w:proofErr w:type="spellStart"/>
      <w:r>
        <w:t>wa</w:t>
      </w:r>
      <w:proofErr w:type="spellEnd"/>
      <w:r>
        <w:t xml:space="preserve"> man spricht von Adam und ungehorsam / und von </w:t>
      </w:r>
      <w:proofErr w:type="spellStart"/>
      <w:r>
        <w:t>ainem</w:t>
      </w:r>
      <w:proofErr w:type="spellEnd"/>
      <w:r>
        <w:t xml:space="preserve"> alten </w:t>
      </w:r>
      <w:proofErr w:type="spellStart"/>
      <w:r>
        <w:t>menschen</w:t>
      </w:r>
      <w:proofErr w:type="spellEnd"/>
      <w:r>
        <w:t xml:space="preserve"> / </w:t>
      </w:r>
      <w:proofErr w:type="spellStart"/>
      <w:r>
        <w:t>ichhait</w:t>
      </w:r>
      <w:proofErr w:type="spellEnd"/>
      <w:r>
        <w:t xml:space="preserve"> / </w:t>
      </w:r>
      <w:proofErr w:type="spellStart"/>
      <w:r>
        <w:t>aigenwillen</w:t>
      </w:r>
      <w:proofErr w:type="spellEnd"/>
      <w:r>
        <w:t xml:space="preserve"> / und </w:t>
      </w:r>
      <w:proofErr w:type="spellStart"/>
      <w:r>
        <w:t>aigenwillikait</w:t>
      </w:r>
      <w:proofErr w:type="spellEnd"/>
      <w:r>
        <w:t xml:space="preserve"> / </w:t>
      </w:r>
      <w:proofErr w:type="spellStart"/>
      <w:r>
        <w:t>selbwilligkait</w:t>
      </w:r>
      <w:proofErr w:type="spellEnd"/>
      <w:r>
        <w:t xml:space="preserve"> / ich / mein / </w:t>
      </w:r>
      <w:proofErr w:type="spellStart"/>
      <w:r>
        <w:t>natur</w:t>
      </w:r>
      <w:proofErr w:type="spellEnd"/>
      <w:r>
        <w:t xml:space="preserve"> / falsch </w:t>
      </w:r>
      <w:proofErr w:type="spellStart"/>
      <w:r>
        <w:t>liecht</w:t>
      </w:r>
      <w:proofErr w:type="spellEnd"/>
      <w:r>
        <w:t xml:space="preserve"> / </w:t>
      </w:r>
      <w:proofErr w:type="spellStart"/>
      <w:r>
        <w:t>teüfel</w:t>
      </w:r>
      <w:proofErr w:type="spellEnd"/>
      <w:r>
        <w:t xml:space="preserve"> / </w:t>
      </w:r>
      <w:proofErr w:type="spellStart"/>
      <w:r>
        <w:t>sünd</w:t>
      </w:r>
      <w:proofErr w:type="spellEnd"/>
      <w:r>
        <w:t xml:space="preserve"> / das ist alles </w:t>
      </w:r>
      <w:proofErr w:type="spellStart"/>
      <w:r>
        <w:t>geleich</w:t>
      </w:r>
      <w:proofErr w:type="spellEnd"/>
      <w:r>
        <w:t xml:space="preserve"> und </w:t>
      </w:r>
      <w:proofErr w:type="spellStart"/>
      <w:r>
        <w:t>ains</w:t>
      </w:r>
      <w:proofErr w:type="spellEnd"/>
      <w:r>
        <w:t xml:space="preserve">. diß ist alles wider </w:t>
      </w:r>
      <w:proofErr w:type="spellStart"/>
      <w:r>
        <w:t>got</w:t>
      </w:r>
      <w:proofErr w:type="spellEnd"/>
      <w:r>
        <w:t xml:space="preserve"> und on </w:t>
      </w:r>
      <w:proofErr w:type="spellStart"/>
      <w:r>
        <w:t>got</w:t>
      </w:r>
      <w:proofErr w:type="spellEnd"/>
      <w:r>
        <w:t xml:space="preserve">. </w:t>
      </w:r>
    </w:p>
    <w:p w14:paraId="79B77345" w14:textId="77777777" w:rsidR="00243995" w:rsidRDefault="00243995" w:rsidP="00243995">
      <w:pPr>
        <w:pStyle w:val="berschrift2"/>
      </w:pPr>
      <w:r>
        <w:t>Das XLII Capitel</w:t>
      </w:r>
    </w:p>
    <w:p w14:paraId="0DCE174E" w14:textId="77777777" w:rsidR="00243995" w:rsidRDefault="00243995" w:rsidP="00243995">
      <w:pPr>
        <w:pStyle w:val="StandardWeb"/>
      </w:pPr>
      <w:r>
        <w:t xml:space="preserve">Sich nun </w:t>
      </w:r>
      <w:proofErr w:type="spellStart"/>
      <w:r>
        <w:t>moecht</w:t>
      </w:r>
      <w:proofErr w:type="spellEnd"/>
      <w:r>
        <w:t xml:space="preserve"> man fragen / Ist </w:t>
      </w:r>
      <w:proofErr w:type="spellStart"/>
      <w:r>
        <w:t>icht</w:t>
      </w:r>
      <w:proofErr w:type="spellEnd"/>
      <w:r>
        <w:t xml:space="preserve"> wider </w:t>
      </w:r>
      <w:proofErr w:type="spellStart"/>
      <w:r>
        <w:t>got</w:t>
      </w:r>
      <w:proofErr w:type="spellEnd"/>
      <w:r>
        <w:t xml:space="preserve"> und das war </w:t>
      </w:r>
      <w:proofErr w:type="spellStart"/>
      <w:r>
        <w:t>got</w:t>
      </w:r>
      <w:proofErr w:type="spellEnd"/>
      <w:r>
        <w:t xml:space="preserve">. Man spricht </w:t>
      </w:r>
      <w:proofErr w:type="spellStart"/>
      <w:r>
        <w:t>nayn</w:t>
      </w:r>
      <w:proofErr w:type="spellEnd"/>
      <w:r>
        <w:t xml:space="preserve"> / so ist es auch nichts on </w:t>
      </w:r>
      <w:proofErr w:type="spellStart"/>
      <w:r>
        <w:t>gott</w:t>
      </w:r>
      <w:proofErr w:type="spellEnd"/>
      <w:r>
        <w:t xml:space="preserve"> / sonder </w:t>
      </w:r>
      <w:proofErr w:type="spellStart"/>
      <w:r>
        <w:t>allain</w:t>
      </w:r>
      <w:proofErr w:type="spellEnd"/>
      <w:r>
        <w:t xml:space="preserve"> </w:t>
      </w:r>
      <w:proofErr w:type="spellStart"/>
      <w:r>
        <w:t>woellen</w:t>
      </w:r>
      <w:proofErr w:type="spellEnd"/>
      <w:r>
        <w:t xml:space="preserve"> anders dann der ewig will </w:t>
      </w:r>
      <w:proofErr w:type="spellStart"/>
      <w:r>
        <w:t>wil</w:t>
      </w:r>
      <w:proofErr w:type="spellEnd"/>
      <w:r>
        <w:t xml:space="preserve"> / und das anders </w:t>
      </w:r>
      <w:proofErr w:type="spellStart"/>
      <w:r>
        <w:t>gewoelt</w:t>
      </w:r>
      <w:proofErr w:type="spellEnd"/>
      <w:r>
        <w:t xml:space="preserve"> </w:t>
      </w:r>
      <w:proofErr w:type="spellStart"/>
      <w:r>
        <w:t>wirt</w:t>
      </w:r>
      <w:proofErr w:type="spellEnd"/>
      <w:r>
        <w:t xml:space="preserve"> dann der ewig will </w:t>
      </w:r>
      <w:proofErr w:type="spellStart"/>
      <w:r>
        <w:t>wil</w:t>
      </w:r>
      <w:proofErr w:type="spellEnd"/>
      <w:r>
        <w:t xml:space="preserve"> / das ist wider den ewigen willen. Nu </w:t>
      </w:r>
      <w:proofErr w:type="spellStart"/>
      <w:r>
        <w:t>wil</w:t>
      </w:r>
      <w:proofErr w:type="spellEnd"/>
      <w:r>
        <w:t xml:space="preserve"> der ewig will das anders nichts </w:t>
      </w:r>
      <w:proofErr w:type="spellStart"/>
      <w:r>
        <w:t>gewoellt</w:t>
      </w:r>
      <w:proofErr w:type="spellEnd"/>
      <w:r>
        <w:t xml:space="preserve"> oder geliebt </w:t>
      </w:r>
      <w:proofErr w:type="spellStart"/>
      <w:r>
        <w:t>werd</w:t>
      </w:r>
      <w:proofErr w:type="spellEnd"/>
      <w:r>
        <w:t xml:space="preserve"> dann das war gut. Und wenn es nun anders ist / das ist </w:t>
      </w:r>
      <w:proofErr w:type="spellStart"/>
      <w:r>
        <w:t>jm</w:t>
      </w:r>
      <w:proofErr w:type="spellEnd"/>
      <w:r>
        <w:t xml:space="preserve"> wider. Und in </w:t>
      </w:r>
      <w:proofErr w:type="spellStart"/>
      <w:r>
        <w:t>disem</w:t>
      </w:r>
      <w:proofErr w:type="spellEnd"/>
      <w:r>
        <w:t xml:space="preserve"> sinn ist es war / wer on </w:t>
      </w:r>
      <w:proofErr w:type="spellStart"/>
      <w:r>
        <w:t>got</w:t>
      </w:r>
      <w:proofErr w:type="spellEnd"/>
      <w:r>
        <w:t xml:space="preserve"> ist der ist wider </w:t>
      </w:r>
      <w:proofErr w:type="spellStart"/>
      <w:r>
        <w:t>got</w:t>
      </w:r>
      <w:proofErr w:type="spellEnd"/>
      <w:r>
        <w:t xml:space="preserve"> / Aber in der </w:t>
      </w:r>
      <w:proofErr w:type="spellStart"/>
      <w:r>
        <w:t>warhait</w:t>
      </w:r>
      <w:proofErr w:type="spellEnd"/>
      <w:r>
        <w:t xml:space="preserve"> so ist nichts wider </w:t>
      </w:r>
      <w:proofErr w:type="spellStart"/>
      <w:r>
        <w:t>got</w:t>
      </w:r>
      <w:proofErr w:type="spellEnd"/>
      <w:r>
        <w:t xml:space="preserve"> oder wider das war gut. Man </w:t>
      </w:r>
      <w:proofErr w:type="spellStart"/>
      <w:r>
        <w:t>sol</w:t>
      </w:r>
      <w:proofErr w:type="spellEnd"/>
      <w:r>
        <w:t xml:space="preserve"> es also </w:t>
      </w:r>
      <w:proofErr w:type="spellStart"/>
      <w:r>
        <w:t>versteen</w:t>
      </w:r>
      <w:proofErr w:type="spellEnd"/>
      <w:r>
        <w:t xml:space="preserve"> als ob </w:t>
      </w:r>
      <w:proofErr w:type="spellStart"/>
      <w:r>
        <w:t>got</w:t>
      </w:r>
      <w:proofErr w:type="spellEnd"/>
      <w:r>
        <w:t xml:space="preserve"> </w:t>
      </w:r>
      <w:proofErr w:type="spellStart"/>
      <w:r>
        <w:t>spraech</w:t>
      </w:r>
      <w:proofErr w:type="spellEnd"/>
      <w:r>
        <w:t xml:space="preserve"> / wer on mich </w:t>
      </w:r>
      <w:proofErr w:type="spellStart"/>
      <w:r>
        <w:t>wil</w:t>
      </w:r>
      <w:proofErr w:type="spellEnd"/>
      <w:r>
        <w:t xml:space="preserve"> / oder </w:t>
      </w:r>
      <w:proofErr w:type="spellStart"/>
      <w:r>
        <w:t>nit</w:t>
      </w:r>
      <w:proofErr w:type="spellEnd"/>
      <w:r>
        <w:t xml:space="preserve"> will als ich / das niemand anders </w:t>
      </w:r>
      <w:proofErr w:type="spellStart"/>
      <w:r>
        <w:t>woellen</w:t>
      </w:r>
      <w:proofErr w:type="spellEnd"/>
      <w:r>
        <w:t xml:space="preserve"> </w:t>
      </w:r>
      <w:proofErr w:type="spellStart"/>
      <w:r>
        <w:t>sol</w:t>
      </w:r>
      <w:proofErr w:type="spellEnd"/>
      <w:r>
        <w:t xml:space="preserve"> dann ich / oder on mich / und on meinen willen </w:t>
      </w:r>
      <w:proofErr w:type="spellStart"/>
      <w:r>
        <w:t>sol</w:t>
      </w:r>
      <w:proofErr w:type="spellEnd"/>
      <w:r>
        <w:t xml:space="preserve"> </w:t>
      </w:r>
      <w:proofErr w:type="spellStart"/>
      <w:r>
        <w:t>kain</w:t>
      </w:r>
      <w:proofErr w:type="spellEnd"/>
      <w:r>
        <w:t xml:space="preserve"> will sein. Gleich als on mich ist weder wesen noch leben / noch diß oder das / also </w:t>
      </w:r>
      <w:proofErr w:type="spellStart"/>
      <w:r>
        <w:t>solt</w:t>
      </w:r>
      <w:proofErr w:type="spellEnd"/>
      <w:r>
        <w:t xml:space="preserve"> auch </w:t>
      </w:r>
      <w:proofErr w:type="spellStart"/>
      <w:r>
        <w:t>kain</w:t>
      </w:r>
      <w:proofErr w:type="spellEnd"/>
      <w:r>
        <w:t xml:space="preserve"> will sein on mich / und on meinen willen. Und als </w:t>
      </w:r>
      <w:proofErr w:type="spellStart"/>
      <w:r>
        <w:t>geleich</w:t>
      </w:r>
      <w:proofErr w:type="spellEnd"/>
      <w:r>
        <w:t xml:space="preserve"> in der </w:t>
      </w:r>
      <w:proofErr w:type="spellStart"/>
      <w:r>
        <w:t>warhait</w:t>
      </w:r>
      <w:proofErr w:type="spellEnd"/>
      <w:r>
        <w:t xml:space="preserve"> alle wesen </w:t>
      </w:r>
      <w:proofErr w:type="spellStart"/>
      <w:r>
        <w:t>wesenlich</w:t>
      </w:r>
      <w:proofErr w:type="spellEnd"/>
      <w:r>
        <w:t xml:space="preserve"> </w:t>
      </w:r>
      <w:proofErr w:type="spellStart"/>
      <w:r>
        <w:t>ains</w:t>
      </w:r>
      <w:proofErr w:type="spellEnd"/>
      <w:r>
        <w:t xml:space="preserve"> </w:t>
      </w:r>
      <w:proofErr w:type="spellStart"/>
      <w:r>
        <w:t>seind</w:t>
      </w:r>
      <w:proofErr w:type="spellEnd"/>
      <w:r>
        <w:t xml:space="preserve"> in dem </w:t>
      </w:r>
      <w:proofErr w:type="spellStart"/>
      <w:r>
        <w:t>volkommen</w:t>
      </w:r>
      <w:proofErr w:type="spellEnd"/>
      <w:r>
        <w:t xml:space="preserve"> wesen / und alle gut </w:t>
      </w:r>
      <w:proofErr w:type="spellStart"/>
      <w:r>
        <w:t>ain</w:t>
      </w:r>
      <w:proofErr w:type="spellEnd"/>
      <w:r>
        <w:t xml:space="preserve"> gut in dem </w:t>
      </w:r>
      <w:proofErr w:type="spellStart"/>
      <w:r>
        <w:t>ainen</w:t>
      </w:r>
      <w:proofErr w:type="spellEnd"/>
      <w:r>
        <w:t xml:space="preserve"> / und </w:t>
      </w:r>
      <w:proofErr w:type="spellStart"/>
      <w:r>
        <w:t>dergleich</w:t>
      </w:r>
      <w:proofErr w:type="spellEnd"/>
      <w:r>
        <w:t xml:space="preserve"> und nichts </w:t>
      </w:r>
      <w:proofErr w:type="spellStart"/>
      <w:r>
        <w:t>gesein</w:t>
      </w:r>
      <w:proofErr w:type="spellEnd"/>
      <w:r>
        <w:t xml:space="preserve"> mag on das </w:t>
      </w:r>
      <w:proofErr w:type="spellStart"/>
      <w:r>
        <w:t>ain</w:t>
      </w:r>
      <w:proofErr w:type="spellEnd"/>
      <w:r>
        <w:t xml:space="preserve"> / also </w:t>
      </w:r>
      <w:proofErr w:type="spellStart"/>
      <w:r>
        <w:t>solten</w:t>
      </w:r>
      <w:proofErr w:type="spellEnd"/>
      <w:r>
        <w:t xml:space="preserve"> alle willen </w:t>
      </w:r>
      <w:proofErr w:type="spellStart"/>
      <w:r>
        <w:t>ain</w:t>
      </w:r>
      <w:proofErr w:type="spellEnd"/>
      <w:r>
        <w:t xml:space="preserve"> will sein in dem </w:t>
      </w:r>
      <w:proofErr w:type="spellStart"/>
      <w:r>
        <w:t>ainen</w:t>
      </w:r>
      <w:proofErr w:type="spellEnd"/>
      <w:r>
        <w:t xml:space="preserve"> </w:t>
      </w:r>
      <w:proofErr w:type="spellStart"/>
      <w:r>
        <w:t>volkommen</w:t>
      </w:r>
      <w:proofErr w:type="spellEnd"/>
      <w:r>
        <w:t xml:space="preserve"> willen / und </w:t>
      </w:r>
      <w:proofErr w:type="spellStart"/>
      <w:r>
        <w:t>kain</w:t>
      </w:r>
      <w:proofErr w:type="spellEnd"/>
      <w:r>
        <w:t xml:space="preserve"> will on den </w:t>
      </w:r>
      <w:proofErr w:type="spellStart"/>
      <w:r>
        <w:t>ainen</w:t>
      </w:r>
      <w:proofErr w:type="spellEnd"/>
      <w:r>
        <w:t xml:space="preserve">. und </w:t>
      </w:r>
      <w:proofErr w:type="spellStart"/>
      <w:r>
        <w:t>wa</w:t>
      </w:r>
      <w:proofErr w:type="spellEnd"/>
      <w:r>
        <w:t xml:space="preserve"> es anders ist da ists unrecht und wider </w:t>
      </w:r>
      <w:proofErr w:type="spellStart"/>
      <w:r>
        <w:t>got</w:t>
      </w:r>
      <w:proofErr w:type="spellEnd"/>
      <w:r>
        <w:t xml:space="preserve"> und seinen willen / und </w:t>
      </w:r>
      <w:proofErr w:type="spellStart"/>
      <w:r>
        <w:t>darumb</w:t>
      </w:r>
      <w:proofErr w:type="spellEnd"/>
      <w:r>
        <w:t xml:space="preserve"> ist es </w:t>
      </w:r>
      <w:proofErr w:type="spellStart"/>
      <w:r>
        <w:t>sünd</w:t>
      </w:r>
      <w:proofErr w:type="spellEnd"/>
      <w:r>
        <w:t xml:space="preserve">. Sich hernach als vor / das alle die willen on </w:t>
      </w:r>
      <w:proofErr w:type="spellStart"/>
      <w:r>
        <w:t>gotets</w:t>
      </w:r>
      <w:proofErr w:type="spellEnd"/>
      <w:r>
        <w:t xml:space="preserve"> will / das ist aller </w:t>
      </w:r>
      <w:proofErr w:type="spellStart"/>
      <w:r>
        <w:t>aigen</w:t>
      </w:r>
      <w:proofErr w:type="spellEnd"/>
      <w:r>
        <w:t xml:space="preserve"> will ist </w:t>
      </w:r>
      <w:proofErr w:type="spellStart"/>
      <w:r>
        <w:t>sünd</w:t>
      </w:r>
      <w:proofErr w:type="spellEnd"/>
      <w:r>
        <w:t xml:space="preserve"> / und was </w:t>
      </w:r>
      <w:proofErr w:type="spellStart"/>
      <w:r>
        <w:t>auß</w:t>
      </w:r>
      <w:proofErr w:type="spellEnd"/>
      <w:r>
        <w:t xml:space="preserve"> dem </w:t>
      </w:r>
      <w:proofErr w:type="spellStart"/>
      <w:r>
        <w:t>aigen</w:t>
      </w:r>
      <w:proofErr w:type="spellEnd"/>
      <w:r>
        <w:t xml:space="preserve"> willen geschicht. All die weil der </w:t>
      </w:r>
      <w:proofErr w:type="spellStart"/>
      <w:r>
        <w:t>mensch</w:t>
      </w:r>
      <w:proofErr w:type="spellEnd"/>
      <w:r>
        <w:t xml:space="preserve"> sein </w:t>
      </w:r>
      <w:proofErr w:type="spellStart"/>
      <w:r>
        <w:t>aigen</w:t>
      </w:r>
      <w:proofErr w:type="spellEnd"/>
      <w:r>
        <w:t xml:space="preserve"> gut sucht und sein bestes als das sein / und </w:t>
      </w:r>
      <w:proofErr w:type="spellStart"/>
      <w:r>
        <w:t>jmselber</w:t>
      </w:r>
      <w:proofErr w:type="spellEnd"/>
      <w:r>
        <w:t xml:space="preserve"> / und als von </w:t>
      </w:r>
      <w:proofErr w:type="spellStart"/>
      <w:r>
        <w:t>jmselber</w:t>
      </w:r>
      <w:proofErr w:type="spellEnd"/>
      <w:r>
        <w:t xml:space="preserve"> / so findt er es </w:t>
      </w:r>
      <w:proofErr w:type="spellStart"/>
      <w:r>
        <w:t>nymmer</w:t>
      </w:r>
      <w:proofErr w:type="spellEnd"/>
      <w:r>
        <w:t xml:space="preserve">. Wann alle dieweil das ist so sucht der </w:t>
      </w:r>
      <w:proofErr w:type="spellStart"/>
      <w:r>
        <w:t>mensch</w:t>
      </w:r>
      <w:proofErr w:type="spellEnd"/>
      <w:r>
        <w:t xml:space="preserve"> </w:t>
      </w:r>
      <w:proofErr w:type="spellStart"/>
      <w:r>
        <w:t>nit</w:t>
      </w:r>
      <w:proofErr w:type="spellEnd"/>
      <w:r>
        <w:t xml:space="preserve"> sein bestes / wie </w:t>
      </w:r>
      <w:proofErr w:type="spellStart"/>
      <w:r>
        <w:t>solt</w:t>
      </w:r>
      <w:proofErr w:type="spellEnd"/>
      <w:r>
        <w:t xml:space="preserve"> er es dann finden. Wann dieweil </w:t>
      </w:r>
      <w:proofErr w:type="spellStart"/>
      <w:r>
        <w:t>jm</w:t>
      </w:r>
      <w:proofErr w:type="spellEnd"/>
      <w:r>
        <w:t xml:space="preserve"> also ist / so sucht der </w:t>
      </w:r>
      <w:proofErr w:type="spellStart"/>
      <w:r>
        <w:t>mensch</w:t>
      </w:r>
      <w:proofErr w:type="spellEnd"/>
      <w:r>
        <w:t xml:space="preserve"> sich selber / und </w:t>
      </w:r>
      <w:proofErr w:type="spellStart"/>
      <w:r>
        <w:t>waent</w:t>
      </w:r>
      <w:proofErr w:type="spellEnd"/>
      <w:r>
        <w:t xml:space="preserve"> er sey selber das best. Und seyd der </w:t>
      </w:r>
      <w:proofErr w:type="spellStart"/>
      <w:r>
        <w:t>mensch</w:t>
      </w:r>
      <w:proofErr w:type="spellEnd"/>
      <w:r>
        <w:t xml:space="preserve"> das </w:t>
      </w:r>
      <w:proofErr w:type="spellStart"/>
      <w:r>
        <w:t>best</w:t>
      </w:r>
      <w:proofErr w:type="spellEnd"/>
      <w:r>
        <w:t xml:space="preserve"> </w:t>
      </w:r>
      <w:proofErr w:type="spellStart"/>
      <w:r>
        <w:t>nit</w:t>
      </w:r>
      <w:proofErr w:type="spellEnd"/>
      <w:r>
        <w:t xml:space="preserve"> ist / so sucht er </w:t>
      </w:r>
      <w:proofErr w:type="spellStart"/>
      <w:r>
        <w:t>nit</w:t>
      </w:r>
      <w:proofErr w:type="spellEnd"/>
      <w:r>
        <w:t xml:space="preserve"> das </w:t>
      </w:r>
      <w:proofErr w:type="spellStart"/>
      <w:r>
        <w:t>best</w:t>
      </w:r>
      <w:proofErr w:type="spellEnd"/>
      <w:r>
        <w:t xml:space="preserve"> dieweil er </w:t>
      </w:r>
      <w:proofErr w:type="spellStart"/>
      <w:r>
        <w:t>sichselber</w:t>
      </w:r>
      <w:proofErr w:type="spellEnd"/>
      <w:r>
        <w:t xml:space="preserve"> sucht. Aber in </w:t>
      </w:r>
      <w:proofErr w:type="spellStart"/>
      <w:r>
        <w:t>woelchem</w:t>
      </w:r>
      <w:proofErr w:type="spellEnd"/>
      <w:r>
        <w:t xml:space="preserve"> </w:t>
      </w:r>
      <w:proofErr w:type="spellStart"/>
      <w:r>
        <w:t>menschen</w:t>
      </w:r>
      <w:proofErr w:type="spellEnd"/>
      <w:r>
        <w:t xml:space="preserve"> gesucht / geliebt und </w:t>
      </w:r>
      <w:proofErr w:type="spellStart"/>
      <w:r>
        <w:t>gemaint</w:t>
      </w:r>
      <w:proofErr w:type="spellEnd"/>
      <w:r>
        <w:t xml:space="preserve"> </w:t>
      </w:r>
      <w:proofErr w:type="spellStart"/>
      <w:r>
        <w:t>wirt</w:t>
      </w:r>
      <w:proofErr w:type="spellEnd"/>
      <w:r>
        <w:t xml:space="preserve"> gut / und </w:t>
      </w:r>
      <w:proofErr w:type="spellStart"/>
      <w:r>
        <w:t>umb</w:t>
      </w:r>
      <w:proofErr w:type="spellEnd"/>
      <w:r>
        <w:t xml:space="preserve"> gut / und </w:t>
      </w:r>
      <w:proofErr w:type="spellStart"/>
      <w:r>
        <w:t>nit</w:t>
      </w:r>
      <w:proofErr w:type="spellEnd"/>
      <w:r>
        <w:t xml:space="preserve"> anders dann lauterlich dem gut zu lieb / </w:t>
      </w:r>
      <w:proofErr w:type="spellStart"/>
      <w:r>
        <w:t>nit</w:t>
      </w:r>
      <w:proofErr w:type="spellEnd"/>
      <w:r>
        <w:t xml:space="preserve"> als von mir / oder als ich / mein / mir / oder </w:t>
      </w:r>
      <w:proofErr w:type="spellStart"/>
      <w:r>
        <w:t>umb</w:t>
      </w:r>
      <w:proofErr w:type="spellEnd"/>
      <w:r>
        <w:t xml:space="preserve"> mich / und </w:t>
      </w:r>
      <w:proofErr w:type="spellStart"/>
      <w:r>
        <w:t>dergleich</w:t>
      </w:r>
      <w:proofErr w:type="spellEnd"/>
      <w:r>
        <w:t xml:space="preserve"> / da </w:t>
      </w:r>
      <w:proofErr w:type="spellStart"/>
      <w:r>
        <w:t>wirt</w:t>
      </w:r>
      <w:proofErr w:type="spellEnd"/>
      <w:r>
        <w:t xml:space="preserve"> es gefunden. Wann es </w:t>
      </w:r>
      <w:proofErr w:type="spellStart"/>
      <w:r>
        <w:t>wirt</w:t>
      </w:r>
      <w:proofErr w:type="spellEnd"/>
      <w:r>
        <w:t xml:space="preserve"> da recht gesucht. und </w:t>
      </w:r>
      <w:proofErr w:type="spellStart"/>
      <w:r>
        <w:t>wa</w:t>
      </w:r>
      <w:proofErr w:type="spellEnd"/>
      <w:r>
        <w:t xml:space="preserve"> es anders ist da ist es falsch. Und in der </w:t>
      </w:r>
      <w:proofErr w:type="spellStart"/>
      <w:r>
        <w:t>warhait</w:t>
      </w:r>
      <w:proofErr w:type="spellEnd"/>
      <w:r>
        <w:t xml:space="preserve"> in </w:t>
      </w:r>
      <w:proofErr w:type="spellStart"/>
      <w:r>
        <w:t>diser</w:t>
      </w:r>
      <w:proofErr w:type="spellEnd"/>
      <w:r>
        <w:t xml:space="preserve"> weiß sucht / </w:t>
      </w:r>
      <w:proofErr w:type="spellStart"/>
      <w:r>
        <w:t>maint</w:t>
      </w:r>
      <w:proofErr w:type="spellEnd"/>
      <w:r>
        <w:t xml:space="preserve"> / und liebt sich das </w:t>
      </w:r>
      <w:proofErr w:type="spellStart"/>
      <w:r>
        <w:t>volkommen</w:t>
      </w:r>
      <w:proofErr w:type="spellEnd"/>
      <w:r>
        <w:t xml:space="preserve"> gut / und </w:t>
      </w:r>
      <w:proofErr w:type="spellStart"/>
      <w:r>
        <w:t>darumb</w:t>
      </w:r>
      <w:proofErr w:type="spellEnd"/>
      <w:r>
        <w:t xml:space="preserve"> findt es sich. Es ist </w:t>
      </w:r>
      <w:proofErr w:type="spellStart"/>
      <w:r>
        <w:t>ain</w:t>
      </w:r>
      <w:proofErr w:type="spellEnd"/>
      <w:r>
        <w:t xml:space="preserve"> grosse </w:t>
      </w:r>
      <w:proofErr w:type="spellStart"/>
      <w:r>
        <w:t>torhait</w:t>
      </w:r>
      <w:proofErr w:type="spellEnd"/>
      <w:r>
        <w:t xml:space="preserve"> das </w:t>
      </w:r>
      <w:proofErr w:type="spellStart"/>
      <w:r>
        <w:t>ain</w:t>
      </w:r>
      <w:proofErr w:type="spellEnd"/>
      <w:r>
        <w:t xml:space="preserve"> </w:t>
      </w:r>
      <w:proofErr w:type="spellStart"/>
      <w:r>
        <w:t>mensch</w:t>
      </w:r>
      <w:proofErr w:type="spellEnd"/>
      <w:r>
        <w:t xml:space="preserve"> oder </w:t>
      </w:r>
      <w:proofErr w:type="spellStart"/>
      <w:r>
        <w:t>ain</w:t>
      </w:r>
      <w:proofErr w:type="spellEnd"/>
      <w:r>
        <w:t xml:space="preserve"> </w:t>
      </w:r>
      <w:proofErr w:type="spellStart"/>
      <w:r>
        <w:t>creatur</w:t>
      </w:r>
      <w:proofErr w:type="spellEnd"/>
      <w:r>
        <w:t xml:space="preserve"> </w:t>
      </w:r>
      <w:proofErr w:type="spellStart"/>
      <w:r>
        <w:t>waent</w:t>
      </w:r>
      <w:proofErr w:type="spellEnd"/>
      <w:r>
        <w:t xml:space="preserve"> </w:t>
      </w:r>
      <w:proofErr w:type="spellStart"/>
      <w:r>
        <w:t>sy</w:t>
      </w:r>
      <w:proofErr w:type="spellEnd"/>
      <w:r>
        <w:t xml:space="preserve"> </w:t>
      </w:r>
      <w:proofErr w:type="spellStart"/>
      <w:r>
        <w:t>wiss</w:t>
      </w:r>
      <w:proofErr w:type="spellEnd"/>
      <w:r>
        <w:t xml:space="preserve"> oder </w:t>
      </w:r>
      <w:proofErr w:type="spellStart"/>
      <w:r>
        <w:t>vermüg</w:t>
      </w:r>
      <w:proofErr w:type="spellEnd"/>
      <w:r>
        <w:t xml:space="preserve"> von </w:t>
      </w:r>
      <w:proofErr w:type="spellStart"/>
      <w:r>
        <w:t>irselber</w:t>
      </w:r>
      <w:proofErr w:type="spellEnd"/>
      <w:r>
        <w:t xml:space="preserve"> / und besonders das </w:t>
      </w:r>
      <w:proofErr w:type="spellStart"/>
      <w:r>
        <w:t>sy</w:t>
      </w:r>
      <w:proofErr w:type="spellEnd"/>
      <w:r>
        <w:t xml:space="preserve"> </w:t>
      </w:r>
      <w:proofErr w:type="spellStart"/>
      <w:r>
        <w:t>waenet</w:t>
      </w:r>
      <w:proofErr w:type="spellEnd"/>
      <w:r>
        <w:t xml:space="preserve"> </w:t>
      </w:r>
      <w:proofErr w:type="spellStart"/>
      <w:r>
        <w:t>sy</w:t>
      </w:r>
      <w:proofErr w:type="spellEnd"/>
      <w:r>
        <w:t xml:space="preserve"> </w:t>
      </w:r>
      <w:proofErr w:type="spellStart"/>
      <w:r>
        <w:t>wiss</w:t>
      </w:r>
      <w:proofErr w:type="spellEnd"/>
      <w:r>
        <w:t xml:space="preserve"> oder </w:t>
      </w:r>
      <w:proofErr w:type="spellStart"/>
      <w:r>
        <w:t>vemüg</w:t>
      </w:r>
      <w:proofErr w:type="spellEnd"/>
      <w:r>
        <w:t xml:space="preserve"> etwas guts / damit </w:t>
      </w:r>
      <w:proofErr w:type="spellStart"/>
      <w:r>
        <w:t>sy</w:t>
      </w:r>
      <w:proofErr w:type="spellEnd"/>
      <w:r>
        <w:t xml:space="preserve"> groß verdienen oder überkommen </w:t>
      </w:r>
      <w:proofErr w:type="spellStart"/>
      <w:r>
        <w:t>müg</w:t>
      </w:r>
      <w:proofErr w:type="spellEnd"/>
      <w:r>
        <w:t xml:space="preserve"> </w:t>
      </w:r>
      <w:proofErr w:type="spellStart"/>
      <w:r>
        <w:t>umb</w:t>
      </w:r>
      <w:proofErr w:type="spellEnd"/>
      <w:r>
        <w:t xml:space="preserve"> </w:t>
      </w:r>
      <w:proofErr w:type="spellStart"/>
      <w:r>
        <w:t>got</w:t>
      </w:r>
      <w:proofErr w:type="spellEnd"/>
      <w:r>
        <w:t xml:space="preserve"> / man </w:t>
      </w:r>
      <w:proofErr w:type="spellStart"/>
      <w:r>
        <w:t>beüt</w:t>
      </w:r>
      <w:proofErr w:type="spellEnd"/>
      <w:r>
        <w:t xml:space="preserve"> </w:t>
      </w:r>
      <w:proofErr w:type="spellStart"/>
      <w:r>
        <w:t>got</w:t>
      </w:r>
      <w:proofErr w:type="spellEnd"/>
      <w:r>
        <w:t xml:space="preserve"> </w:t>
      </w:r>
      <w:proofErr w:type="spellStart"/>
      <w:r>
        <w:t>schmachait</w:t>
      </w:r>
      <w:proofErr w:type="spellEnd"/>
      <w:r>
        <w:t xml:space="preserve"> damit / der es recht verstuend. Aber das war gut </w:t>
      </w:r>
      <w:proofErr w:type="spellStart"/>
      <w:r>
        <w:t>übersicht</w:t>
      </w:r>
      <w:proofErr w:type="spellEnd"/>
      <w:r>
        <w:t xml:space="preserve"> </w:t>
      </w:r>
      <w:proofErr w:type="spellStart"/>
      <w:r>
        <w:t>aim</w:t>
      </w:r>
      <w:proofErr w:type="spellEnd"/>
      <w:r>
        <w:t xml:space="preserve"> </w:t>
      </w:r>
      <w:proofErr w:type="spellStart"/>
      <w:r>
        <w:t>ainfaeltigen</w:t>
      </w:r>
      <w:proofErr w:type="spellEnd"/>
      <w:r>
        <w:t xml:space="preserve"> </w:t>
      </w:r>
      <w:proofErr w:type="spellStart"/>
      <w:r>
        <w:t>torenden</w:t>
      </w:r>
      <w:proofErr w:type="spellEnd"/>
      <w:r>
        <w:t xml:space="preserve"> </w:t>
      </w:r>
      <w:proofErr w:type="spellStart"/>
      <w:r>
        <w:t>menschen</w:t>
      </w:r>
      <w:proofErr w:type="spellEnd"/>
      <w:r>
        <w:t xml:space="preserve"> / das </w:t>
      </w:r>
      <w:proofErr w:type="spellStart"/>
      <w:r>
        <w:t>nit</w:t>
      </w:r>
      <w:proofErr w:type="spellEnd"/>
      <w:r>
        <w:t xml:space="preserve"> </w:t>
      </w:r>
      <w:proofErr w:type="spellStart"/>
      <w:r>
        <w:t>bessers</w:t>
      </w:r>
      <w:proofErr w:type="spellEnd"/>
      <w:r>
        <w:t xml:space="preserve"> </w:t>
      </w:r>
      <w:proofErr w:type="spellStart"/>
      <w:r>
        <w:t>waißt</w:t>
      </w:r>
      <w:proofErr w:type="spellEnd"/>
      <w:r>
        <w:t xml:space="preserve"> / und laßt </w:t>
      </w:r>
      <w:proofErr w:type="spellStart"/>
      <w:r>
        <w:t>jm</w:t>
      </w:r>
      <w:proofErr w:type="spellEnd"/>
      <w:r>
        <w:t xml:space="preserve"> also </w:t>
      </w:r>
      <w:proofErr w:type="spellStart"/>
      <w:r>
        <w:t>wol</w:t>
      </w:r>
      <w:proofErr w:type="spellEnd"/>
      <w:r>
        <w:t xml:space="preserve"> geschehen als </w:t>
      </w:r>
      <w:proofErr w:type="spellStart"/>
      <w:r>
        <w:t>jm</w:t>
      </w:r>
      <w:proofErr w:type="spellEnd"/>
      <w:r>
        <w:t xml:space="preserve"> </w:t>
      </w:r>
      <w:proofErr w:type="spellStart"/>
      <w:r>
        <w:t>ymmer</w:t>
      </w:r>
      <w:proofErr w:type="spellEnd"/>
      <w:r>
        <w:t xml:space="preserve"> geschehen mag / und als </w:t>
      </w:r>
      <w:proofErr w:type="spellStart"/>
      <w:r>
        <w:t>vil</w:t>
      </w:r>
      <w:proofErr w:type="spellEnd"/>
      <w:r>
        <w:t xml:space="preserve"> guts er empfahen mag das </w:t>
      </w:r>
      <w:proofErr w:type="spellStart"/>
      <w:r>
        <w:t>gündt</w:t>
      </w:r>
      <w:proofErr w:type="spellEnd"/>
      <w:r>
        <w:t xml:space="preserve"> </w:t>
      </w:r>
      <w:proofErr w:type="spellStart"/>
      <w:r>
        <w:t>jm</w:t>
      </w:r>
      <w:proofErr w:type="spellEnd"/>
      <w:r>
        <w:t xml:space="preserve"> </w:t>
      </w:r>
      <w:proofErr w:type="spellStart"/>
      <w:r>
        <w:t>got</w:t>
      </w:r>
      <w:proofErr w:type="spellEnd"/>
      <w:r>
        <w:t xml:space="preserve"> zu mal </w:t>
      </w:r>
      <w:proofErr w:type="spellStart"/>
      <w:r>
        <w:t>wol</w:t>
      </w:r>
      <w:proofErr w:type="spellEnd"/>
      <w:r>
        <w:t xml:space="preserve">. Aber (als vor gesprochen ist) er findt oder </w:t>
      </w:r>
      <w:proofErr w:type="spellStart"/>
      <w:r>
        <w:t>enpfacht</w:t>
      </w:r>
      <w:proofErr w:type="spellEnd"/>
      <w:r>
        <w:t xml:space="preserve"> sein </w:t>
      </w:r>
      <w:proofErr w:type="spellStart"/>
      <w:r>
        <w:t>nit</w:t>
      </w:r>
      <w:proofErr w:type="spellEnd"/>
      <w:r>
        <w:t xml:space="preserve"> dieweil </w:t>
      </w:r>
      <w:proofErr w:type="spellStart"/>
      <w:r>
        <w:t>jm</w:t>
      </w:r>
      <w:proofErr w:type="spellEnd"/>
      <w:r>
        <w:t xml:space="preserve"> also ist. Wann </w:t>
      </w:r>
      <w:proofErr w:type="spellStart"/>
      <w:r>
        <w:t>ichait</w:t>
      </w:r>
      <w:proofErr w:type="spellEnd"/>
      <w:r>
        <w:t xml:space="preserve"> muß hinweg / er </w:t>
      </w:r>
      <w:proofErr w:type="spellStart"/>
      <w:r>
        <w:t>wirt</w:t>
      </w:r>
      <w:proofErr w:type="spellEnd"/>
      <w:r>
        <w:t xml:space="preserve"> anders nichts finden oder empfahen. </w:t>
      </w:r>
    </w:p>
    <w:p w14:paraId="3660BAEB" w14:textId="77777777" w:rsidR="00243995" w:rsidRDefault="00243995" w:rsidP="00243995">
      <w:pPr>
        <w:pStyle w:val="berschrift2"/>
      </w:pPr>
      <w:r>
        <w:t>Das XLIII Capitel</w:t>
      </w:r>
    </w:p>
    <w:p w14:paraId="37EF89F6" w14:textId="77777777" w:rsidR="00243995" w:rsidRDefault="00243995" w:rsidP="00243995">
      <w:pPr>
        <w:pStyle w:val="StandardWeb"/>
      </w:pPr>
      <w:r>
        <w:t xml:space="preserve">Wer Christus leben </w:t>
      </w:r>
      <w:proofErr w:type="spellStart"/>
      <w:r>
        <w:t>waißt</w:t>
      </w:r>
      <w:proofErr w:type="spellEnd"/>
      <w:r>
        <w:t xml:space="preserve"> und erkennt der </w:t>
      </w:r>
      <w:proofErr w:type="spellStart"/>
      <w:r>
        <w:t>waißt</w:t>
      </w:r>
      <w:proofErr w:type="spellEnd"/>
      <w:r>
        <w:t xml:space="preserve"> und erkennt auch Christum. und </w:t>
      </w:r>
      <w:proofErr w:type="spellStart"/>
      <w:r>
        <w:t>herwiderumb</w:t>
      </w:r>
      <w:proofErr w:type="spellEnd"/>
      <w:r>
        <w:t xml:space="preserve"> / wer das leben </w:t>
      </w:r>
      <w:proofErr w:type="spellStart"/>
      <w:r>
        <w:t>nit</w:t>
      </w:r>
      <w:proofErr w:type="spellEnd"/>
      <w:r>
        <w:t xml:space="preserve"> erkennt der erkennt auch Christum </w:t>
      </w:r>
      <w:proofErr w:type="spellStart"/>
      <w:r>
        <w:t>nit</w:t>
      </w:r>
      <w:proofErr w:type="spellEnd"/>
      <w:r>
        <w:t xml:space="preserve">: und wer an Christum </w:t>
      </w:r>
      <w:proofErr w:type="spellStart"/>
      <w:r>
        <w:t>gelaubt</w:t>
      </w:r>
      <w:proofErr w:type="spellEnd"/>
      <w:r>
        <w:t xml:space="preserve"> / der glaubt das sein leben das </w:t>
      </w:r>
      <w:proofErr w:type="spellStart"/>
      <w:r>
        <w:t>alleredelst</w:t>
      </w:r>
      <w:proofErr w:type="spellEnd"/>
      <w:r>
        <w:t xml:space="preserve"> und beste leben sey: und wer des </w:t>
      </w:r>
      <w:proofErr w:type="spellStart"/>
      <w:r>
        <w:t>nit</w:t>
      </w:r>
      <w:proofErr w:type="spellEnd"/>
      <w:r>
        <w:t xml:space="preserve"> glaubt / der </w:t>
      </w:r>
      <w:proofErr w:type="spellStart"/>
      <w:r>
        <w:t>gelaubt</w:t>
      </w:r>
      <w:proofErr w:type="spellEnd"/>
      <w:r>
        <w:t xml:space="preserve"> an Christum auch </w:t>
      </w:r>
      <w:proofErr w:type="spellStart"/>
      <w:r>
        <w:t>nit</w:t>
      </w:r>
      <w:proofErr w:type="spellEnd"/>
      <w:r>
        <w:t xml:space="preserve">. Und </w:t>
      </w:r>
      <w:proofErr w:type="spellStart"/>
      <w:r>
        <w:t>alsvil</w:t>
      </w:r>
      <w:proofErr w:type="spellEnd"/>
      <w:r>
        <w:t xml:space="preserve"> </w:t>
      </w:r>
      <w:proofErr w:type="spellStart"/>
      <w:r>
        <w:t>Cristus</w:t>
      </w:r>
      <w:proofErr w:type="spellEnd"/>
      <w:r>
        <w:t xml:space="preserve"> leben in </w:t>
      </w:r>
      <w:proofErr w:type="spellStart"/>
      <w:r>
        <w:t>aim</w:t>
      </w:r>
      <w:proofErr w:type="spellEnd"/>
      <w:r>
        <w:t xml:space="preserve"> </w:t>
      </w:r>
      <w:proofErr w:type="spellStart"/>
      <w:r>
        <w:t>menschen</w:t>
      </w:r>
      <w:proofErr w:type="spellEnd"/>
      <w:r>
        <w:t xml:space="preserve"> ist / als </w:t>
      </w:r>
      <w:proofErr w:type="spellStart"/>
      <w:r>
        <w:t>vil</w:t>
      </w:r>
      <w:proofErr w:type="spellEnd"/>
      <w:r>
        <w:t xml:space="preserve"> ist auch Christus in </w:t>
      </w:r>
      <w:proofErr w:type="spellStart"/>
      <w:r>
        <w:t>jm</w:t>
      </w:r>
      <w:proofErr w:type="spellEnd"/>
      <w:r>
        <w:t xml:space="preserve">: und als wenig des </w:t>
      </w:r>
      <w:proofErr w:type="spellStart"/>
      <w:r>
        <w:t>ainen</w:t>
      </w:r>
      <w:proofErr w:type="spellEnd"/>
      <w:r>
        <w:t xml:space="preserve"> / als wenig des andern. Wann </w:t>
      </w:r>
      <w:proofErr w:type="spellStart"/>
      <w:r>
        <w:t>wa</w:t>
      </w:r>
      <w:proofErr w:type="spellEnd"/>
      <w:r>
        <w:t xml:space="preserve"> Christus leben ist / da ist Christus: und da sein leben </w:t>
      </w:r>
      <w:proofErr w:type="spellStart"/>
      <w:r>
        <w:t>nit</w:t>
      </w:r>
      <w:proofErr w:type="spellEnd"/>
      <w:r>
        <w:t xml:space="preserve"> ist / da ist </w:t>
      </w:r>
      <w:proofErr w:type="spellStart"/>
      <w:r>
        <w:t>Cristus</w:t>
      </w:r>
      <w:proofErr w:type="spellEnd"/>
      <w:r>
        <w:t xml:space="preserve"> auch </w:t>
      </w:r>
      <w:proofErr w:type="spellStart"/>
      <w:r>
        <w:t>nit</w:t>
      </w:r>
      <w:proofErr w:type="spellEnd"/>
      <w:r>
        <w:t xml:space="preserve">. Und </w:t>
      </w:r>
      <w:proofErr w:type="spellStart"/>
      <w:r>
        <w:t>wa</w:t>
      </w:r>
      <w:proofErr w:type="spellEnd"/>
      <w:r>
        <w:t xml:space="preserve"> </w:t>
      </w:r>
      <w:proofErr w:type="spellStart"/>
      <w:r>
        <w:t>Cristus</w:t>
      </w:r>
      <w:proofErr w:type="spellEnd"/>
      <w:r>
        <w:t xml:space="preserve"> leben ist oder </w:t>
      </w:r>
      <w:proofErr w:type="spellStart"/>
      <w:r>
        <w:t>waer</w:t>
      </w:r>
      <w:proofErr w:type="spellEnd"/>
      <w:r>
        <w:t xml:space="preserve"> / da </w:t>
      </w:r>
      <w:proofErr w:type="spellStart"/>
      <w:r>
        <w:t>wurd</w:t>
      </w:r>
      <w:proofErr w:type="spellEnd"/>
      <w:r>
        <w:t xml:space="preserve"> gesprochen als </w:t>
      </w:r>
      <w:proofErr w:type="spellStart"/>
      <w:r>
        <w:t>sant</w:t>
      </w:r>
      <w:proofErr w:type="spellEnd"/>
      <w:r>
        <w:t xml:space="preserve"> Pauls spricht. Ich leb / aber ich </w:t>
      </w:r>
      <w:proofErr w:type="spellStart"/>
      <w:r>
        <w:t>nit</w:t>
      </w:r>
      <w:proofErr w:type="spellEnd"/>
      <w:r>
        <w:t xml:space="preserve"> / sonder </w:t>
      </w:r>
      <w:proofErr w:type="spellStart"/>
      <w:r>
        <w:t>Cristus</w:t>
      </w:r>
      <w:proofErr w:type="spellEnd"/>
      <w:r>
        <w:t xml:space="preserve"> lebt in mir. und das ist das </w:t>
      </w:r>
      <w:proofErr w:type="spellStart"/>
      <w:r>
        <w:t>edelst</w:t>
      </w:r>
      <w:proofErr w:type="spellEnd"/>
      <w:r>
        <w:t xml:space="preserve"> und </w:t>
      </w:r>
      <w:proofErr w:type="spellStart"/>
      <w:r>
        <w:t>best</w:t>
      </w:r>
      <w:proofErr w:type="spellEnd"/>
      <w:r>
        <w:t xml:space="preserve"> leben. Wann </w:t>
      </w:r>
      <w:proofErr w:type="spellStart"/>
      <w:r>
        <w:t>wa</w:t>
      </w:r>
      <w:proofErr w:type="spellEnd"/>
      <w:r>
        <w:t xml:space="preserve"> das leben ist da ist und lebt </w:t>
      </w:r>
      <w:proofErr w:type="spellStart"/>
      <w:r>
        <w:t>got</w:t>
      </w:r>
      <w:proofErr w:type="spellEnd"/>
      <w:r>
        <w:t xml:space="preserve"> selber / und alles gut: wie </w:t>
      </w:r>
      <w:proofErr w:type="spellStart"/>
      <w:r>
        <w:t>moecht</w:t>
      </w:r>
      <w:proofErr w:type="spellEnd"/>
      <w:r>
        <w:t xml:space="preserve"> </w:t>
      </w:r>
      <w:proofErr w:type="spellStart"/>
      <w:r>
        <w:t>ain</w:t>
      </w:r>
      <w:proofErr w:type="spellEnd"/>
      <w:r>
        <w:t xml:space="preserve"> </w:t>
      </w:r>
      <w:proofErr w:type="spellStart"/>
      <w:r>
        <w:t>bessers</w:t>
      </w:r>
      <w:proofErr w:type="spellEnd"/>
      <w:r>
        <w:t xml:space="preserve"> leben </w:t>
      </w:r>
      <w:proofErr w:type="spellStart"/>
      <w:r>
        <w:t>gesein</w:t>
      </w:r>
      <w:proofErr w:type="spellEnd"/>
      <w:r>
        <w:t xml:space="preserve">. </w:t>
      </w:r>
    </w:p>
    <w:p w14:paraId="7B8C6BDE" w14:textId="77777777" w:rsidR="00243995" w:rsidRDefault="00243995" w:rsidP="00243995">
      <w:pPr>
        <w:pStyle w:val="StandardWeb"/>
      </w:pPr>
      <w:r>
        <w:t xml:space="preserve">Merck wenn man spricht von gehorsam / von </w:t>
      </w:r>
      <w:proofErr w:type="spellStart"/>
      <w:r>
        <w:t>ainem</w:t>
      </w:r>
      <w:proofErr w:type="spellEnd"/>
      <w:r>
        <w:t xml:space="preserve"> </w:t>
      </w:r>
      <w:proofErr w:type="spellStart"/>
      <w:r>
        <w:t>neüen</w:t>
      </w:r>
      <w:proofErr w:type="spellEnd"/>
      <w:r>
        <w:t xml:space="preserve"> </w:t>
      </w:r>
      <w:proofErr w:type="spellStart"/>
      <w:r>
        <w:t>menschen</w:t>
      </w:r>
      <w:proofErr w:type="spellEnd"/>
      <w:r>
        <w:t xml:space="preserve"> / von dem waren </w:t>
      </w:r>
      <w:proofErr w:type="spellStart"/>
      <w:r>
        <w:t>liecht</w:t>
      </w:r>
      <w:proofErr w:type="spellEnd"/>
      <w:r>
        <w:t xml:space="preserve"> / und von der waren lieb / und von Christus leben / das ist alles </w:t>
      </w:r>
      <w:proofErr w:type="spellStart"/>
      <w:r>
        <w:t>ains</w:t>
      </w:r>
      <w:proofErr w:type="spellEnd"/>
      <w:r>
        <w:t xml:space="preserve">: und </w:t>
      </w:r>
      <w:proofErr w:type="spellStart"/>
      <w:r>
        <w:t>wa</w:t>
      </w:r>
      <w:proofErr w:type="spellEnd"/>
      <w:r>
        <w:t xml:space="preserve"> </w:t>
      </w:r>
      <w:proofErr w:type="spellStart"/>
      <w:r>
        <w:t>ir</w:t>
      </w:r>
      <w:proofErr w:type="spellEnd"/>
      <w:r>
        <w:t xml:space="preserve"> </w:t>
      </w:r>
      <w:proofErr w:type="spellStart"/>
      <w:r>
        <w:t>ains</w:t>
      </w:r>
      <w:proofErr w:type="spellEnd"/>
      <w:r>
        <w:t xml:space="preserve"> ist / da </w:t>
      </w:r>
      <w:proofErr w:type="spellStart"/>
      <w:r>
        <w:t>seind</w:t>
      </w:r>
      <w:proofErr w:type="spellEnd"/>
      <w:r>
        <w:t xml:space="preserve"> </w:t>
      </w:r>
      <w:proofErr w:type="spellStart"/>
      <w:r>
        <w:t>sy</w:t>
      </w:r>
      <w:proofErr w:type="spellEnd"/>
      <w:r>
        <w:t xml:space="preserve"> alle: und </w:t>
      </w:r>
      <w:proofErr w:type="spellStart"/>
      <w:r>
        <w:t>wa</w:t>
      </w:r>
      <w:proofErr w:type="spellEnd"/>
      <w:r>
        <w:t xml:space="preserve"> </w:t>
      </w:r>
      <w:proofErr w:type="spellStart"/>
      <w:r>
        <w:t>ir</w:t>
      </w:r>
      <w:proofErr w:type="spellEnd"/>
      <w:r>
        <w:t xml:space="preserve"> </w:t>
      </w:r>
      <w:proofErr w:type="spellStart"/>
      <w:r>
        <w:t>ains</w:t>
      </w:r>
      <w:proofErr w:type="spellEnd"/>
      <w:r>
        <w:t xml:space="preserve"> gebricht oder </w:t>
      </w:r>
      <w:proofErr w:type="spellStart"/>
      <w:r>
        <w:t>nit</w:t>
      </w:r>
      <w:proofErr w:type="spellEnd"/>
      <w:r>
        <w:t xml:space="preserve"> ist / da ist </w:t>
      </w:r>
      <w:proofErr w:type="spellStart"/>
      <w:r>
        <w:t>ir</w:t>
      </w:r>
      <w:proofErr w:type="spellEnd"/>
      <w:r>
        <w:t xml:space="preserve"> </w:t>
      </w:r>
      <w:proofErr w:type="spellStart"/>
      <w:r>
        <w:t>kains</w:t>
      </w:r>
      <w:proofErr w:type="spellEnd"/>
      <w:r>
        <w:t xml:space="preserve">: </w:t>
      </w:r>
      <w:proofErr w:type="spellStart"/>
      <w:r>
        <w:t>wanan</w:t>
      </w:r>
      <w:proofErr w:type="spellEnd"/>
      <w:r>
        <w:t xml:space="preserve"> es alles </w:t>
      </w:r>
      <w:proofErr w:type="spellStart"/>
      <w:r>
        <w:t>ains</w:t>
      </w:r>
      <w:proofErr w:type="spellEnd"/>
      <w:r>
        <w:t xml:space="preserve"> ist / und </w:t>
      </w:r>
      <w:proofErr w:type="spellStart"/>
      <w:r>
        <w:t>warlich</w:t>
      </w:r>
      <w:proofErr w:type="spellEnd"/>
      <w:r>
        <w:t xml:space="preserve"> und </w:t>
      </w:r>
      <w:proofErr w:type="spellStart"/>
      <w:r>
        <w:t>wesenlich</w:t>
      </w:r>
      <w:proofErr w:type="spellEnd"/>
      <w:r>
        <w:t xml:space="preserve">. Und </w:t>
      </w:r>
      <w:proofErr w:type="spellStart"/>
      <w:r>
        <w:t>wamit</w:t>
      </w:r>
      <w:proofErr w:type="spellEnd"/>
      <w:r>
        <w:t xml:space="preserve"> man das überkommen </w:t>
      </w:r>
      <w:proofErr w:type="spellStart"/>
      <w:r>
        <w:t>moechte</w:t>
      </w:r>
      <w:proofErr w:type="spellEnd"/>
      <w:r>
        <w:t xml:space="preserve"> das es geboren und lebendig </w:t>
      </w:r>
      <w:proofErr w:type="spellStart"/>
      <w:r>
        <w:t>wurd</w:t>
      </w:r>
      <w:proofErr w:type="spellEnd"/>
      <w:r>
        <w:t xml:space="preserve"> in </w:t>
      </w:r>
      <w:proofErr w:type="spellStart"/>
      <w:r>
        <w:t>aim</w:t>
      </w:r>
      <w:proofErr w:type="spellEnd"/>
      <w:r>
        <w:t xml:space="preserve"> </w:t>
      </w:r>
      <w:proofErr w:type="spellStart"/>
      <w:r>
        <w:t>menschen</w:t>
      </w:r>
      <w:proofErr w:type="spellEnd"/>
      <w:r>
        <w:t xml:space="preserve"> dem soll man anhaften und anders nichts: und was es irret das </w:t>
      </w:r>
      <w:proofErr w:type="spellStart"/>
      <w:r>
        <w:t>sol</w:t>
      </w:r>
      <w:proofErr w:type="spellEnd"/>
      <w:r>
        <w:t xml:space="preserve"> man lassen und fliehen: und wer das </w:t>
      </w:r>
      <w:proofErr w:type="spellStart"/>
      <w:r>
        <w:t>enpfacht</w:t>
      </w:r>
      <w:proofErr w:type="spellEnd"/>
      <w:r>
        <w:t xml:space="preserve"> in dem </w:t>
      </w:r>
      <w:proofErr w:type="spellStart"/>
      <w:r>
        <w:t>hailigen</w:t>
      </w:r>
      <w:proofErr w:type="spellEnd"/>
      <w:r>
        <w:t xml:space="preserve"> </w:t>
      </w:r>
      <w:proofErr w:type="spellStart"/>
      <w:r>
        <w:t>sacrament</w:t>
      </w:r>
      <w:proofErr w:type="spellEnd"/>
      <w:r>
        <w:t xml:space="preserve"> / der hat Christum </w:t>
      </w:r>
      <w:proofErr w:type="spellStart"/>
      <w:r>
        <w:t>warlich</w:t>
      </w:r>
      <w:proofErr w:type="spellEnd"/>
      <w:r>
        <w:t xml:space="preserve"> und </w:t>
      </w:r>
      <w:proofErr w:type="spellStart"/>
      <w:r>
        <w:t>wol</w:t>
      </w:r>
      <w:proofErr w:type="spellEnd"/>
      <w:r>
        <w:t xml:space="preserve"> empfangen / Und so man sein </w:t>
      </w:r>
      <w:proofErr w:type="spellStart"/>
      <w:r>
        <w:t>meer</w:t>
      </w:r>
      <w:proofErr w:type="spellEnd"/>
      <w:r>
        <w:t xml:space="preserve"> </w:t>
      </w:r>
      <w:proofErr w:type="spellStart"/>
      <w:r>
        <w:t>empfacht</w:t>
      </w:r>
      <w:proofErr w:type="spellEnd"/>
      <w:r>
        <w:t xml:space="preserve"> / </w:t>
      </w:r>
      <w:proofErr w:type="spellStart"/>
      <w:r>
        <w:t>sovil</w:t>
      </w:r>
      <w:proofErr w:type="spellEnd"/>
      <w:r>
        <w:t xml:space="preserve"> </w:t>
      </w:r>
      <w:proofErr w:type="spellStart"/>
      <w:r>
        <w:t>mer</w:t>
      </w:r>
      <w:proofErr w:type="spellEnd"/>
      <w:r>
        <w:t xml:space="preserve"> Christus: und so des minder / </w:t>
      </w:r>
      <w:proofErr w:type="spellStart"/>
      <w:r>
        <w:t>sovil</w:t>
      </w:r>
      <w:proofErr w:type="spellEnd"/>
      <w:r>
        <w:t xml:space="preserve"> minder Christus. </w:t>
      </w:r>
    </w:p>
    <w:p w14:paraId="55132B1E" w14:textId="77777777" w:rsidR="00243995" w:rsidRDefault="00243995" w:rsidP="00243995">
      <w:pPr>
        <w:pStyle w:val="berschrift2"/>
      </w:pPr>
      <w:r>
        <w:t xml:space="preserve">Das </w:t>
      </w:r>
      <w:proofErr w:type="spellStart"/>
      <w:r>
        <w:t>XLIIII</w:t>
      </w:r>
      <w:proofErr w:type="spellEnd"/>
      <w:r>
        <w:t xml:space="preserve"> Capitel</w:t>
      </w:r>
    </w:p>
    <w:p w14:paraId="5B6A0752" w14:textId="77777777" w:rsidR="00243995" w:rsidRDefault="00243995" w:rsidP="00243995">
      <w:pPr>
        <w:pStyle w:val="StandardWeb"/>
      </w:pPr>
      <w:r>
        <w:t xml:space="preserve">Man spricht: wer sich an </w:t>
      </w:r>
      <w:proofErr w:type="spellStart"/>
      <w:r>
        <w:t>got</w:t>
      </w:r>
      <w:proofErr w:type="spellEnd"/>
      <w:r>
        <w:t xml:space="preserve"> </w:t>
      </w:r>
      <w:proofErr w:type="spellStart"/>
      <w:r>
        <w:t>genuegen</w:t>
      </w:r>
      <w:proofErr w:type="spellEnd"/>
      <w:r>
        <w:t xml:space="preserve"> laßt der hat gnug. Und das ist war: und wem an </w:t>
      </w:r>
      <w:proofErr w:type="spellStart"/>
      <w:r>
        <w:t>icht</w:t>
      </w:r>
      <w:proofErr w:type="spellEnd"/>
      <w:r>
        <w:t xml:space="preserve"> </w:t>
      </w:r>
      <w:proofErr w:type="spellStart"/>
      <w:r>
        <w:t>genuegt</w:t>
      </w:r>
      <w:proofErr w:type="spellEnd"/>
      <w:r>
        <w:t xml:space="preserve"> das diß oder das ist / dem </w:t>
      </w:r>
      <w:proofErr w:type="spellStart"/>
      <w:r>
        <w:t>genuegt</w:t>
      </w:r>
      <w:proofErr w:type="spellEnd"/>
      <w:r>
        <w:t xml:space="preserve"> nichts an </w:t>
      </w:r>
      <w:proofErr w:type="spellStart"/>
      <w:r>
        <w:t>got</w:t>
      </w:r>
      <w:proofErr w:type="spellEnd"/>
      <w:r>
        <w:t xml:space="preserve"> / sonder wem an </w:t>
      </w:r>
      <w:proofErr w:type="spellStart"/>
      <w:r>
        <w:t>got</w:t>
      </w:r>
      <w:proofErr w:type="spellEnd"/>
      <w:r>
        <w:t xml:space="preserve"> </w:t>
      </w:r>
      <w:proofErr w:type="spellStart"/>
      <w:r>
        <w:t>genueget</w:t>
      </w:r>
      <w:proofErr w:type="spellEnd"/>
      <w:r>
        <w:t xml:space="preserve"> dem </w:t>
      </w:r>
      <w:proofErr w:type="spellStart"/>
      <w:r>
        <w:t>genuegt</w:t>
      </w:r>
      <w:proofErr w:type="spellEnd"/>
      <w:r>
        <w:t xml:space="preserve"> an nichts / und an allem das weder diß oder das ist / und alle ist: wann </w:t>
      </w:r>
      <w:proofErr w:type="spellStart"/>
      <w:r>
        <w:t>got</w:t>
      </w:r>
      <w:proofErr w:type="spellEnd"/>
      <w:r>
        <w:t xml:space="preserve"> ist </w:t>
      </w:r>
      <w:proofErr w:type="spellStart"/>
      <w:r>
        <w:t>ain</w:t>
      </w:r>
      <w:proofErr w:type="spellEnd"/>
      <w:r>
        <w:t xml:space="preserve"> / und muß </w:t>
      </w:r>
      <w:proofErr w:type="spellStart"/>
      <w:r>
        <w:t>ain</w:t>
      </w:r>
      <w:proofErr w:type="spellEnd"/>
      <w:r>
        <w:t xml:space="preserve"> sein: und </w:t>
      </w:r>
      <w:proofErr w:type="spellStart"/>
      <w:r>
        <w:t>got</w:t>
      </w:r>
      <w:proofErr w:type="spellEnd"/>
      <w:r>
        <w:t xml:space="preserve"> ist alle / und muß alle sein: und was nun ist und </w:t>
      </w:r>
      <w:proofErr w:type="spellStart"/>
      <w:r>
        <w:t>nit</w:t>
      </w:r>
      <w:proofErr w:type="spellEnd"/>
      <w:r>
        <w:t xml:space="preserve"> </w:t>
      </w:r>
      <w:proofErr w:type="spellStart"/>
      <w:r>
        <w:t>ains</w:t>
      </w:r>
      <w:proofErr w:type="spellEnd"/>
      <w:r>
        <w:t xml:space="preserve"> ist das ist </w:t>
      </w:r>
      <w:proofErr w:type="spellStart"/>
      <w:r>
        <w:t>nit</w:t>
      </w:r>
      <w:proofErr w:type="spellEnd"/>
      <w:r>
        <w:t xml:space="preserve"> </w:t>
      </w:r>
      <w:proofErr w:type="spellStart"/>
      <w:r>
        <w:t>got</w:t>
      </w:r>
      <w:proofErr w:type="spellEnd"/>
      <w:r>
        <w:t xml:space="preserve">: und was ist / und </w:t>
      </w:r>
      <w:proofErr w:type="spellStart"/>
      <w:r>
        <w:t>nit</w:t>
      </w:r>
      <w:proofErr w:type="spellEnd"/>
      <w:r>
        <w:t xml:space="preserve"> alles ist / und über alles das ist auch </w:t>
      </w:r>
      <w:proofErr w:type="spellStart"/>
      <w:r>
        <w:t>nit</w:t>
      </w:r>
      <w:proofErr w:type="spellEnd"/>
      <w:r>
        <w:t xml:space="preserve"> </w:t>
      </w:r>
      <w:proofErr w:type="spellStart"/>
      <w:r>
        <w:t>got</w:t>
      </w:r>
      <w:proofErr w:type="spellEnd"/>
      <w:r>
        <w:t xml:space="preserve">. Wann </w:t>
      </w:r>
      <w:proofErr w:type="spellStart"/>
      <w:r>
        <w:t>got</w:t>
      </w:r>
      <w:proofErr w:type="spellEnd"/>
      <w:r>
        <w:t xml:space="preserve"> ist </w:t>
      </w:r>
      <w:proofErr w:type="spellStart"/>
      <w:r>
        <w:t>ains</w:t>
      </w:r>
      <w:proofErr w:type="spellEnd"/>
      <w:r>
        <w:t xml:space="preserve"> / und über alles / und ist </w:t>
      </w:r>
      <w:proofErr w:type="spellStart"/>
      <w:r>
        <w:t>alls</w:t>
      </w:r>
      <w:proofErr w:type="spellEnd"/>
      <w:r>
        <w:t xml:space="preserve"> / und ist über alles. Wem nun an </w:t>
      </w:r>
      <w:proofErr w:type="spellStart"/>
      <w:r>
        <w:t>got</w:t>
      </w:r>
      <w:proofErr w:type="spellEnd"/>
      <w:r>
        <w:t xml:space="preserve"> </w:t>
      </w:r>
      <w:proofErr w:type="spellStart"/>
      <w:r>
        <w:t>genuegt</w:t>
      </w:r>
      <w:proofErr w:type="spellEnd"/>
      <w:r>
        <w:t xml:space="preserve"> dem </w:t>
      </w:r>
      <w:proofErr w:type="spellStart"/>
      <w:r>
        <w:t>genuegt</w:t>
      </w:r>
      <w:proofErr w:type="spellEnd"/>
      <w:r>
        <w:t xml:space="preserve"> an </w:t>
      </w:r>
      <w:proofErr w:type="spellStart"/>
      <w:r>
        <w:t>aim</w:t>
      </w:r>
      <w:proofErr w:type="spellEnd"/>
      <w:r>
        <w:t xml:space="preserve"> / und </w:t>
      </w:r>
      <w:proofErr w:type="spellStart"/>
      <w:r>
        <w:t>allain</w:t>
      </w:r>
      <w:proofErr w:type="spellEnd"/>
      <w:r>
        <w:t xml:space="preserve"> in dem </w:t>
      </w:r>
      <w:proofErr w:type="spellStart"/>
      <w:r>
        <w:t>ainen</w:t>
      </w:r>
      <w:proofErr w:type="spellEnd"/>
      <w:r>
        <w:t xml:space="preserve"> als an </w:t>
      </w:r>
      <w:proofErr w:type="spellStart"/>
      <w:r>
        <w:t>aim</w:t>
      </w:r>
      <w:proofErr w:type="spellEnd"/>
      <w:r>
        <w:t xml:space="preserve">: und wem nicht alles </w:t>
      </w:r>
      <w:proofErr w:type="spellStart"/>
      <w:r>
        <w:t>ains</w:t>
      </w:r>
      <w:proofErr w:type="spellEnd"/>
      <w:r>
        <w:t xml:space="preserve"> ist / und </w:t>
      </w:r>
      <w:proofErr w:type="spellStart"/>
      <w:r>
        <w:t>ains</w:t>
      </w:r>
      <w:proofErr w:type="spellEnd"/>
      <w:r>
        <w:t xml:space="preserve"> alles / und wem </w:t>
      </w:r>
      <w:proofErr w:type="spellStart"/>
      <w:r>
        <w:t>nit</w:t>
      </w:r>
      <w:proofErr w:type="spellEnd"/>
      <w:r>
        <w:t xml:space="preserve"> </w:t>
      </w:r>
      <w:proofErr w:type="spellStart"/>
      <w:r>
        <w:t>icht</w:t>
      </w:r>
      <w:proofErr w:type="spellEnd"/>
      <w:r>
        <w:t xml:space="preserve"> und nicht gleich und </w:t>
      </w:r>
      <w:proofErr w:type="spellStart"/>
      <w:r>
        <w:t>ains</w:t>
      </w:r>
      <w:proofErr w:type="spellEnd"/>
      <w:r>
        <w:t xml:space="preserve"> ist / dem </w:t>
      </w:r>
      <w:proofErr w:type="spellStart"/>
      <w:r>
        <w:t>kan</w:t>
      </w:r>
      <w:proofErr w:type="spellEnd"/>
      <w:r>
        <w:t xml:space="preserve"> an </w:t>
      </w:r>
      <w:proofErr w:type="spellStart"/>
      <w:r>
        <w:t>got</w:t>
      </w:r>
      <w:proofErr w:type="spellEnd"/>
      <w:r>
        <w:t xml:space="preserve"> </w:t>
      </w:r>
      <w:proofErr w:type="spellStart"/>
      <w:r>
        <w:t>nit</w:t>
      </w:r>
      <w:proofErr w:type="spellEnd"/>
      <w:r>
        <w:t xml:space="preserve"> </w:t>
      </w:r>
      <w:proofErr w:type="spellStart"/>
      <w:r>
        <w:t>genuegen</w:t>
      </w:r>
      <w:proofErr w:type="spellEnd"/>
      <w:r>
        <w:t xml:space="preserve">. Aber </w:t>
      </w:r>
      <w:proofErr w:type="spellStart"/>
      <w:r>
        <w:t>wa</w:t>
      </w:r>
      <w:proofErr w:type="spellEnd"/>
      <w:r>
        <w:t xml:space="preserve"> diß </w:t>
      </w:r>
      <w:proofErr w:type="spellStart"/>
      <w:r>
        <w:t>waer</w:t>
      </w:r>
      <w:proofErr w:type="spellEnd"/>
      <w:r>
        <w:t xml:space="preserve"> / da </w:t>
      </w:r>
      <w:proofErr w:type="spellStart"/>
      <w:r>
        <w:t>waer</w:t>
      </w:r>
      <w:proofErr w:type="spellEnd"/>
      <w:r>
        <w:t xml:space="preserve"> auch </w:t>
      </w:r>
      <w:proofErr w:type="spellStart"/>
      <w:r>
        <w:t>genuegen</w:t>
      </w:r>
      <w:proofErr w:type="spellEnd"/>
      <w:r>
        <w:t xml:space="preserve"> / </w:t>
      </w:r>
      <w:proofErr w:type="spellStart"/>
      <w:r>
        <w:t>unnd</w:t>
      </w:r>
      <w:proofErr w:type="spellEnd"/>
      <w:r>
        <w:t xml:space="preserve"> anders </w:t>
      </w:r>
      <w:proofErr w:type="spellStart"/>
      <w:r>
        <w:t>niendert</w:t>
      </w:r>
      <w:proofErr w:type="spellEnd"/>
      <w:r>
        <w:t xml:space="preserve">. Sich also ist es auch: wer sich </w:t>
      </w:r>
      <w:proofErr w:type="spellStart"/>
      <w:r>
        <w:t>got</w:t>
      </w:r>
      <w:proofErr w:type="spellEnd"/>
      <w:r>
        <w:t xml:space="preserve"> </w:t>
      </w:r>
      <w:proofErr w:type="spellStart"/>
      <w:r>
        <w:t>gaentzlich</w:t>
      </w:r>
      <w:proofErr w:type="spellEnd"/>
      <w:r>
        <w:t xml:space="preserve"> lassen </w:t>
      </w:r>
      <w:proofErr w:type="spellStart"/>
      <w:r>
        <w:t>sol</w:t>
      </w:r>
      <w:proofErr w:type="spellEnd"/>
      <w:r>
        <w:t xml:space="preserve"> und gehorsam sein / der muß </w:t>
      </w:r>
      <w:proofErr w:type="spellStart"/>
      <w:r>
        <w:t>allain</w:t>
      </w:r>
      <w:proofErr w:type="spellEnd"/>
      <w:r>
        <w:t xml:space="preserve"> gelassen und gehorsam sein in leidender weiß / und auch </w:t>
      </w:r>
      <w:proofErr w:type="spellStart"/>
      <w:r>
        <w:t>nit</w:t>
      </w:r>
      <w:proofErr w:type="spellEnd"/>
      <w:r>
        <w:t xml:space="preserve"> wider </w:t>
      </w:r>
      <w:proofErr w:type="spellStart"/>
      <w:r>
        <w:t>zusteen</w:t>
      </w:r>
      <w:proofErr w:type="spellEnd"/>
      <w:r>
        <w:t xml:space="preserve"> / oder sich zu </w:t>
      </w:r>
      <w:proofErr w:type="spellStart"/>
      <w:r>
        <w:t>woeren</w:t>
      </w:r>
      <w:proofErr w:type="spellEnd"/>
      <w:r>
        <w:t xml:space="preserve"> oder </w:t>
      </w:r>
      <w:proofErr w:type="spellStart"/>
      <w:r>
        <w:t>behelffen</w:t>
      </w:r>
      <w:proofErr w:type="spellEnd"/>
      <w:r>
        <w:t xml:space="preserve">. Und wer also </w:t>
      </w:r>
      <w:proofErr w:type="spellStart"/>
      <w:r>
        <w:t>nit</w:t>
      </w:r>
      <w:proofErr w:type="spellEnd"/>
      <w:r>
        <w:t xml:space="preserve"> </w:t>
      </w:r>
      <w:proofErr w:type="spellStart"/>
      <w:r>
        <w:t>allain</w:t>
      </w:r>
      <w:proofErr w:type="spellEnd"/>
      <w:r>
        <w:t xml:space="preserve"> / und allen dingen gelassen und gehorsam ist in </w:t>
      </w:r>
      <w:proofErr w:type="spellStart"/>
      <w:r>
        <w:t>aim</w:t>
      </w:r>
      <w:proofErr w:type="spellEnd"/>
      <w:r>
        <w:t xml:space="preserve"> / und als in </w:t>
      </w:r>
      <w:proofErr w:type="spellStart"/>
      <w:r>
        <w:t>aim</w:t>
      </w:r>
      <w:proofErr w:type="spellEnd"/>
      <w:r>
        <w:t xml:space="preserve"> / der ist </w:t>
      </w:r>
      <w:proofErr w:type="spellStart"/>
      <w:r>
        <w:t>got</w:t>
      </w:r>
      <w:proofErr w:type="spellEnd"/>
      <w:r>
        <w:t xml:space="preserve"> </w:t>
      </w:r>
      <w:proofErr w:type="spellStart"/>
      <w:r>
        <w:t>nit</w:t>
      </w:r>
      <w:proofErr w:type="spellEnd"/>
      <w:r>
        <w:t xml:space="preserve"> gelassen oder gehorsam. Diß </w:t>
      </w:r>
      <w:proofErr w:type="spellStart"/>
      <w:r>
        <w:t>merck</w:t>
      </w:r>
      <w:proofErr w:type="spellEnd"/>
      <w:r>
        <w:t xml:space="preserve"> man bey Cristo. Und wer </w:t>
      </w:r>
      <w:proofErr w:type="spellStart"/>
      <w:r>
        <w:t>got</w:t>
      </w:r>
      <w:proofErr w:type="spellEnd"/>
      <w:r>
        <w:t xml:space="preserve"> leiden </w:t>
      </w:r>
      <w:proofErr w:type="spellStart"/>
      <w:r>
        <w:t>sol</w:t>
      </w:r>
      <w:proofErr w:type="spellEnd"/>
      <w:r>
        <w:t xml:space="preserve"> oder </w:t>
      </w:r>
      <w:proofErr w:type="spellStart"/>
      <w:r>
        <w:t>wil</w:t>
      </w:r>
      <w:proofErr w:type="spellEnd"/>
      <w:r>
        <w:t xml:space="preserve"> / der muß alles leiden in </w:t>
      </w:r>
      <w:proofErr w:type="spellStart"/>
      <w:r>
        <w:t>aim</w:t>
      </w:r>
      <w:proofErr w:type="spellEnd"/>
      <w:r>
        <w:t xml:space="preserve"> als in </w:t>
      </w:r>
      <w:proofErr w:type="spellStart"/>
      <w:r>
        <w:t>ainem</w:t>
      </w:r>
      <w:proofErr w:type="spellEnd"/>
      <w:r>
        <w:t xml:space="preserve"> / und </w:t>
      </w:r>
      <w:proofErr w:type="spellStart"/>
      <w:r>
        <w:t>kaim</w:t>
      </w:r>
      <w:proofErr w:type="spellEnd"/>
      <w:r>
        <w:t xml:space="preserve"> leiden mit nicht </w:t>
      </w:r>
      <w:proofErr w:type="spellStart"/>
      <w:r>
        <w:t>widersteen</w:t>
      </w:r>
      <w:proofErr w:type="spellEnd"/>
      <w:r>
        <w:t xml:space="preserve">. Das ist aber Christus / und wer leiden </w:t>
      </w:r>
      <w:proofErr w:type="spellStart"/>
      <w:r>
        <w:t>widersteet</w:t>
      </w:r>
      <w:proofErr w:type="spellEnd"/>
      <w:r>
        <w:t xml:space="preserve"> und sich des </w:t>
      </w:r>
      <w:proofErr w:type="spellStart"/>
      <w:r>
        <w:t>woeret</w:t>
      </w:r>
      <w:proofErr w:type="spellEnd"/>
      <w:r>
        <w:t xml:space="preserve"> der </w:t>
      </w:r>
      <w:proofErr w:type="spellStart"/>
      <w:r>
        <w:t>wil</w:t>
      </w:r>
      <w:proofErr w:type="spellEnd"/>
      <w:r>
        <w:t xml:space="preserve"> oder mag </w:t>
      </w:r>
      <w:proofErr w:type="spellStart"/>
      <w:r>
        <w:t>got</w:t>
      </w:r>
      <w:proofErr w:type="spellEnd"/>
      <w:r>
        <w:t xml:space="preserve"> </w:t>
      </w:r>
      <w:proofErr w:type="spellStart"/>
      <w:r>
        <w:t>nit</w:t>
      </w:r>
      <w:proofErr w:type="spellEnd"/>
      <w:r>
        <w:t xml:space="preserve"> </w:t>
      </w:r>
      <w:proofErr w:type="spellStart"/>
      <w:r>
        <w:t>geleiden</w:t>
      </w:r>
      <w:proofErr w:type="spellEnd"/>
      <w:r>
        <w:t xml:space="preserve">. Diß </w:t>
      </w:r>
      <w:proofErr w:type="spellStart"/>
      <w:r>
        <w:t>sol</w:t>
      </w:r>
      <w:proofErr w:type="spellEnd"/>
      <w:r>
        <w:t xml:space="preserve"> man also </w:t>
      </w:r>
      <w:proofErr w:type="spellStart"/>
      <w:r>
        <w:t>versteen</w:t>
      </w:r>
      <w:proofErr w:type="spellEnd"/>
      <w:r>
        <w:t xml:space="preserve">. Man </w:t>
      </w:r>
      <w:proofErr w:type="spellStart"/>
      <w:r>
        <w:t>sol</w:t>
      </w:r>
      <w:proofErr w:type="spellEnd"/>
      <w:r>
        <w:t xml:space="preserve"> </w:t>
      </w:r>
      <w:proofErr w:type="spellStart"/>
      <w:r>
        <w:t>kaim</w:t>
      </w:r>
      <w:proofErr w:type="spellEnd"/>
      <w:r>
        <w:t xml:space="preserve"> ding oder </w:t>
      </w:r>
      <w:proofErr w:type="spellStart"/>
      <w:r>
        <w:t>creatur</w:t>
      </w:r>
      <w:proofErr w:type="spellEnd"/>
      <w:r>
        <w:t xml:space="preserve"> </w:t>
      </w:r>
      <w:proofErr w:type="spellStart"/>
      <w:r>
        <w:t>widersteen</w:t>
      </w:r>
      <w:proofErr w:type="spellEnd"/>
      <w:r>
        <w:t xml:space="preserve"> mit </w:t>
      </w:r>
      <w:proofErr w:type="spellStart"/>
      <w:r>
        <w:t>gewalt</w:t>
      </w:r>
      <w:proofErr w:type="spellEnd"/>
      <w:r>
        <w:t xml:space="preserve"> oder mit kriegen an willen oder an </w:t>
      </w:r>
      <w:proofErr w:type="spellStart"/>
      <w:r>
        <w:t>wercken</w:t>
      </w:r>
      <w:proofErr w:type="spellEnd"/>
      <w:r>
        <w:t xml:space="preserve">. Man mag </w:t>
      </w:r>
      <w:proofErr w:type="spellStart"/>
      <w:r>
        <w:t>leyden</w:t>
      </w:r>
      <w:proofErr w:type="spellEnd"/>
      <w:r>
        <w:t xml:space="preserve"> </w:t>
      </w:r>
      <w:proofErr w:type="spellStart"/>
      <w:r>
        <w:t>wol</w:t>
      </w:r>
      <w:proofErr w:type="spellEnd"/>
      <w:r>
        <w:t xml:space="preserve"> </w:t>
      </w:r>
      <w:proofErr w:type="spellStart"/>
      <w:r>
        <w:t>fürkommen</w:t>
      </w:r>
      <w:proofErr w:type="spellEnd"/>
      <w:r>
        <w:t xml:space="preserve"> oder </w:t>
      </w:r>
      <w:proofErr w:type="spellStart"/>
      <w:r>
        <w:t>jm</w:t>
      </w:r>
      <w:proofErr w:type="spellEnd"/>
      <w:r>
        <w:t xml:space="preserve"> entweichen und fliehen on </w:t>
      </w:r>
      <w:proofErr w:type="spellStart"/>
      <w:r>
        <w:t>sünd</w:t>
      </w:r>
      <w:proofErr w:type="spellEnd"/>
      <w:r>
        <w:t xml:space="preserve">. Sich wer nun </w:t>
      </w:r>
      <w:proofErr w:type="spellStart"/>
      <w:r>
        <w:t>got</w:t>
      </w:r>
      <w:proofErr w:type="spellEnd"/>
      <w:r>
        <w:t xml:space="preserve"> liebhaben will oder </w:t>
      </w:r>
      <w:proofErr w:type="spellStart"/>
      <w:r>
        <w:t>sol</w:t>
      </w:r>
      <w:proofErr w:type="spellEnd"/>
      <w:r>
        <w:t xml:space="preserve"> / der hat alles lieb in </w:t>
      </w:r>
      <w:proofErr w:type="spellStart"/>
      <w:r>
        <w:t>ainem</w:t>
      </w:r>
      <w:proofErr w:type="spellEnd"/>
      <w:r>
        <w:t xml:space="preserve"> als in </w:t>
      </w:r>
      <w:proofErr w:type="spellStart"/>
      <w:r>
        <w:t>ainem</w:t>
      </w:r>
      <w:proofErr w:type="spellEnd"/>
      <w:r>
        <w:t xml:space="preserve"> / und alles und </w:t>
      </w:r>
      <w:proofErr w:type="spellStart"/>
      <w:r>
        <w:t>ains</w:t>
      </w:r>
      <w:proofErr w:type="spellEnd"/>
      <w:r>
        <w:t xml:space="preserve"> in allem als alle in </w:t>
      </w:r>
      <w:proofErr w:type="spellStart"/>
      <w:r>
        <w:t>ainem</w:t>
      </w:r>
      <w:proofErr w:type="spellEnd"/>
      <w:r>
        <w:t xml:space="preserve">. Und wer etwas liebhat diß oder das / anders dann in dem </w:t>
      </w:r>
      <w:proofErr w:type="spellStart"/>
      <w:r>
        <w:t>ainen</w:t>
      </w:r>
      <w:proofErr w:type="spellEnd"/>
      <w:r>
        <w:t xml:space="preserve"> / und </w:t>
      </w:r>
      <w:proofErr w:type="spellStart"/>
      <w:r>
        <w:t>umb</w:t>
      </w:r>
      <w:proofErr w:type="spellEnd"/>
      <w:r>
        <w:t xml:space="preserve"> das </w:t>
      </w:r>
      <w:proofErr w:type="spellStart"/>
      <w:r>
        <w:t>ain</w:t>
      </w:r>
      <w:proofErr w:type="spellEnd"/>
      <w:r>
        <w:t xml:space="preserve"> / der hat </w:t>
      </w:r>
      <w:proofErr w:type="spellStart"/>
      <w:r>
        <w:t>got</w:t>
      </w:r>
      <w:proofErr w:type="spellEnd"/>
      <w:r>
        <w:t xml:space="preserve"> </w:t>
      </w:r>
      <w:proofErr w:type="spellStart"/>
      <w:r>
        <w:t>nit</w:t>
      </w:r>
      <w:proofErr w:type="spellEnd"/>
      <w:r>
        <w:t xml:space="preserve"> lieb: wann er hat etwas lieb das </w:t>
      </w:r>
      <w:proofErr w:type="spellStart"/>
      <w:r>
        <w:t>nit</w:t>
      </w:r>
      <w:proofErr w:type="spellEnd"/>
      <w:r>
        <w:t xml:space="preserve"> </w:t>
      </w:r>
      <w:proofErr w:type="spellStart"/>
      <w:r>
        <w:t>got</w:t>
      </w:r>
      <w:proofErr w:type="spellEnd"/>
      <w:r>
        <w:t xml:space="preserve"> ist / </w:t>
      </w:r>
      <w:proofErr w:type="spellStart"/>
      <w:r>
        <w:t>darumb</w:t>
      </w:r>
      <w:proofErr w:type="spellEnd"/>
      <w:r>
        <w:t xml:space="preserve"> hat er </w:t>
      </w:r>
      <w:proofErr w:type="spellStart"/>
      <w:r>
        <w:t>mer</w:t>
      </w:r>
      <w:proofErr w:type="spellEnd"/>
      <w:r>
        <w:t xml:space="preserve"> lieb dann </w:t>
      </w:r>
      <w:proofErr w:type="spellStart"/>
      <w:r>
        <w:t>got</w:t>
      </w:r>
      <w:proofErr w:type="spellEnd"/>
      <w:r>
        <w:t xml:space="preserve">. Wer nun </w:t>
      </w:r>
      <w:proofErr w:type="spellStart"/>
      <w:r>
        <w:t>mer</w:t>
      </w:r>
      <w:proofErr w:type="spellEnd"/>
      <w:r>
        <w:t xml:space="preserve"> lieb hat dann </w:t>
      </w:r>
      <w:proofErr w:type="spellStart"/>
      <w:r>
        <w:t>got</w:t>
      </w:r>
      <w:proofErr w:type="spellEnd"/>
      <w:r>
        <w:t xml:space="preserve"> / oder etwas mit </w:t>
      </w:r>
      <w:proofErr w:type="spellStart"/>
      <w:r>
        <w:t>got</w:t>
      </w:r>
      <w:proofErr w:type="spellEnd"/>
      <w:r>
        <w:t xml:space="preserve"> / der hat </w:t>
      </w:r>
      <w:proofErr w:type="spellStart"/>
      <w:r>
        <w:t>got</w:t>
      </w:r>
      <w:proofErr w:type="spellEnd"/>
      <w:r>
        <w:t xml:space="preserve"> </w:t>
      </w:r>
      <w:proofErr w:type="spellStart"/>
      <w:r>
        <w:t>nit</w:t>
      </w:r>
      <w:proofErr w:type="spellEnd"/>
      <w:r>
        <w:t xml:space="preserve"> lieb. Wann </w:t>
      </w:r>
      <w:proofErr w:type="spellStart"/>
      <w:r>
        <w:t>got</w:t>
      </w:r>
      <w:proofErr w:type="spellEnd"/>
      <w:r>
        <w:t xml:space="preserve"> soll und </w:t>
      </w:r>
      <w:proofErr w:type="spellStart"/>
      <w:r>
        <w:t>wil</w:t>
      </w:r>
      <w:proofErr w:type="spellEnd"/>
      <w:r>
        <w:t xml:space="preserve"> </w:t>
      </w:r>
      <w:proofErr w:type="spellStart"/>
      <w:r>
        <w:t>allain</w:t>
      </w:r>
      <w:proofErr w:type="spellEnd"/>
      <w:r>
        <w:t xml:space="preserve"> lieb gehabt sein: und es </w:t>
      </w:r>
      <w:proofErr w:type="spellStart"/>
      <w:r>
        <w:t>solt</w:t>
      </w:r>
      <w:proofErr w:type="spellEnd"/>
      <w:r>
        <w:t xml:space="preserve"> in der </w:t>
      </w:r>
      <w:proofErr w:type="spellStart"/>
      <w:r>
        <w:t>warhait</w:t>
      </w:r>
      <w:proofErr w:type="spellEnd"/>
      <w:r>
        <w:t xml:space="preserve"> nichts liebgehabt werden dann </w:t>
      </w:r>
      <w:proofErr w:type="spellStart"/>
      <w:r>
        <w:t>allain</w:t>
      </w:r>
      <w:proofErr w:type="spellEnd"/>
      <w:r>
        <w:t xml:space="preserve"> </w:t>
      </w:r>
      <w:proofErr w:type="spellStart"/>
      <w:r>
        <w:t>got</w:t>
      </w:r>
      <w:proofErr w:type="spellEnd"/>
      <w:r>
        <w:t xml:space="preserve">. Und </w:t>
      </w:r>
      <w:proofErr w:type="spellStart"/>
      <w:r>
        <w:t>wa</w:t>
      </w:r>
      <w:proofErr w:type="spellEnd"/>
      <w:r>
        <w:t xml:space="preserve"> das war </w:t>
      </w:r>
      <w:proofErr w:type="spellStart"/>
      <w:r>
        <w:t>liecht</w:t>
      </w:r>
      <w:proofErr w:type="spellEnd"/>
      <w:r>
        <w:t xml:space="preserve"> in </w:t>
      </w:r>
      <w:proofErr w:type="spellStart"/>
      <w:r>
        <w:t>aim</w:t>
      </w:r>
      <w:proofErr w:type="spellEnd"/>
      <w:r>
        <w:t xml:space="preserve"> </w:t>
      </w:r>
      <w:proofErr w:type="spellStart"/>
      <w:r>
        <w:t>menschen</w:t>
      </w:r>
      <w:proofErr w:type="spellEnd"/>
      <w:r>
        <w:t xml:space="preserve"> ist / und die war lieb / da </w:t>
      </w:r>
      <w:proofErr w:type="spellStart"/>
      <w:r>
        <w:t>wirt</w:t>
      </w:r>
      <w:proofErr w:type="spellEnd"/>
      <w:r>
        <w:t xml:space="preserve"> anders </w:t>
      </w:r>
      <w:proofErr w:type="spellStart"/>
      <w:r>
        <w:t>nit</w:t>
      </w:r>
      <w:proofErr w:type="spellEnd"/>
      <w:r>
        <w:t xml:space="preserve"> geliebt dann </w:t>
      </w:r>
      <w:proofErr w:type="spellStart"/>
      <w:r>
        <w:t>allain</w:t>
      </w:r>
      <w:proofErr w:type="spellEnd"/>
      <w:r>
        <w:t xml:space="preserve"> </w:t>
      </w:r>
      <w:proofErr w:type="spellStart"/>
      <w:r>
        <w:t>got</w:t>
      </w:r>
      <w:proofErr w:type="spellEnd"/>
      <w:r>
        <w:t xml:space="preserve"> / wann da </w:t>
      </w:r>
      <w:proofErr w:type="spellStart"/>
      <w:r>
        <w:t>wirt</w:t>
      </w:r>
      <w:proofErr w:type="spellEnd"/>
      <w:r>
        <w:t xml:space="preserve"> </w:t>
      </w:r>
      <w:proofErr w:type="spellStart"/>
      <w:r>
        <w:t>got</w:t>
      </w:r>
      <w:proofErr w:type="spellEnd"/>
      <w:r>
        <w:t xml:space="preserve"> liebgehabt als gut / und </w:t>
      </w:r>
      <w:proofErr w:type="spellStart"/>
      <w:r>
        <w:t>umb</w:t>
      </w:r>
      <w:proofErr w:type="spellEnd"/>
      <w:r>
        <w:t xml:space="preserve"> gut / und alle gut als </w:t>
      </w:r>
      <w:proofErr w:type="spellStart"/>
      <w:r>
        <w:t>ain</w:t>
      </w:r>
      <w:proofErr w:type="spellEnd"/>
      <w:r>
        <w:t xml:space="preserve"> / und </w:t>
      </w:r>
      <w:proofErr w:type="spellStart"/>
      <w:r>
        <w:t>ain</w:t>
      </w:r>
      <w:proofErr w:type="spellEnd"/>
      <w:r>
        <w:t xml:space="preserve"> als alle / wann in der </w:t>
      </w:r>
      <w:proofErr w:type="spellStart"/>
      <w:r>
        <w:t>warhait</w:t>
      </w:r>
      <w:proofErr w:type="spellEnd"/>
      <w:r>
        <w:t xml:space="preserve"> alles ist </w:t>
      </w:r>
      <w:proofErr w:type="spellStart"/>
      <w:r>
        <w:t>ains</w:t>
      </w:r>
      <w:proofErr w:type="spellEnd"/>
      <w:r>
        <w:t xml:space="preserve"> / und </w:t>
      </w:r>
      <w:proofErr w:type="spellStart"/>
      <w:r>
        <w:t>ains</w:t>
      </w:r>
      <w:proofErr w:type="spellEnd"/>
      <w:r>
        <w:t xml:space="preserve"> ist alles in </w:t>
      </w:r>
      <w:proofErr w:type="spellStart"/>
      <w:r>
        <w:t>got</w:t>
      </w:r>
      <w:proofErr w:type="spellEnd"/>
      <w:r>
        <w:t xml:space="preserve">. </w:t>
      </w:r>
    </w:p>
    <w:p w14:paraId="0DA7C470" w14:textId="77777777" w:rsidR="00243995" w:rsidRDefault="00243995" w:rsidP="00243995">
      <w:pPr>
        <w:pStyle w:val="berschrift2"/>
      </w:pPr>
      <w:r>
        <w:t>Das XLV Capitel</w:t>
      </w:r>
    </w:p>
    <w:p w14:paraId="7827A286" w14:textId="77777777" w:rsidR="00243995" w:rsidRDefault="00243995" w:rsidP="00243995">
      <w:pPr>
        <w:pStyle w:val="StandardWeb"/>
      </w:pPr>
      <w:r>
        <w:t xml:space="preserve">Man </w:t>
      </w:r>
      <w:proofErr w:type="spellStart"/>
      <w:r>
        <w:t>moecht</w:t>
      </w:r>
      <w:proofErr w:type="spellEnd"/>
      <w:r>
        <w:t xml:space="preserve"> sprechen / Sol man alles lieb </w:t>
      </w:r>
      <w:proofErr w:type="spellStart"/>
      <w:r>
        <w:t>han</w:t>
      </w:r>
      <w:proofErr w:type="spellEnd"/>
      <w:r>
        <w:t xml:space="preserve">: </w:t>
      </w:r>
      <w:proofErr w:type="spellStart"/>
      <w:r>
        <w:t>sol</w:t>
      </w:r>
      <w:proofErr w:type="spellEnd"/>
      <w:r>
        <w:t xml:space="preserve"> man dann auch </w:t>
      </w:r>
      <w:proofErr w:type="spellStart"/>
      <w:r>
        <w:t>sünd</w:t>
      </w:r>
      <w:proofErr w:type="spellEnd"/>
      <w:r>
        <w:t xml:space="preserve"> </w:t>
      </w:r>
      <w:proofErr w:type="spellStart"/>
      <w:r>
        <w:t>liebhan</w:t>
      </w:r>
      <w:proofErr w:type="spellEnd"/>
      <w:r>
        <w:t xml:space="preserve">. Man </w:t>
      </w:r>
      <w:proofErr w:type="spellStart"/>
      <w:r>
        <w:t>antwurt</w:t>
      </w:r>
      <w:proofErr w:type="spellEnd"/>
      <w:r>
        <w:t xml:space="preserve">. </w:t>
      </w:r>
      <w:proofErr w:type="spellStart"/>
      <w:r>
        <w:t>nain</w:t>
      </w:r>
      <w:proofErr w:type="spellEnd"/>
      <w:r>
        <w:t xml:space="preserve">. Wenn man spricht alles / so </w:t>
      </w:r>
      <w:proofErr w:type="spellStart"/>
      <w:r>
        <w:t>maint</w:t>
      </w:r>
      <w:proofErr w:type="spellEnd"/>
      <w:r>
        <w:t xml:space="preserve"> man gut: und alles das da ist das ist gut in dem als es ist: der </w:t>
      </w:r>
      <w:proofErr w:type="spellStart"/>
      <w:r>
        <w:t>tüfel</w:t>
      </w:r>
      <w:proofErr w:type="spellEnd"/>
      <w:r>
        <w:t xml:space="preserve"> ist gut in dem als er ist: in dem </w:t>
      </w:r>
      <w:proofErr w:type="spellStart"/>
      <w:r>
        <w:t>synn</w:t>
      </w:r>
      <w:proofErr w:type="spellEnd"/>
      <w:r>
        <w:t xml:space="preserve"> ist nichts </w:t>
      </w:r>
      <w:proofErr w:type="spellStart"/>
      <w:r>
        <w:t>boeß</w:t>
      </w:r>
      <w:proofErr w:type="spellEnd"/>
      <w:r>
        <w:t xml:space="preserve"> oder ungut. Aber </w:t>
      </w:r>
      <w:proofErr w:type="spellStart"/>
      <w:r>
        <w:t>sünd</w:t>
      </w:r>
      <w:proofErr w:type="spellEnd"/>
      <w:r>
        <w:t xml:space="preserve"> ist / anders </w:t>
      </w:r>
      <w:proofErr w:type="spellStart"/>
      <w:r>
        <w:t>woellen</w:t>
      </w:r>
      <w:proofErr w:type="spellEnd"/>
      <w:r>
        <w:t xml:space="preserve"> </w:t>
      </w:r>
      <w:proofErr w:type="spellStart"/>
      <w:r>
        <w:t>begern</w:t>
      </w:r>
      <w:proofErr w:type="spellEnd"/>
      <w:r>
        <w:t xml:space="preserve"> oder </w:t>
      </w:r>
      <w:proofErr w:type="spellStart"/>
      <w:r>
        <w:t>liebhan</w:t>
      </w:r>
      <w:proofErr w:type="spellEnd"/>
      <w:r>
        <w:t xml:space="preserve"> dann </w:t>
      </w:r>
      <w:proofErr w:type="spellStart"/>
      <w:r>
        <w:t>got</w:t>
      </w:r>
      <w:proofErr w:type="spellEnd"/>
      <w:r>
        <w:t xml:space="preserve"> / und das </w:t>
      </w:r>
      <w:proofErr w:type="spellStart"/>
      <w:r>
        <w:t>woellen</w:t>
      </w:r>
      <w:proofErr w:type="spellEnd"/>
      <w:r>
        <w:t xml:space="preserve"> ist </w:t>
      </w:r>
      <w:proofErr w:type="spellStart"/>
      <w:r>
        <w:t>nit</w:t>
      </w:r>
      <w:proofErr w:type="spellEnd"/>
      <w:r>
        <w:t xml:space="preserve"> wesen / </w:t>
      </w:r>
      <w:proofErr w:type="spellStart"/>
      <w:r>
        <w:t>darumb</w:t>
      </w:r>
      <w:proofErr w:type="spellEnd"/>
      <w:r>
        <w:t xml:space="preserve"> ist es auch </w:t>
      </w:r>
      <w:proofErr w:type="spellStart"/>
      <w:r>
        <w:t>nit</w:t>
      </w:r>
      <w:proofErr w:type="spellEnd"/>
      <w:r>
        <w:t xml:space="preserve"> gut. Kain ding ist gut dann als </w:t>
      </w:r>
      <w:proofErr w:type="spellStart"/>
      <w:r>
        <w:t>vil</w:t>
      </w:r>
      <w:proofErr w:type="spellEnd"/>
      <w:r>
        <w:t xml:space="preserve"> es in </w:t>
      </w:r>
      <w:proofErr w:type="spellStart"/>
      <w:r>
        <w:t>got</w:t>
      </w:r>
      <w:proofErr w:type="spellEnd"/>
      <w:r>
        <w:t xml:space="preserve"> und mit </w:t>
      </w:r>
      <w:proofErr w:type="spellStart"/>
      <w:r>
        <w:t>got</w:t>
      </w:r>
      <w:proofErr w:type="spellEnd"/>
      <w:r>
        <w:t xml:space="preserve"> ist. Nun </w:t>
      </w:r>
      <w:proofErr w:type="spellStart"/>
      <w:r>
        <w:t>seind</w:t>
      </w:r>
      <w:proofErr w:type="spellEnd"/>
      <w:r>
        <w:t xml:space="preserve"> alle ding </w:t>
      </w:r>
      <w:proofErr w:type="spellStart"/>
      <w:r>
        <w:t>wesenlich</w:t>
      </w:r>
      <w:proofErr w:type="spellEnd"/>
      <w:r>
        <w:t xml:space="preserve"> in </w:t>
      </w:r>
      <w:proofErr w:type="spellStart"/>
      <w:r>
        <w:t>got</w:t>
      </w:r>
      <w:proofErr w:type="spellEnd"/>
      <w:r>
        <w:t xml:space="preserve"> / und </w:t>
      </w:r>
      <w:proofErr w:type="spellStart"/>
      <w:r>
        <w:t>wesenlicher</w:t>
      </w:r>
      <w:proofErr w:type="spellEnd"/>
      <w:r>
        <w:t xml:space="preserve"> dann in </w:t>
      </w:r>
      <w:proofErr w:type="spellStart"/>
      <w:r>
        <w:t>jmselber</w:t>
      </w:r>
      <w:proofErr w:type="spellEnd"/>
      <w:r>
        <w:t xml:space="preserve"> / </w:t>
      </w:r>
      <w:proofErr w:type="spellStart"/>
      <w:r>
        <w:t>darumb</w:t>
      </w:r>
      <w:proofErr w:type="spellEnd"/>
      <w:r>
        <w:t xml:space="preserve"> alle ding gut </w:t>
      </w:r>
      <w:proofErr w:type="spellStart"/>
      <w:r>
        <w:t>seind</w:t>
      </w:r>
      <w:proofErr w:type="spellEnd"/>
      <w:r>
        <w:t xml:space="preserve"> nach dem wesen: und </w:t>
      </w:r>
      <w:proofErr w:type="spellStart"/>
      <w:r>
        <w:t>waer</w:t>
      </w:r>
      <w:proofErr w:type="spellEnd"/>
      <w:r>
        <w:t xml:space="preserve"> </w:t>
      </w:r>
      <w:proofErr w:type="spellStart"/>
      <w:r>
        <w:t>ichts</w:t>
      </w:r>
      <w:proofErr w:type="spellEnd"/>
      <w:r>
        <w:t xml:space="preserve"> das </w:t>
      </w:r>
      <w:proofErr w:type="spellStart"/>
      <w:r>
        <w:t>nit</w:t>
      </w:r>
      <w:proofErr w:type="spellEnd"/>
      <w:r>
        <w:t xml:space="preserve"> </w:t>
      </w:r>
      <w:proofErr w:type="spellStart"/>
      <w:r>
        <w:t>wesenlich</w:t>
      </w:r>
      <w:proofErr w:type="spellEnd"/>
      <w:r>
        <w:t xml:space="preserve"> in </w:t>
      </w:r>
      <w:proofErr w:type="spellStart"/>
      <w:r>
        <w:t>got</w:t>
      </w:r>
      <w:proofErr w:type="spellEnd"/>
      <w:r>
        <w:t xml:space="preserve"> </w:t>
      </w:r>
      <w:proofErr w:type="spellStart"/>
      <w:r>
        <w:t>waer</w:t>
      </w:r>
      <w:proofErr w:type="spellEnd"/>
      <w:r>
        <w:t xml:space="preserve"> / das </w:t>
      </w:r>
      <w:proofErr w:type="spellStart"/>
      <w:r>
        <w:t>waer</w:t>
      </w:r>
      <w:proofErr w:type="spellEnd"/>
      <w:r>
        <w:t xml:space="preserve"> </w:t>
      </w:r>
      <w:proofErr w:type="spellStart"/>
      <w:r>
        <w:t>nit</w:t>
      </w:r>
      <w:proofErr w:type="spellEnd"/>
      <w:r>
        <w:t xml:space="preserve"> gut. Sich nun ist das </w:t>
      </w:r>
      <w:proofErr w:type="spellStart"/>
      <w:r>
        <w:t>woellen</w:t>
      </w:r>
      <w:proofErr w:type="spellEnd"/>
      <w:r>
        <w:t xml:space="preserve"> und </w:t>
      </w:r>
      <w:proofErr w:type="spellStart"/>
      <w:r>
        <w:t>begeren</w:t>
      </w:r>
      <w:proofErr w:type="spellEnd"/>
      <w:r>
        <w:t xml:space="preserve"> das wider </w:t>
      </w:r>
      <w:proofErr w:type="spellStart"/>
      <w:r>
        <w:t>got</w:t>
      </w:r>
      <w:proofErr w:type="spellEnd"/>
      <w:r>
        <w:t xml:space="preserve"> ist / das ist </w:t>
      </w:r>
      <w:proofErr w:type="spellStart"/>
      <w:r>
        <w:t>nit</w:t>
      </w:r>
      <w:proofErr w:type="spellEnd"/>
      <w:r>
        <w:t xml:space="preserve"> in </w:t>
      </w:r>
      <w:proofErr w:type="spellStart"/>
      <w:r>
        <w:t>got</w:t>
      </w:r>
      <w:proofErr w:type="spellEnd"/>
      <w:r>
        <w:t xml:space="preserve">. Wann </w:t>
      </w:r>
      <w:proofErr w:type="spellStart"/>
      <w:r>
        <w:t>got</w:t>
      </w:r>
      <w:proofErr w:type="spellEnd"/>
      <w:r>
        <w:t xml:space="preserve"> mag </w:t>
      </w:r>
      <w:proofErr w:type="spellStart"/>
      <w:r>
        <w:t>nit</w:t>
      </w:r>
      <w:proofErr w:type="spellEnd"/>
      <w:r>
        <w:t xml:space="preserve"> </w:t>
      </w:r>
      <w:proofErr w:type="spellStart"/>
      <w:r>
        <w:t>woellen</w:t>
      </w:r>
      <w:proofErr w:type="spellEnd"/>
      <w:r>
        <w:t xml:space="preserve"> oder </w:t>
      </w:r>
      <w:proofErr w:type="spellStart"/>
      <w:r>
        <w:t>begeren</w:t>
      </w:r>
      <w:proofErr w:type="spellEnd"/>
      <w:r>
        <w:t xml:space="preserve"> wider </w:t>
      </w:r>
      <w:proofErr w:type="spellStart"/>
      <w:r>
        <w:t>got</w:t>
      </w:r>
      <w:proofErr w:type="spellEnd"/>
      <w:r>
        <w:t xml:space="preserve"> / oder anders dann </w:t>
      </w:r>
      <w:proofErr w:type="spellStart"/>
      <w:r>
        <w:t>got</w:t>
      </w:r>
      <w:proofErr w:type="spellEnd"/>
      <w:r>
        <w:t xml:space="preserve">. sich </w:t>
      </w:r>
      <w:proofErr w:type="spellStart"/>
      <w:r>
        <w:t>darumb</w:t>
      </w:r>
      <w:proofErr w:type="spellEnd"/>
      <w:r>
        <w:t xml:space="preserve"> ist es </w:t>
      </w:r>
      <w:proofErr w:type="spellStart"/>
      <w:r>
        <w:t>boeß</w:t>
      </w:r>
      <w:proofErr w:type="spellEnd"/>
      <w:r>
        <w:t xml:space="preserve"> / oder </w:t>
      </w:r>
      <w:proofErr w:type="spellStart"/>
      <w:r>
        <w:t>nit</w:t>
      </w:r>
      <w:proofErr w:type="spellEnd"/>
      <w:r>
        <w:t xml:space="preserve"> gut / oder auch nichts </w:t>
      </w:r>
      <w:proofErr w:type="spellStart"/>
      <w:r>
        <w:t>nit</w:t>
      </w:r>
      <w:proofErr w:type="spellEnd"/>
      <w:r>
        <w:t xml:space="preserve">. Gott hat auch die </w:t>
      </w:r>
      <w:proofErr w:type="spellStart"/>
      <w:r>
        <w:t>werck</w:t>
      </w:r>
      <w:proofErr w:type="spellEnd"/>
      <w:r>
        <w:t xml:space="preserve"> lieb / aber </w:t>
      </w:r>
      <w:proofErr w:type="spellStart"/>
      <w:r>
        <w:t>nit</w:t>
      </w:r>
      <w:proofErr w:type="spellEnd"/>
      <w:r>
        <w:t xml:space="preserve"> alle </w:t>
      </w:r>
      <w:proofErr w:type="spellStart"/>
      <w:r>
        <w:t>werck</w:t>
      </w:r>
      <w:proofErr w:type="spellEnd"/>
      <w:r>
        <w:t xml:space="preserve">. </w:t>
      </w:r>
      <w:proofErr w:type="spellStart"/>
      <w:r>
        <w:t>Woelche</w:t>
      </w:r>
      <w:proofErr w:type="spellEnd"/>
      <w:r>
        <w:t xml:space="preserve"> dann? Die da geschehen </w:t>
      </w:r>
      <w:proofErr w:type="spellStart"/>
      <w:r>
        <w:t>auß</w:t>
      </w:r>
      <w:proofErr w:type="spellEnd"/>
      <w:r>
        <w:t xml:space="preserve"> der leer </w:t>
      </w:r>
      <w:proofErr w:type="spellStart"/>
      <w:r>
        <w:t>unnd</w:t>
      </w:r>
      <w:proofErr w:type="spellEnd"/>
      <w:r>
        <w:t xml:space="preserve"> </w:t>
      </w:r>
      <w:proofErr w:type="spellStart"/>
      <w:r>
        <w:t>anweysung</w:t>
      </w:r>
      <w:proofErr w:type="spellEnd"/>
      <w:r>
        <w:t xml:space="preserve"> des waren </w:t>
      </w:r>
      <w:proofErr w:type="spellStart"/>
      <w:r>
        <w:t>liechts</w:t>
      </w:r>
      <w:proofErr w:type="spellEnd"/>
      <w:r>
        <w:t xml:space="preserve"> / und </w:t>
      </w:r>
      <w:proofErr w:type="spellStart"/>
      <w:r>
        <w:t>auß</w:t>
      </w:r>
      <w:proofErr w:type="spellEnd"/>
      <w:r>
        <w:t xml:space="preserve"> der waren lieb. und was </w:t>
      </w:r>
      <w:proofErr w:type="spellStart"/>
      <w:r>
        <w:t>auß</w:t>
      </w:r>
      <w:proofErr w:type="spellEnd"/>
      <w:r>
        <w:t xml:space="preserve"> </w:t>
      </w:r>
      <w:proofErr w:type="spellStart"/>
      <w:r>
        <w:t>disen</w:t>
      </w:r>
      <w:proofErr w:type="spellEnd"/>
      <w:r>
        <w:t xml:space="preserve"> und in </w:t>
      </w:r>
      <w:proofErr w:type="spellStart"/>
      <w:r>
        <w:t>disem</w:t>
      </w:r>
      <w:proofErr w:type="spellEnd"/>
      <w:r>
        <w:t xml:space="preserve"> geschicht / das geschicht in dem </w:t>
      </w:r>
      <w:proofErr w:type="spellStart"/>
      <w:r>
        <w:t>gaist</w:t>
      </w:r>
      <w:proofErr w:type="spellEnd"/>
      <w:r>
        <w:t xml:space="preserve"> und in der </w:t>
      </w:r>
      <w:proofErr w:type="spellStart"/>
      <w:r>
        <w:t>warhait</w:t>
      </w:r>
      <w:proofErr w:type="spellEnd"/>
      <w:r>
        <w:t xml:space="preserve">. und was des ist das ist </w:t>
      </w:r>
      <w:proofErr w:type="spellStart"/>
      <w:r>
        <w:t>gotes</w:t>
      </w:r>
      <w:proofErr w:type="spellEnd"/>
      <w:r>
        <w:t xml:space="preserve"> / und </w:t>
      </w:r>
      <w:proofErr w:type="spellStart"/>
      <w:r>
        <w:t>gefellt</w:t>
      </w:r>
      <w:proofErr w:type="spellEnd"/>
      <w:r>
        <w:t xml:space="preserve"> </w:t>
      </w:r>
      <w:proofErr w:type="spellStart"/>
      <w:r>
        <w:t>jm</w:t>
      </w:r>
      <w:proofErr w:type="spellEnd"/>
      <w:r>
        <w:t xml:space="preserve"> </w:t>
      </w:r>
      <w:proofErr w:type="spellStart"/>
      <w:r>
        <w:t>wol</w:t>
      </w:r>
      <w:proofErr w:type="spellEnd"/>
      <w:r>
        <w:t xml:space="preserve">. Aber was geschicht </w:t>
      </w:r>
      <w:proofErr w:type="spellStart"/>
      <w:r>
        <w:t>auß</w:t>
      </w:r>
      <w:proofErr w:type="spellEnd"/>
      <w:r>
        <w:t xml:space="preserve"> falschem </w:t>
      </w:r>
      <w:proofErr w:type="spellStart"/>
      <w:r>
        <w:t>liecht</w:t>
      </w:r>
      <w:proofErr w:type="spellEnd"/>
      <w:r>
        <w:t xml:space="preserve"> / und </w:t>
      </w:r>
      <w:proofErr w:type="spellStart"/>
      <w:r>
        <w:t>auß</w:t>
      </w:r>
      <w:proofErr w:type="spellEnd"/>
      <w:r>
        <w:t xml:space="preserve"> falscher liebe / das ist alles arg. Und </w:t>
      </w:r>
      <w:proofErr w:type="spellStart"/>
      <w:r>
        <w:t>besonder</w:t>
      </w:r>
      <w:proofErr w:type="spellEnd"/>
      <w:r>
        <w:t xml:space="preserve"> was geschicht / </w:t>
      </w:r>
      <w:proofErr w:type="spellStart"/>
      <w:r>
        <w:t>gethon</w:t>
      </w:r>
      <w:proofErr w:type="spellEnd"/>
      <w:r>
        <w:t xml:space="preserve"> / gelassen / </w:t>
      </w:r>
      <w:proofErr w:type="spellStart"/>
      <w:r>
        <w:t>gewürckt</w:t>
      </w:r>
      <w:proofErr w:type="spellEnd"/>
      <w:r>
        <w:t xml:space="preserve"> oder gelitten </w:t>
      </w:r>
      <w:proofErr w:type="spellStart"/>
      <w:r>
        <w:t>wirt</w:t>
      </w:r>
      <w:proofErr w:type="spellEnd"/>
      <w:r>
        <w:t xml:space="preserve"> </w:t>
      </w:r>
      <w:proofErr w:type="spellStart"/>
      <w:r>
        <w:t>auß</w:t>
      </w:r>
      <w:proofErr w:type="spellEnd"/>
      <w:r>
        <w:t xml:space="preserve"> </w:t>
      </w:r>
      <w:proofErr w:type="spellStart"/>
      <w:r>
        <w:t>aim</w:t>
      </w:r>
      <w:proofErr w:type="spellEnd"/>
      <w:r>
        <w:t xml:space="preserve"> andern willen oder </w:t>
      </w:r>
      <w:proofErr w:type="spellStart"/>
      <w:r>
        <w:t>begird</w:t>
      </w:r>
      <w:proofErr w:type="spellEnd"/>
      <w:r>
        <w:t xml:space="preserve"> / oder andrer lieb dann </w:t>
      </w:r>
      <w:proofErr w:type="spellStart"/>
      <w:r>
        <w:t>auß</w:t>
      </w:r>
      <w:proofErr w:type="spellEnd"/>
      <w:r>
        <w:t xml:space="preserve"> </w:t>
      </w:r>
      <w:proofErr w:type="spellStart"/>
      <w:r>
        <w:t>gotes</w:t>
      </w:r>
      <w:proofErr w:type="spellEnd"/>
      <w:r>
        <w:t xml:space="preserve"> willen und seiner lieb / das ist und geschicht on </w:t>
      </w:r>
      <w:proofErr w:type="spellStart"/>
      <w:r>
        <w:t>got</w:t>
      </w:r>
      <w:proofErr w:type="spellEnd"/>
      <w:r>
        <w:t xml:space="preserve"> / und wider </w:t>
      </w:r>
      <w:proofErr w:type="spellStart"/>
      <w:r>
        <w:t>got</w:t>
      </w:r>
      <w:proofErr w:type="spellEnd"/>
      <w:r>
        <w:t xml:space="preserve"> / und ist auch wider </w:t>
      </w:r>
      <w:proofErr w:type="spellStart"/>
      <w:r>
        <w:t>gotes</w:t>
      </w:r>
      <w:proofErr w:type="spellEnd"/>
      <w:r>
        <w:t xml:space="preserve"> </w:t>
      </w:r>
      <w:proofErr w:type="spellStart"/>
      <w:r>
        <w:t>werck</w:t>
      </w:r>
      <w:proofErr w:type="spellEnd"/>
      <w:r>
        <w:t xml:space="preserve"> / und ist </w:t>
      </w:r>
      <w:proofErr w:type="spellStart"/>
      <w:r>
        <w:t>alltzumal</w:t>
      </w:r>
      <w:proofErr w:type="spellEnd"/>
      <w:r>
        <w:t xml:space="preserve"> </w:t>
      </w:r>
      <w:proofErr w:type="spellStart"/>
      <w:r>
        <w:t>sünd</w:t>
      </w:r>
      <w:proofErr w:type="spellEnd"/>
      <w:r>
        <w:t xml:space="preserve">. </w:t>
      </w:r>
    </w:p>
    <w:p w14:paraId="2392E478" w14:textId="77777777" w:rsidR="00243995" w:rsidRDefault="00243995" w:rsidP="00243995">
      <w:pPr>
        <w:pStyle w:val="berschrift2"/>
      </w:pPr>
      <w:r>
        <w:t>Das XLVI Capitel</w:t>
      </w:r>
    </w:p>
    <w:p w14:paraId="555397C0" w14:textId="77777777" w:rsidR="00243995" w:rsidRDefault="00243995" w:rsidP="00243995">
      <w:pPr>
        <w:pStyle w:val="StandardWeb"/>
      </w:pPr>
      <w:r>
        <w:t xml:space="preserve">Christus sprach. Wer </w:t>
      </w:r>
      <w:proofErr w:type="spellStart"/>
      <w:r>
        <w:t>nit</w:t>
      </w:r>
      <w:proofErr w:type="spellEnd"/>
      <w:r>
        <w:t xml:space="preserve"> glaubt oder glauben </w:t>
      </w:r>
      <w:proofErr w:type="spellStart"/>
      <w:r>
        <w:t>wil</w:t>
      </w:r>
      <w:proofErr w:type="spellEnd"/>
      <w:r>
        <w:t xml:space="preserve"> / oder </w:t>
      </w:r>
      <w:proofErr w:type="spellStart"/>
      <w:r>
        <w:t>kan</w:t>
      </w:r>
      <w:proofErr w:type="spellEnd"/>
      <w:r>
        <w:t xml:space="preserve"> / der ist und </w:t>
      </w:r>
      <w:proofErr w:type="spellStart"/>
      <w:r>
        <w:t>wirt</w:t>
      </w:r>
      <w:proofErr w:type="spellEnd"/>
      <w:r>
        <w:t xml:space="preserve"> </w:t>
      </w:r>
      <w:proofErr w:type="spellStart"/>
      <w:r>
        <w:t>verdampt</w:t>
      </w:r>
      <w:proofErr w:type="spellEnd"/>
      <w:r>
        <w:t xml:space="preserve"> und </w:t>
      </w:r>
      <w:proofErr w:type="spellStart"/>
      <w:r>
        <w:t>verlorn</w:t>
      </w:r>
      <w:proofErr w:type="spellEnd"/>
      <w:r>
        <w:t xml:space="preserve">. das ist </w:t>
      </w:r>
      <w:proofErr w:type="spellStart"/>
      <w:r>
        <w:t>warlich</w:t>
      </w:r>
      <w:proofErr w:type="spellEnd"/>
      <w:r>
        <w:t xml:space="preserve"> war. Wann </w:t>
      </w:r>
      <w:proofErr w:type="spellStart"/>
      <w:r>
        <w:t>ain</w:t>
      </w:r>
      <w:proofErr w:type="spellEnd"/>
      <w:r>
        <w:t xml:space="preserve"> </w:t>
      </w:r>
      <w:proofErr w:type="spellStart"/>
      <w:r>
        <w:t>mensch</w:t>
      </w:r>
      <w:proofErr w:type="spellEnd"/>
      <w:r>
        <w:t xml:space="preserve"> der in </w:t>
      </w:r>
      <w:proofErr w:type="spellStart"/>
      <w:r>
        <w:t>dise</w:t>
      </w:r>
      <w:proofErr w:type="spellEnd"/>
      <w:r>
        <w:t xml:space="preserve"> zeit kommen ist / der hat </w:t>
      </w:r>
      <w:proofErr w:type="spellStart"/>
      <w:r>
        <w:t>nit</w:t>
      </w:r>
      <w:proofErr w:type="spellEnd"/>
      <w:r>
        <w:t xml:space="preserve"> wissen / und </w:t>
      </w:r>
      <w:proofErr w:type="spellStart"/>
      <w:r>
        <w:t>kan</w:t>
      </w:r>
      <w:proofErr w:type="spellEnd"/>
      <w:r>
        <w:t xml:space="preserve"> zu wissen </w:t>
      </w:r>
      <w:proofErr w:type="spellStart"/>
      <w:r>
        <w:t>nit</w:t>
      </w:r>
      <w:proofErr w:type="spellEnd"/>
      <w:r>
        <w:t xml:space="preserve"> kommen / er muß vor </w:t>
      </w:r>
      <w:proofErr w:type="spellStart"/>
      <w:r>
        <w:t>gelauben</w:t>
      </w:r>
      <w:proofErr w:type="spellEnd"/>
      <w:r>
        <w:t xml:space="preserve">. Und wer wissen will </w:t>
      </w:r>
      <w:proofErr w:type="spellStart"/>
      <w:r>
        <w:t>ee</w:t>
      </w:r>
      <w:proofErr w:type="spellEnd"/>
      <w:r>
        <w:t xml:space="preserve"> dann er glaubt / der </w:t>
      </w:r>
      <w:proofErr w:type="spellStart"/>
      <w:r>
        <w:t>kumpt</w:t>
      </w:r>
      <w:proofErr w:type="spellEnd"/>
      <w:r>
        <w:t xml:space="preserve"> </w:t>
      </w:r>
      <w:proofErr w:type="spellStart"/>
      <w:r>
        <w:t>nymmer</w:t>
      </w:r>
      <w:proofErr w:type="spellEnd"/>
      <w:r>
        <w:t xml:space="preserve"> zu </w:t>
      </w:r>
      <w:proofErr w:type="spellStart"/>
      <w:r>
        <w:t>warem</w:t>
      </w:r>
      <w:proofErr w:type="spellEnd"/>
      <w:r>
        <w:t xml:space="preserve"> wissen. Und man </w:t>
      </w:r>
      <w:proofErr w:type="spellStart"/>
      <w:r>
        <w:t>maint</w:t>
      </w:r>
      <w:proofErr w:type="spellEnd"/>
      <w:r>
        <w:t xml:space="preserve"> hie </w:t>
      </w:r>
      <w:proofErr w:type="spellStart"/>
      <w:r>
        <w:t>nit</w:t>
      </w:r>
      <w:proofErr w:type="spellEnd"/>
      <w:r>
        <w:t xml:space="preserve"> die </w:t>
      </w:r>
      <w:proofErr w:type="spellStart"/>
      <w:r>
        <w:t>artickel</w:t>
      </w:r>
      <w:proofErr w:type="spellEnd"/>
      <w:r>
        <w:t xml:space="preserve"> des </w:t>
      </w:r>
      <w:proofErr w:type="spellStart"/>
      <w:r>
        <w:t>christenglaubens</w:t>
      </w:r>
      <w:proofErr w:type="spellEnd"/>
      <w:r>
        <w:t xml:space="preserve"> / wann die glaubt </w:t>
      </w:r>
      <w:proofErr w:type="spellStart"/>
      <w:r>
        <w:t>yederman</w:t>
      </w:r>
      <w:proofErr w:type="spellEnd"/>
      <w:r>
        <w:t xml:space="preserve"> / und </w:t>
      </w:r>
      <w:proofErr w:type="spellStart"/>
      <w:r>
        <w:t>ain</w:t>
      </w:r>
      <w:proofErr w:type="spellEnd"/>
      <w:r>
        <w:t xml:space="preserve"> </w:t>
      </w:r>
      <w:proofErr w:type="spellStart"/>
      <w:r>
        <w:t>yegklich</w:t>
      </w:r>
      <w:proofErr w:type="spellEnd"/>
      <w:r>
        <w:t xml:space="preserve"> </w:t>
      </w:r>
      <w:proofErr w:type="spellStart"/>
      <w:r>
        <w:t>christenmensch</w:t>
      </w:r>
      <w:proofErr w:type="spellEnd"/>
      <w:r>
        <w:t xml:space="preserve"> </w:t>
      </w:r>
      <w:proofErr w:type="spellStart"/>
      <w:r>
        <w:t>gemainlich</w:t>
      </w:r>
      <w:proofErr w:type="spellEnd"/>
      <w:r>
        <w:t xml:space="preserve"> sündig und </w:t>
      </w:r>
      <w:proofErr w:type="spellStart"/>
      <w:r>
        <w:t>saelig</w:t>
      </w:r>
      <w:proofErr w:type="spellEnd"/>
      <w:r>
        <w:t xml:space="preserve"> / </w:t>
      </w:r>
      <w:proofErr w:type="spellStart"/>
      <w:r>
        <w:t>boeß</w:t>
      </w:r>
      <w:proofErr w:type="spellEnd"/>
      <w:r>
        <w:t xml:space="preserve"> und gut / und man </w:t>
      </w:r>
      <w:proofErr w:type="spellStart"/>
      <w:r>
        <w:t>sol</w:t>
      </w:r>
      <w:proofErr w:type="spellEnd"/>
      <w:r>
        <w:t xml:space="preserve"> </w:t>
      </w:r>
      <w:proofErr w:type="spellStart"/>
      <w:r>
        <w:t>sy</w:t>
      </w:r>
      <w:proofErr w:type="spellEnd"/>
      <w:r>
        <w:t xml:space="preserve"> glauben / und man mag </w:t>
      </w:r>
      <w:proofErr w:type="spellStart"/>
      <w:r>
        <w:t>sy</w:t>
      </w:r>
      <w:proofErr w:type="spellEnd"/>
      <w:r>
        <w:t xml:space="preserve"> </w:t>
      </w:r>
      <w:proofErr w:type="spellStart"/>
      <w:r>
        <w:t>nit</w:t>
      </w:r>
      <w:proofErr w:type="spellEnd"/>
      <w:r>
        <w:t xml:space="preserve"> zu wissen kommen. Man </w:t>
      </w:r>
      <w:proofErr w:type="spellStart"/>
      <w:r>
        <w:t>maint</w:t>
      </w:r>
      <w:proofErr w:type="spellEnd"/>
      <w:r>
        <w:t xml:space="preserve"> hie etwas von der </w:t>
      </w:r>
      <w:proofErr w:type="spellStart"/>
      <w:r>
        <w:t>warhait</w:t>
      </w:r>
      <w:proofErr w:type="spellEnd"/>
      <w:r>
        <w:t xml:space="preserve"> / das </w:t>
      </w:r>
      <w:proofErr w:type="spellStart"/>
      <w:r>
        <w:t>müglich</w:t>
      </w:r>
      <w:proofErr w:type="spellEnd"/>
      <w:r>
        <w:t xml:space="preserve"> ist zu wissen und zu befinden / des muß man glauben </w:t>
      </w:r>
      <w:proofErr w:type="spellStart"/>
      <w:r>
        <w:t>ee</w:t>
      </w:r>
      <w:proofErr w:type="spellEnd"/>
      <w:r>
        <w:t xml:space="preserve"> dann man es </w:t>
      </w:r>
      <w:proofErr w:type="spellStart"/>
      <w:r>
        <w:t>wiss</w:t>
      </w:r>
      <w:proofErr w:type="spellEnd"/>
      <w:r>
        <w:t xml:space="preserve"> oder befund / anders es </w:t>
      </w:r>
      <w:proofErr w:type="spellStart"/>
      <w:r>
        <w:t>kumpt</w:t>
      </w:r>
      <w:proofErr w:type="spellEnd"/>
      <w:r>
        <w:t xml:space="preserve"> nimmer zu </w:t>
      </w:r>
      <w:proofErr w:type="spellStart"/>
      <w:r>
        <w:t>warem</w:t>
      </w:r>
      <w:proofErr w:type="spellEnd"/>
      <w:r>
        <w:t xml:space="preserve"> wissen / und den glauben </w:t>
      </w:r>
      <w:proofErr w:type="spellStart"/>
      <w:r>
        <w:t>maint</w:t>
      </w:r>
      <w:proofErr w:type="spellEnd"/>
      <w:r>
        <w:t xml:space="preserve"> Christus. </w:t>
      </w:r>
    </w:p>
    <w:p w14:paraId="02F17785" w14:textId="77777777" w:rsidR="00243995" w:rsidRDefault="00243995" w:rsidP="00243995">
      <w:pPr>
        <w:pStyle w:val="berschrift2"/>
      </w:pPr>
      <w:r>
        <w:t>Das XLVII Capitel</w:t>
      </w:r>
    </w:p>
    <w:p w14:paraId="0482E9D5" w14:textId="77777777" w:rsidR="00243995" w:rsidRDefault="00243995" w:rsidP="00243995">
      <w:pPr>
        <w:pStyle w:val="StandardWeb"/>
      </w:pPr>
      <w:r>
        <w:t xml:space="preserve">Man spricht. Es ist nichts als </w:t>
      </w:r>
      <w:proofErr w:type="spellStart"/>
      <w:r>
        <w:t>vil</w:t>
      </w:r>
      <w:proofErr w:type="spellEnd"/>
      <w:r>
        <w:t xml:space="preserve"> in der hell als </w:t>
      </w:r>
      <w:proofErr w:type="spellStart"/>
      <w:r>
        <w:t>aigner</w:t>
      </w:r>
      <w:proofErr w:type="spellEnd"/>
      <w:r>
        <w:t xml:space="preserve"> will. und das ist war / und da ist </w:t>
      </w:r>
      <w:proofErr w:type="spellStart"/>
      <w:r>
        <w:t>nit</w:t>
      </w:r>
      <w:proofErr w:type="spellEnd"/>
      <w:r>
        <w:t xml:space="preserve"> anders dann </w:t>
      </w:r>
      <w:proofErr w:type="spellStart"/>
      <w:r>
        <w:t>aigner</w:t>
      </w:r>
      <w:proofErr w:type="spellEnd"/>
      <w:r>
        <w:t xml:space="preserve"> will. Und </w:t>
      </w:r>
      <w:proofErr w:type="spellStart"/>
      <w:r>
        <w:t>waer</w:t>
      </w:r>
      <w:proofErr w:type="spellEnd"/>
      <w:r>
        <w:t xml:space="preserve"> </w:t>
      </w:r>
      <w:proofErr w:type="spellStart"/>
      <w:r>
        <w:t>nit</w:t>
      </w:r>
      <w:proofErr w:type="spellEnd"/>
      <w:r>
        <w:t xml:space="preserve"> </w:t>
      </w:r>
      <w:proofErr w:type="spellStart"/>
      <w:r>
        <w:t>aigner</w:t>
      </w:r>
      <w:proofErr w:type="spellEnd"/>
      <w:r>
        <w:t xml:space="preserve"> will / so </w:t>
      </w:r>
      <w:proofErr w:type="spellStart"/>
      <w:r>
        <w:t>waer</w:t>
      </w:r>
      <w:proofErr w:type="spellEnd"/>
      <w:r>
        <w:t xml:space="preserve"> </w:t>
      </w:r>
      <w:proofErr w:type="spellStart"/>
      <w:r>
        <w:t>kain</w:t>
      </w:r>
      <w:proofErr w:type="spellEnd"/>
      <w:r>
        <w:t xml:space="preserve"> hell oder </w:t>
      </w:r>
      <w:proofErr w:type="spellStart"/>
      <w:r>
        <w:t>teüfel</w:t>
      </w:r>
      <w:proofErr w:type="spellEnd"/>
      <w:r>
        <w:t xml:space="preserve">. wann man spricht / der </w:t>
      </w:r>
      <w:proofErr w:type="spellStart"/>
      <w:r>
        <w:t>teüfel</w:t>
      </w:r>
      <w:proofErr w:type="spellEnd"/>
      <w:r>
        <w:t xml:space="preserve"> </w:t>
      </w:r>
      <w:proofErr w:type="spellStart"/>
      <w:r>
        <w:t>lucifer</w:t>
      </w:r>
      <w:proofErr w:type="spellEnd"/>
      <w:r>
        <w:t xml:space="preserve"> fiel von dem </w:t>
      </w:r>
      <w:proofErr w:type="spellStart"/>
      <w:r>
        <w:t>himelreich</w:t>
      </w:r>
      <w:proofErr w:type="spellEnd"/>
      <w:r>
        <w:t xml:space="preserve"> / und </w:t>
      </w:r>
      <w:proofErr w:type="spellStart"/>
      <w:r>
        <w:t>keret</w:t>
      </w:r>
      <w:proofErr w:type="spellEnd"/>
      <w:r>
        <w:t xml:space="preserve"> sich von </w:t>
      </w:r>
      <w:proofErr w:type="spellStart"/>
      <w:r>
        <w:t>got</w:t>
      </w:r>
      <w:proofErr w:type="spellEnd"/>
      <w:r>
        <w:t xml:space="preserve"> / und </w:t>
      </w:r>
      <w:proofErr w:type="spellStart"/>
      <w:r>
        <w:t>deßgleich</w:t>
      </w:r>
      <w:proofErr w:type="spellEnd"/>
      <w:r>
        <w:t xml:space="preserve">. Das ist </w:t>
      </w:r>
      <w:proofErr w:type="spellStart"/>
      <w:r>
        <w:t>nit</w:t>
      </w:r>
      <w:proofErr w:type="spellEnd"/>
      <w:r>
        <w:t xml:space="preserve"> anders dann </w:t>
      </w:r>
      <w:proofErr w:type="spellStart"/>
      <w:r>
        <w:t>daz</w:t>
      </w:r>
      <w:proofErr w:type="spellEnd"/>
      <w:r>
        <w:t xml:space="preserve"> er </w:t>
      </w:r>
      <w:proofErr w:type="spellStart"/>
      <w:r>
        <w:t>wolt</w:t>
      </w:r>
      <w:proofErr w:type="spellEnd"/>
      <w:r>
        <w:t xml:space="preserve"> seinen </w:t>
      </w:r>
      <w:proofErr w:type="spellStart"/>
      <w:r>
        <w:t>aigen</w:t>
      </w:r>
      <w:proofErr w:type="spellEnd"/>
      <w:r>
        <w:t xml:space="preserve"> willen haben / und </w:t>
      </w:r>
      <w:proofErr w:type="spellStart"/>
      <w:r>
        <w:t>nit</w:t>
      </w:r>
      <w:proofErr w:type="spellEnd"/>
      <w:r>
        <w:t xml:space="preserve"> </w:t>
      </w:r>
      <w:proofErr w:type="spellStart"/>
      <w:r>
        <w:t>ainwillig</w:t>
      </w:r>
      <w:proofErr w:type="spellEnd"/>
      <w:r>
        <w:t xml:space="preserve"> sein mit dem ewigen willen. </w:t>
      </w:r>
      <w:proofErr w:type="spellStart"/>
      <w:r>
        <w:t>Unnd</w:t>
      </w:r>
      <w:proofErr w:type="spellEnd"/>
      <w:r>
        <w:t xml:space="preserve"> also was es auch </w:t>
      </w:r>
      <w:proofErr w:type="spellStart"/>
      <w:r>
        <w:t>umb</w:t>
      </w:r>
      <w:proofErr w:type="spellEnd"/>
      <w:r>
        <w:t xml:space="preserve"> Adam in dem </w:t>
      </w:r>
      <w:proofErr w:type="spellStart"/>
      <w:r>
        <w:t>paradeiß</w:t>
      </w:r>
      <w:proofErr w:type="spellEnd"/>
      <w:r>
        <w:t xml:space="preserve">. Und wenn man </w:t>
      </w:r>
      <w:proofErr w:type="spellStart"/>
      <w:r>
        <w:t>aigen</w:t>
      </w:r>
      <w:proofErr w:type="spellEnd"/>
      <w:r>
        <w:t xml:space="preserve"> willen </w:t>
      </w:r>
      <w:proofErr w:type="spellStart"/>
      <w:r>
        <w:t>maint</w:t>
      </w:r>
      <w:proofErr w:type="spellEnd"/>
      <w:r>
        <w:t xml:space="preserve"> / so </w:t>
      </w:r>
      <w:proofErr w:type="spellStart"/>
      <w:r>
        <w:t>mainet</w:t>
      </w:r>
      <w:proofErr w:type="spellEnd"/>
      <w:r>
        <w:t xml:space="preserve"> man / anders </w:t>
      </w:r>
      <w:proofErr w:type="spellStart"/>
      <w:r>
        <w:t>woellen</w:t>
      </w:r>
      <w:proofErr w:type="spellEnd"/>
      <w:r>
        <w:t xml:space="preserve"> dann der </w:t>
      </w:r>
      <w:proofErr w:type="spellStart"/>
      <w:r>
        <w:t>ainfaeltig</w:t>
      </w:r>
      <w:proofErr w:type="spellEnd"/>
      <w:r>
        <w:t xml:space="preserve"> ewig will </w:t>
      </w:r>
      <w:proofErr w:type="spellStart"/>
      <w:r>
        <w:t>wil</w:t>
      </w:r>
      <w:proofErr w:type="spellEnd"/>
      <w:r>
        <w:t xml:space="preserve">. </w:t>
      </w:r>
    </w:p>
    <w:p w14:paraId="2D5152EB" w14:textId="77777777" w:rsidR="00243995" w:rsidRDefault="00243995" w:rsidP="00243995">
      <w:pPr>
        <w:pStyle w:val="StandardWeb"/>
      </w:pPr>
      <w:r>
        <w:t xml:space="preserve">Was ist aber das </w:t>
      </w:r>
      <w:proofErr w:type="spellStart"/>
      <w:r>
        <w:t>paradeiß</w:t>
      </w:r>
      <w:proofErr w:type="spellEnd"/>
      <w:r>
        <w:t xml:space="preserve">? das ist alles das da ist. wann alles das da ist / das ist gut und lustig / und ist auch </w:t>
      </w:r>
      <w:proofErr w:type="spellStart"/>
      <w:r>
        <w:t>got</w:t>
      </w:r>
      <w:proofErr w:type="spellEnd"/>
      <w:r>
        <w:t xml:space="preserve"> lustig. und </w:t>
      </w:r>
      <w:proofErr w:type="spellStart"/>
      <w:r>
        <w:t>darumb</w:t>
      </w:r>
      <w:proofErr w:type="spellEnd"/>
      <w:r>
        <w:t xml:space="preserve"> ist es und </w:t>
      </w:r>
      <w:proofErr w:type="spellStart"/>
      <w:r>
        <w:t>haißt</w:t>
      </w:r>
      <w:proofErr w:type="spellEnd"/>
      <w:r>
        <w:t xml:space="preserve"> </w:t>
      </w:r>
      <w:proofErr w:type="spellStart"/>
      <w:r>
        <w:t>wol</w:t>
      </w:r>
      <w:proofErr w:type="spellEnd"/>
      <w:r>
        <w:t xml:space="preserve"> </w:t>
      </w:r>
      <w:proofErr w:type="spellStart"/>
      <w:r>
        <w:t>ain</w:t>
      </w:r>
      <w:proofErr w:type="spellEnd"/>
      <w:r>
        <w:t xml:space="preserve"> </w:t>
      </w:r>
      <w:proofErr w:type="spellStart"/>
      <w:r>
        <w:t>paradeiß</w:t>
      </w:r>
      <w:proofErr w:type="spellEnd"/>
      <w:r>
        <w:t xml:space="preserve">. Man spricht auch </w:t>
      </w:r>
      <w:proofErr w:type="spellStart"/>
      <w:r>
        <w:t>daz</w:t>
      </w:r>
      <w:proofErr w:type="spellEnd"/>
      <w:r>
        <w:t xml:space="preserve"> das </w:t>
      </w:r>
      <w:proofErr w:type="spellStart"/>
      <w:r>
        <w:t>paradeiß</w:t>
      </w:r>
      <w:proofErr w:type="spellEnd"/>
      <w:r>
        <w:t xml:space="preserve"> sey </w:t>
      </w:r>
      <w:proofErr w:type="spellStart"/>
      <w:r>
        <w:t>ain</w:t>
      </w:r>
      <w:proofErr w:type="spellEnd"/>
      <w:r>
        <w:t xml:space="preserve"> </w:t>
      </w:r>
      <w:proofErr w:type="spellStart"/>
      <w:r>
        <w:t>fürbirg</w:t>
      </w:r>
      <w:proofErr w:type="spellEnd"/>
      <w:r>
        <w:t xml:space="preserve"> oder </w:t>
      </w:r>
      <w:proofErr w:type="spellStart"/>
      <w:r>
        <w:t>ain</w:t>
      </w:r>
      <w:proofErr w:type="spellEnd"/>
      <w:r>
        <w:t xml:space="preserve"> </w:t>
      </w:r>
      <w:proofErr w:type="spellStart"/>
      <w:r>
        <w:t>vorstat</w:t>
      </w:r>
      <w:proofErr w:type="spellEnd"/>
      <w:r>
        <w:t xml:space="preserve"> des </w:t>
      </w:r>
      <w:proofErr w:type="spellStart"/>
      <w:r>
        <w:t>himelreichs</w:t>
      </w:r>
      <w:proofErr w:type="spellEnd"/>
      <w:r>
        <w:t xml:space="preserve">. also ist alles das da ist / </w:t>
      </w:r>
      <w:proofErr w:type="spellStart"/>
      <w:r>
        <w:t>wol</w:t>
      </w:r>
      <w:proofErr w:type="spellEnd"/>
      <w:r>
        <w:t xml:space="preserve"> </w:t>
      </w:r>
      <w:proofErr w:type="spellStart"/>
      <w:r>
        <w:t>ain</w:t>
      </w:r>
      <w:proofErr w:type="spellEnd"/>
      <w:r>
        <w:t xml:space="preserve"> </w:t>
      </w:r>
      <w:proofErr w:type="spellStart"/>
      <w:r>
        <w:t>vorstat</w:t>
      </w:r>
      <w:proofErr w:type="spellEnd"/>
      <w:r>
        <w:t xml:space="preserve"> des ewigen oder der </w:t>
      </w:r>
      <w:proofErr w:type="spellStart"/>
      <w:r>
        <w:t>ewigkait</w:t>
      </w:r>
      <w:proofErr w:type="spellEnd"/>
      <w:r>
        <w:t xml:space="preserve"> / und </w:t>
      </w:r>
      <w:proofErr w:type="spellStart"/>
      <w:r>
        <w:t>besonder</w:t>
      </w:r>
      <w:proofErr w:type="spellEnd"/>
      <w:r>
        <w:t xml:space="preserve"> was man in der zeit und bey den zeitlichen dingen / und in und bey den </w:t>
      </w:r>
      <w:proofErr w:type="spellStart"/>
      <w:r>
        <w:t>creaturn</w:t>
      </w:r>
      <w:proofErr w:type="spellEnd"/>
      <w:r>
        <w:t xml:space="preserve"> </w:t>
      </w:r>
      <w:proofErr w:type="spellStart"/>
      <w:r>
        <w:t>gots</w:t>
      </w:r>
      <w:proofErr w:type="spellEnd"/>
      <w:r>
        <w:t xml:space="preserve"> und </w:t>
      </w:r>
      <w:proofErr w:type="spellStart"/>
      <w:r>
        <w:t>ewigkait</w:t>
      </w:r>
      <w:proofErr w:type="spellEnd"/>
      <w:r>
        <w:t xml:space="preserve"> </w:t>
      </w:r>
      <w:proofErr w:type="spellStart"/>
      <w:r>
        <w:t>gemercken</w:t>
      </w:r>
      <w:proofErr w:type="spellEnd"/>
      <w:r>
        <w:t xml:space="preserve"> oder erkennen mag. wann die </w:t>
      </w:r>
      <w:proofErr w:type="spellStart"/>
      <w:r>
        <w:t>creaturn</w:t>
      </w:r>
      <w:proofErr w:type="spellEnd"/>
      <w:r>
        <w:t xml:space="preserve"> </w:t>
      </w:r>
      <w:proofErr w:type="spellStart"/>
      <w:r>
        <w:t>seind</w:t>
      </w:r>
      <w:proofErr w:type="spellEnd"/>
      <w:r>
        <w:t xml:space="preserve"> an </w:t>
      </w:r>
      <w:proofErr w:type="spellStart"/>
      <w:r>
        <w:t>weysung</w:t>
      </w:r>
      <w:proofErr w:type="spellEnd"/>
      <w:r>
        <w:t xml:space="preserve"> und </w:t>
      </w:r>
      <w:proofErr w:type="spellStart"/>
      <w:r>
        <w:t>ain</w:t>
      </w:r>
      <w:proofErr w:type="spellEnd"/>
      <w:r>
        <w:t xml:space="preserve"> weg zu </w:t>
      </w:r>
      <w:proofErr w:type="spellStart"/>
      <w:r>
        <w:t>got</w:t>
      </w:r>
      <w:proofErr w:type="spellEnd"/>
      <w:r>
        <w:t xml:space="preserve"> und zu der </w:t>
      </w:r>
      <w:proofErr w:type="spellStart"/>
      <w:r>
        <w:t>ewigkait</w:t>
      </w:r>
      <w:proofErr w:type="spellEnd"/>
      <w:r>
        <w:t xml:space="preserve">. Also ist es alles </w:t>
      </w:r>
      <w:proofErr w:type="spellStart"/>
      <w:r>
        <w:t>ain</w:t>
      </w:r>
      <w:proofErr w:type="spellEnd"/>
      <w:r>
        <w:t xml:space="preserve"> </w:t>
      </w:r>
      <w:proofErr w:type="spellStart"/>
      <w:r>
        <w:t>fürbirg</w:t>
      </w:r>
      <w:proofErr w:type="spellEnd"/>
      <w:r>
        <w:t xml:space="preserve"> und </w:t>
      </w:r>
      <w:proofErr w:type="spellStart"/>
      <w:r>
        <w:t>ain</w:t>
      </w:r>
      <w:proofErr w:type="spellEnd"/>
      <w:r>
        <w:t xml:space="preserve"> </w:t>
      </w:r>
      <w:proofErr w:type="spellStart"/>
      <w:r>
        <w:t>vorstatt</w:t>
      </w:r>
      <w:proofErr w:type="spellEnd"/>
      <w:r>
        <w:t xml:space="preserve"> der </w:t>
      </w:r>
      <w:proofErr w:type="spellStart"/>
      <w:r>
        <w:t>ewigkait</w:t>
      </w:r>
      <w:proofErr w:type="spellEnd"/>
      <w:r>
        <w:t xml:space="preserve"> / und </w:t>
      </w:r>
      <w:proofErr w:type="spellStart"/>
      <w:r>
        <w:t>darumb</w:t>
      </w:r>
      <w:proofErr w:type="spellEnd"/>
      <w:r>
        <w:t xml:space="preserve"> mag es </w:t>
      </w:r>
      <w:proofErr w:type="spellStart"/>
      <w:r>
        <w:t>wol</w:t>
      </w:r>
      <w:proofErr w:type="spellEnd"/>
      <w:r>
        <w:t xml:space="preserve"> </w:t>
      </w:r>
      <w:proofErr w:type="spellStart"/>
      <w:r>
        <w:t>ain</w:t>
      </w:r>
      <w:proofErr w:type="spellEnd"/>
      <w:r>
        <w:t xml:space="preserve"> </w:t>
      </w:r>
      <w:proofErr w:type="spellStart"/>
      <w:r>
        <w:t>paradeiß</w:t>
      </w:r>
      <w:proofErr w:type="spellEnd"/>
      <w:r>
        <w:t xml:space="preserve"> </w:t>
      </w:r>
      <w:proofErr w:type="spellStart"/>
      <w:r>
        <w:t>haissen</w:t>
      </w:r>
      <w:proofErr w:type="spellEnd"/>
      <w:r>
        <w:t xml:space="preserve"> und sein. Und in </w:t>
      </w:r>
      <w:proofErr w:type="spellStart"/>
      <w:r>
        <w:t>disem</w:t>
      </w:r>
      <w:proofErr w:type="spellEnd"/>
      <w:r>
        <w:t xml:space="preserve"> </w:t>
      </w:r>
      <w:proofErr w:type="spellStart"/>
      <w:r>
        <w:t>paradeiß</w:t>
      </w:r>
      <w:proofErr w:type="spellEnd"/>
      <w:r>
        <w:t xml:space="preserve"> ist alles das erlaubet das darinn ist / on </w:t>
      </w:r>
      <w:proofErr w:type="spellStart"/>
      <w:r>
        <w:t>ain</w:t>
      </w:r>
      <w:proofErr w:type="spellEnd"/>
      <w:r>
        <w:t xml:space="preserve"> </w:t>
      </w:r>
      <w:proofErr w:type="spellStart"/>
      <w:r>
        <w:t>poum</w:t>
      </w:r>
      <w:proofErr w:type="spellEnd"/>
      <w:r>
        <w:t xml:space="preserve"> und sein </w:t>
      </w:r>
      <w:proofErr w:type="spellStart"/>
      <w:r>
        <w:t>frucht</w:t>
      </w:r>
      <w:proofErr w:type="spellEnd"/>
      <w:r>
        <w:t xml:space="preserve"> / das </w:t>
      </w:r>
      <w:proofErr w:type="spellStart"/>
      <w:r>
        <w:t>maint</w:t>
      </w:r>
      <w:proofErr w:type="spellEnd"/>
      <w:r>
        <w:t xml:space="preserve"> </w:t>
      </w:r>
      <w:proofErr w:type="spellStart"/>
      <w:r>
        <w:t>alsvil</w:t>
      </w:r>
      <w:proofErr w:type="spellEnd"/>
      <w:r>
        <w:t xml:space="preserve">. In allem dem das da ist da ist nicht geboten / und nichts das </w:t>
      </w:r>
      <w:proofErr w:type="spellStart"/>
      <w:r>
        <w:t>got</w:t>
      </w:r>
      <w:proofErr w:type="spellEnd"/>
      <w:r>
        <w:t xml:space="preserve"> wider ist / dann </w:t>
      </w:r>
      <w:proofErr w:type="spellStart"/>
      <w:r>
        <w:t>ains</w:t>
      </w:r>
      <w:proofErr w:type="spellEnd"/>
      <w:r>
        <w:t xml:space="preserve"> </w:t>
      </w:r>
      <w:proofErr w:type="spellStart"/>
      <w:r>
        <w:t>allain</w:t>
      </w:r>
      <w:proofErr w:type="spellEnd"/>
      <w:r>
        <w:t xml:space="preserve"> / das ist </w:t>
      </w:r>
      <w:proofErr w:type="spellStart"/>
      <w:r>
        <w:t>aigner</w:t>
      </w:r>
      <w:proofErr w:type="spellEnd"/>
      <w:r>
        <w:t xml:space="preserve"> will / oder das man anders </w:t>
      </w:r>
      <w:proofErr w:type="spellStart"/>
      <w:r>
        <w:t>woell</w:t>
      </w:r>
      <w:proofErr w:type="spellEnd"/>
      <w:r>
        <w:t xml:space="preserve"> dann der ewig will </w:t>
      </w:r>
      <w:proofErr w:type="spellStart"/>
      <w:r>
        <w:t>wil</w:t>
      </w:r>
      <w:proofErr w:type="spellEnd"/>
      <w:r>
        <w:t xml:space="preserve">. Das ist zu </w:t>
      </w:r>
      <w:proofErr w:type="spellStart"/>
      <w:r>
        <w:t>mercken</w:t>
      </w:r>
      <w:proofErr w:type="spellEnd"/>
      <w:r>
        <w:t xml:space="preserve">. Wann </w:t>
      </w:r>
      <w:proofErr w:type="spellStart"/>
      <w:r>
        <w:t>got</w:t>
      </w:r>
      <w:proofErr w:type="spellEnd"/>
      <w:r>
        <w:t xml:space="preserve"> spricht zu Adam / das ist zu </w:t>
      </w:r>
      <w:proofErr w:type="spellStart"/>
      <w:r>
        <w:t>aim</w:t>
      </w:r>
      <w:proofErr w:type="spellEnd"/>
      <w:r>
        <w:t xml:space="preserve"> </w:t>
      </w:r>
      <w:proofErr w:type="spellStart"/>
      <w:r>
        <w:t>yegklichen</w:t>
      </w:r>
      <w:proofErr w:type="spellEnd"/>
      <w:r>
        <w:t xml:space="preserve"> </w:t>
      </w:r>
      <w:proofErr w:type="spellStart"/>
      <w:r>
        <w:t>menschen</w:t>
      </w:r>
      <w:proofErr w:type="spellEnd"/>
      <w:r>
        <w:t xml:space="preserve"> / Was du bist oder lassest / oder was geschicht / das ist alles </w:t>
      </w:r>
      <w:proofErr w:type="spellStart"/>
      <w:r>
        <w:t>unverboten</w:t>
      </w:r>
      <w:proofErr w:type="spellEnd"/>
      <w:r>
        <w:t xml:space="preserve"> und erlaubt / also das es </w:t>
      </w:r>
      <w:proofErr w:type="spellStart"/>
      <w:r>
        <w:t>nit</w:t>
      </w:r>
      <w:proofErr w:type="spellEnd"/>
      <w:r>
        <w:t xml:space="preserve"> </w:t>
      </w:r>
      <w:proofErr w:type="spellStart"/>
      <w:r>
        <w:t>auß</w:t>
      </w:r>
      <w:proofErr w:type="spellEnd"/>
      <w:r>
        <w:t xml:space="preserve"> </w:t>
      </w:r>
      <w:proofErr w:type="spellStart"/>
      <w:r>
        <w:t>deim</w:t>
      </w:r>
      <w:proofErr w:type="spellEnd"/>
      <w:r>
        <w:t xml:space="preserve"> oder nach deinem willen </w:t>
      </w:r>
      <w:proofErr w:type="spellStart"/>
      <w:r>
        <w:t>geschech</w:t>
      </w:r>
      <w:proofErr w:type="spellEnd"/>
      <w:r>
        <w:t xml:space="preserve"> / sonder </w:t>
      </w:r>
      <w:proofErr w:type="spellStart"/>
      <w:r>
        <w:t>auß</w:t>
      </w:r>
      <w:proofErr w:type="spellEnd"/>
      <w:r>
        <w:t xml:space="preserve"> und nach meinem willen. Was aber geschicht </w:t>
      </w:r>
      <w:proofErr w:type="spellStart"/>
      <w:r>
        <w:t>auß</w:t>
      </w:r>
      <w:proofErr w:type="spellEnd"/>
      <w:r>
        <w:t xml:space="preserve"> deinem willen / das ist alles wider den ewigen willen. </w:t>
      </w:r>
      <w:proofErr w:type="spellStart"/>
      <w:r>
        <w:t>Nit</w:t>
      </w:r>
      <w:proofErr w:type="spellEnd"/>
      <w:r>
        <w:t xml:space="preserve"> das alle </w:t>
      </w:r>
      <w:proofErr w:type="spellStart"/>
      <w:r>
        <w:t>werck</w:t>
      </w:r>
      <w:proofErr w:type="spellEnd"/>
      <w:r>
        <w:t xml:space="preserve"> die also geschehen wider den ewigen willen seyen / </w:t>
      </w:r>
      <w:proofErr w:type="spellStart"/>
      <w:r>
        <w:t>besonder</w:t>
      </w:r>
      <w:proofErr w:type="spellEnd"/>
      <w:r>
        <w:t xml:space="preserve"> das </w:t>
      </w:r>
      <w:proofErr w:type="spellStart"/>
      <w:r>
        <w:t>sy</w:t>
      </w:r>
      <w:proofErr w:type="spellEnd"/>
      <w:r>
        <w:t xml:space="preserve"> geschehen </w:t>
      </w:r>
      <w:proofErr w:type="spellStart"/>
      <w:r>
        <w:t>auß</w:t>
      </w:r>
      <w:proofErr w:type="spellEnd"/>
      <w:r>
        <w:t xml:space="preserve"> </w:t>
      </w:r>
      <w:proofErr w:type="spellStart"/>
      <w:r>
        <w:t>ainem</w:t>
      </w:r>
      <w:proofErr w:type="spellEnd"/>
      <w:r>
        <w:t xml:space="preserve"> andern willen / oder anders dann </w:t>
      </w:r>
      <w:proofErr w:type="spellStart"/>
      <w:r>
        <w:t>auß</w:t>
      </w:r>
      <w:proofErr w:type="spellEnd"/>
      <w:r>
        <w:t xml:space="preserve"> dem ewigen willen. </w:t>
      </w:r>
    </w:p>
    <w:p w14:paraId="23E6D73B" w14:textId="77777777" w:rsidR="00243995" w:rsidRDefault="00243995" w:rsidP="00243995">
      <w:pPr>
        <w:pStyle w:val="berschrift2"/>
      </w:pPr>
      <w:r>
        <w:t>Das XLVIII Capitel</w:t>
      </w:r>
    </w:p>
    <w:p w14:paraId="69DBC32B" w14:textId="77777777" w:rsidR="00243995" w:rsidRDefault="00243995" w:rsidP="00243995">
      <w:pPr>
        <w:pStyle w:val="StandardWeb"/>
      </w:pPr>
      <w:r>
        <w:t xml:space="preserve">Nun </w:t>
      </w:r>
      <w:proofErr w:type="spellStart"/>
      <w:r>
        <w:t>moecht</w:t>
      </w:r>
      <w:proofErr w:type="spellEnd"/>
      <w:r>
        <w:t xml:space="preserve"> man fragen. Seyd das </w:t>
      </w:r>
      <w:proofErr w:type="spellStart"/>
      <w:r>
        <w:t>diser</w:t>
      </w:r>
      <w:proofErr w:type="spellEnd"/>
      <w:r>
        <w:t xml:space="preserve"> </w:t>
      </w:r>
      <w:proofErr w:type="spellStart"/>
      <w:r>
        <w:t>poum</w:t>
      </w:r>
      <w:proofErr w:type="spellEnd"/>
      <w:r>
        <w:t xml:space="preserve"> / das ist </w:t>
      </w:r>
      <w:proofErr w:type="spellStart"/>
      <w:r>
        <w:t>aigner</w:t>
      </w:r>
      <w:proofErr w:type="spellEnd"/>
      <w:r>
        <w:t xml:space="preserve"> will / </w:t>
      </w:r>
      <w:proofErr w:type="spellStart"/>
      <w:r>
        <w:t>got</w:t>
      </w:r>
      <w:proofErr w:type="spellEnd"/>
      <w:r>
        <w:t xml:space="preserve"> und dem ewigen willen also wider ist / </w:t>
      </w:r>
      <w:proofErr w:type="spellStart"/>
      <w:r>
        <w:t>warumb</w:t>
      </w:r>
      <w:proofErr w:type="spellEnd"/>
      <w:r>
        <w:t xml:space="preserve"> hat </w:t>
      </w:r>
      <w:proofErr w:type="spellStart"/>
      <w:r>
        <w:t>jn</w:t>
      </w:r>
      <w:proofErr w:type="spellEnd"/>
      <w:r>
        <w:t xml:space="preserve"> dann </w:t>
      </w:r>
      <w:proofErr w:type="spellStart"/>
      <w:r>
        <w:t>got</w:t>
      </w:r>
      <w:proofErr w:type="spellEnd"/>
      <w:r>
        <w:t xml:space="preserve"> geschaffen und gemacht / und hat </w:t>
      </w:r>
      <w:proofErr w:type="spellStart"/>
      <w:r>
        <w:t>jn</w:t>
      </w:r>
      <w:proofErr w:type="spellEnd"/>
      <w:r>
        <w:t xml:space="preserve"> in das </w:t>
      </w:r>
      <w:proofErr w:type="spellStart"/>
      <w:r>
        <w:t>paradeiß</w:t>
      </w:r>
      <w:proofErr w:type="spellEnd"/>
      <w:r>
        <w:t xml:space="preserve"> gesetzet? </w:t>
      </w:r>
      <w:proofErr w:type="spellStart"/>
      <w:r>
        <w:t>Antwurt</w:t>
      </w:r>
      <w:proofErr w:type="spellEnd"/>
      <w:r>
        <w:t xml:space="preserve">. </w:t>
      </w:r>
      <w:proofErr w:type="spellStart"/>
      <w:r>
        <w:t>Woelicher</w:t>
      </w:r>
      <w:proofErr w:type="spellEnd"/>
      <w:r>
        <w:t xml:space="preserve"> </w:t>
      </w:r>
      <w:proofErr w:type="spellStart"/>
      <w:r>
        <w:t>mensch</w:t>
      </w:r>
      <w:proofErr w:type="spellEnd"/>
      <w:r>
        <w:t xml:space="preserve"> oder </w:t>
      </w:r>
      <w:proofErr w:type="spellStart"/>
      <w:r>
        <w:t>woelche</w:t>
      </w:r>
      <w:proofErr w:type="spellEnd"/>
      <w:r>
        <w:t xml:space="preserve"> </w:t>
      </w:r>
      <w:proofErr w:type="spellStart"/>
      <w:r>
        <w:t>creatur</w:t>
      </w:r>
      <w:proofErr w:type="spellEnd"/>
      <w:r>
        <w:t xml:space="preserve"> </w:t>
      </w:r>
      <w:proofErr w:type="spellStart"/>
      <w:r>
        <w:t>begert</w:t>
      </w:r>
      <w:proofErr w:type="spellEnd"/>
      <w:r>
        <w:t xml:space="preserve"> zu </w:t>
      </w:r>
      <w:proofErr w:type="spellStart"/>
      <w:r>
        <w:t>erfaren</w:t>
      </w:r>
      <w:proofErr w:type="spellEnd"/>
      <w:r>
        <w:t xml:space="preserve"> und zu wissen den </w:t>
      </w:r>
      <w:proofErr w:type="spellStart"/>
      <w:r>
        <w:t>haimlichen</w:t>
      </w:r>
      <w:proofErr w:type="spellEnd"/>
      <w:r>
        <w:t xml:space="preserve"> </w:t>
      </w:r>
      <w:proofErr w:type="spellStart"/>
      <w:r>
        <w:t>radt</w:t>
      </w:r>
      <w:proofErr w:type="spellEnd"/>
      <w:r>
        <w:t xml:space="preserve"> und willen </w:t>
      </w:r>
      <w:proofErr w:type="spellStart"/>
      <w:r>
        <w:t>gots</w:t>
      </w:r>
      <w:proofErr w:type="spellEnd"/>
      <w:r>
        <w:t xml:space="preserve"> / also das er gern </w:t>
      </w:r>
      <w:proofErr w:type="spellStart"/>
      <w:r>
        <w:t>wolt</w:t>
      </w:r>
      <w:proofErr w:type="spellEnd"/>
      <w:r>
        <w:t xml:space="preserve"> wissen </w:t>
      </w:r>
      <w:proofErr w:type="spellStart"/>
      <w:r>
        <w:t>darumb</w:t>
      </w:r>
      <w:proofErr w:type="spellEnd"/>
      <w:r>
        <w:t xml:space="preserve"> </w:t>
      </w:r>
      <w:proofErr w:type="spellStart"/>
      <w:r>
        <w:t>got</w:t>
      </w:r>
      <w:proofErr w:type="spellEnd"/>
      <w:r>
        <w:t xml:space="preserve"> diß oder das thu oder lass / und der </w:t>
      </w:r>
      <w:proofErr w:type="spellStart"/>
      <w:r>
        <w:t>geleich</w:t>
      </w:r>
      <w:proofErr w:type="spellEnd"/>
      <w:r>
        <w:t xml:space="preserve"> / der </w:t>
      </w:r>
      <w:proofErr w:type="spellStart"/>
      <w:r>
        <w:t>begert</w:t>
      </w:r>
      <w:proofErr w:type="spellEnd"/>
      <w:r>
        <w:t xml:space="preserve"> nichts anders dann als Adam und der </w:t>
      </w:r>
      <w:proofErr w:type="spellStart"/>
      <w:r>
        <w:t>teüfel</w:t>
      </w:r>
      <w:proofErr w:type="spellEnd"/>
      <w:r>
        <w:t xml:space="preserve">. und all dieweil die </w:t>
      </w:r>
      <w:proofErr w:type="spellStart"/>
      <w:r>
        <w:t>begerung</w:t>
      </w:r>
      <w:proofErr w:type="spellEnd"/>
      <w:r>
        <w:t xml:space="preserve"> wert / so </w:t>
      </w:r>
      <w:proofErr w:type="spellStart"/>
      <w:r>
        <w:t>wirt</w:t>
      </w:r>
      <w:proofErr w:type="spellEnd"/>
      <w:r>
        <w:t xml:space="preserve"> es nimmer erkannt. und der </w:t>
      </w:r>
      <w:proofErr w:type="spellStart"/>
      <w:r>
        <w:t>mensch</w:t>
      </w:r>
      <w:proofErr w:type="spellEnd"/>
      <w:r>
        <w:t xml:space="preserve"> ist nicht anders dann als Adam oder der </w:t>
      </w:r>
      <w:proofErr w:type="spellStart"/>
      <w:r>
        <w:t>teüfel</w:t>
      </w:r>
      <w:proofErr w:type="spellEnd"/>
      <w:r>
        <w:t xml:space="preserve">. Wann diese </w:t>
      </w:r>
      <w:proofErr w:type="spellStart"/>
      <w:r>
        <w:t>begird</w:t>
      </w:r>
      <w:proofErr w:type="spellEnd"/>
      <w:r>
        <w:t xml:space="preserve"> ist selten </w:t>
      </w:r>
      <w:proofErr w:type="spellStart"/>
      <w:r>
        <w:t>umb</w:t>
      </w:r>
      <w:proofErr w:type="spellEnd"/>
      <w:r>
        <w:t xml:space="preserve"> anders </w:t>
      </w:r>
      <w:proofErr w:type="spellStart"/>
      <w:r>
        <w:t>icht</w:t>
      </w:r>
      <w:proofErr w:type="spellEnd"/>
      <w:r>
        <w:t xml:space="preserve"> dann das man davon </w:t>
      </w:r>
      <w:proofErr w:type="spellStart"/>
      <w:r>
        <w:t>lust</w:t>
      </w:r>
      <w:proofErr w:type="spellEnd"/>
      <w:r>
        <w:t xml:space="preserve"> hab / und darinn </w:t>
      </w:r>
      <w:proofErr w:type="spellStart"/>
      <w:r>
        <w:t>gloriert</w:t>
      </w:r>
      <w:proofErr w:type="spellEnd"/>
      <w:r>
        <w:t xml:space="preserve"> / und das ist </w:t>
      </w:r>
      <w:proofErr w:type="spellStart"/>
      <w:r>
        <w:t>ware</w:t>
      </w:r>
      <w:proofErr w:type="spellEnd"/>
      <w:r>
        <w:t xml:space="preserve"> </w:t>
      </w:r>
      <w:proofErr w:type="spellStart"/>
      <w:r>
        <w:t>hochfart</w:t>
      </w:r>
      <w:proofErr w:type="spellEnd"/>
      <w:r>
        <w:t xml:space="preserve">. Ain war </w:t>
      </w:r>
      <w:proofErr w:type="spellStart"/>
      <w:r>
        <w:t>demuetig</w:t>
      </w:r>
      <w:proofErr w:type="spellEnd"/>
      <w:r>
        <w:t xml:space="preserve"> </w:t>
      </w:r>
      <w:proofErr w:type="spellStart"/>
      <w:r>
        <w:t>erleücht</w:t>
      </w:r>
      <w:proofErr w:type="spellEnd"/>
      <w:r>
        <w:t xml:space="preserve"> </w:t>
      </w:r>
      <w:proofErr w:type="spellStart"/>
      <w:r>
        <w:t>mensch</w:t>
      </w:r>
      <w:proofErr w:type="spellEnd"/>
      <w:r>
        <w:t xml:space="preserve"> </w:t>
      </w:r>
      <w:proofErr w:type="spellStart"/>
      <w:r>
        <w:t>begert</w:t>
      </w:r>
      <w:proofErr w:type="spellEnd"/>
      <w:r>
        <w:t xml:space="preserve"> </w:t>
      </w:r>
      <w:proofErr w:type="spellStart"/>
      <w:r>
        <w:t>nit</w:t>
      </w:r>
      <w:proofErr w:type="spellEnd"/>
      <w:r>
        <w:t xml:space="preserve"> von </w:t>
      </w:r>
      <w:proofErr w:type="spellStart"/>
      <w:r>
        <w:t>got</w:t>
      </w:r>
      <w:proofErr w:type="spellEnd"/>
      <w:r>
        <w:t xml:space="preserve"> das er </w:t>
      </w:r>
      <w:proofErr w:type="spellStart"/>
      <w:r>
        <w:t>jm</w:t>
      </w:r>
      <w:proofErr w:type="spellEnd"/>
      <w:r>
        <w:t xml:space="preserve"> sein </w:t>
      </w:r>
      <w:proofErr w:type="spellStart"/>
      <w:r>
        <w:t>haimlichait</w:t>
      </w:r>
      <w:proofErr w:type="spellEnd"/>
      <w:r>
        <w:t xml:space="preserve"> offenbar / also das er frag </w:t>
      </w:r>
      <w:proofErr w:type="spellStart"/>
      <w:r>
        <w:t>warumb</w:t>
      </w:r>
      <w:proofErr w:type="spellEnd"/>
      <w:r>
        <w:t xml:space="preserve"> </w:t>
      </w:r>
      <w:proofErr w:type="spellStart"/>
      <w:r>
        <w:t>got</w:t>
      </w:r>
      <w:proofErr w:type="spellEnd"/>
      <w:r>
        <w:t xml:space="preserve"> diß oder das thu oder </w:t>
      </w:r>
      <w:proofErr w:type="spellStart"/>
      <w:r>
        <w:t>verheng</w:t>
      </w:r>
      <w:proofErr w:type="spellEnd"/>
      <w:r>
        <w:t xml:space="preserve"> / und </w:t>
      </w:r>
      <w:proofErr w:type="spellStart"/>
      <w:r>
        <w:t>dergleich</w:t>
      </w:r>
      <w:proofErr w:type="spellEnd"/>
      <w:r>
        <w:t xml:space="preserve"> / sonder er </w:t>
      </w:r>
      <w:proofErr w:type="spellStart"/>
      <w:r>
        <w:t>begert</w:t>
      </w:r>
      <w:proofErr w:type="spellEnd"/>
      <w:r>
        <w:t xml:space="preserve"> wie er </w:t>
      </w:r>
      <w:proofErr w:type="spellStart"/>
      <w:r>
        <w:t>allain</w:t>
      </w:r>
      <w:proofErr w:type="spellEnd"/>
      <w:r>
        <w:t xml:space="preserve"> an </w:t>
      </w:r>
      <w:proofErr w:type="spellStart"/>
      <w:r>
        <w:t>jmselber</w:t>
      </w:r>
      <w:proofErr w:type="spellEnd"/>
      <w:r>
        <w:t xml:space="preserve"> zu nicht wird und </w:t>
      </w:r>
      <w:proofErr w:type="spellStart"/>
      <w:r>
        <w:t>willloß</w:t>
      </w:r>
      <w:proofErr w:type="spellEnd"/>
      <w:r>
        <w:t xml:space="preserve">. und der ewig will in </w:t>
      </w:r>
      <w:proofErr w:type="spellStart"/>
      <w:r>
        <w:t>jm</w:t>
      </w:r>
      <w:proofErr w:type="spellEnd"/>
      <w:r>
        <w:t xml:space="preserve"> leb und gewaltig sey / und ungehindert von andern willen / und wie dem ewigen willen von und in </w:t>
      </w:r>
      <w:proofErr w:type="spellStart"/>
      <w:r>
        <w:t>jm</w:t>
      </w:r>
      <w:proofErr w:type="spellEnd"/>
      <w:r>
        <w:t xml:space="preserve"> gnug </w:t>
      </w:r>
      <w:proofErr w:type="spellStart"/>
      <w:r>
        <w:t>geschech</w:t>
      </w:r>
      <w:proofErr w:type="spellEnd"/>
      <w:r>
        <w:t xml:space="preserve">. Doch mag man etwas anders zu </w:t>
      </w:r>
      <w:proofErr w:type="spellStart"/>
      <w:r>
        <w:t>diser</w:t>
      </w:r>
      <w:proofErr w:type="spellEnd"/>
      <w:r>
        <w:t xml:space="preserve"> frag </w:t>
      </w:r>
      <w:proofErr w:type="spellStart"/>
      <w:r>
        <w:t>antwurten</w:t>
      </w:r>
      <w:proofErr w:type="spellEnd"/>
      <w:r>
        <w:t xml:space="preserve"> / und sprechen. Das </w:t>
      </w:r>
      <w:proofErr w:type="spellStart"/>
      <w:r>
        <w:t>alleredelst</w:t>
      </w:r>
      <w:proofErr w:type="spellEnd"/>
      <w:r>
        <w:t xml:space="preserve"> und </w:t>
      </w:r>
      <w:proofErr w:type="spellStart"/>
      <w:r>
        <w:t>lustigst</w:t>
      </w:r>
      <w:proofErr w:type="spellEnd"/>
      <w:r>
        <w:t xml:space="preserve"> das in allen </w:t>
      </w:r>
      <w:proofErr w:type="spellStart"/>
      <w:r>
        <w:t>creaturn</w:t>
      </w:r>
      <w:proofErr w:type="spellEnd"/>
      <w:r>
        <w:t xml:space="preserve"> ist das ist </w:t>
      </w:r>
      <w:proofErr w:type="spellStart"/>
      <w:r>
        <w:t>erkanntnuß</w:t>
      </w:r>
      <w:proofErr w:type="spellEnd"/>
      <w:r>
        <w:t xml:space="preserve"> oder </w:t>
      </w:r>
      <w:proofErr w:type="spellStart"/>
      <w:r>
        <w:t>vernunfft</w:t>
      </w:r>
      <w:proofErr w:type="spellEnd"/>
      <w:r>
        <w:t xml:space="preserve"> / und will: und </w:t>
      </w:r>
      <w:proofErr w:type="spellStart"/>
      <w:r>
        <w:t>dise</w:t>
      </w:r>
      <w:proofErr w:type="spellEnd"/>
      <w:r>
        <w:t xml:space="preserve"> </w:t>
      </w:r>
      <w:proofErr w:type="spellStart"/>
      <w:r>
        <w:t>zway</w:t>
      </w:r>
      <w:proofErr w:type="spellEnd"/>
      <w:r>
        <w:t xml:space="preserve"> </w:t>
      </w:r>
      <w:proofErr w:type="spellStart"/>
      <w:r>
        <w:t>seind</w:t>
      </w:r>
      <w:proofErr w:type="spellEnd"/>
      <w:r>
        <w:t xml:space="preserve"> mit </w:t>
      </w:r>
      <w:proofErr w:type="spellStart"/>
      <w:r>
        <w:t>ainander</w:t>
      </w:r>
      <w:proofErr w:type="spellEnd"/>
      <w:r>
        <w:t xml:space="preserve"> / </w:t>
      </w:r>
      <w:proofErr w:type="spellStart"/>
      <w:r>
        <w:t>wa</w:t>
      </w:r>
      <w:proofErr w:type="spellEnd"/>
      <w:r>
        <w:t xml:space="preserve"> das </w:t>
      </w:r>
      <w:proofErr w:type="spellStart"/>
      <w:r>
        <w:t>ain</w:t>
      </w:r>
      <w:proofErr w:type="spellEnd"/>
      <w:r>
        <w:t xml:space="preserve"> ist / da ist auch das ander: und </w:t>
      </w:r>
      <w:proofErr w:type="spellStart"/>
      <w:r>
        <w:t>waeren</w:t>
      </w:r>
      <w:proofErr w:type="spellEnd"/>
      <w:r>
        <w:t xml:space="preserve"> </w:t>
      </w:r>
      <w:proofErr w:type="spellStart"/>
      <w:r>
        <w:t>dise</w:t>
      </w:r>
      <w:proofErr w:type="spellEnd"/>
      <w:r>
        <w:t xml:space="preserve"> </w:t>
      </w:r>
      <w:proofErr w:type="spellStart"/>
      <w:r>
        <w:t>zway</w:t>
      </w:r>
      <w:proofErr w:type="spellEnd"/>
      <w:r>
        <w:t xml:space="preserve"> </w:t>
      </w:r>
      <w:proofErr w:type="spellStart"/>
      <w:r>
        <w:t>nit</w:t>
      </w:r>
      <w:proofErr w:type="spellEnd"/>
      <w:r>
        <w:t xml:space="preserve"> / so </w:t>
      </w:r>
      <w:proofErr w:type="spellStart"/>
      <w:r>
        <w:t>waer</w:t>
      </w:r>
      <w:proofErr w:type="spellEnd"/>
      <w:r>
        <w:t xml:space="preserve"> auch </w:t>
      </w:r>
      <w:proofErr w:type="spellStart"/>
      <w:r>
        <w:t>kain</w:t>
      </w:r>
      <w:proofErr w:type="spellEnd"/>
      <w:r>
        <w:t xml:space="preserve"> </w:t>
      </w:r>
      <w:proofErr w:type="spellStart"/>
      <w:r>
        <w:t>vernünfftige</w:t>
      </w:r>
      <w:proofErr w:type="spellEnd"/>
      <w:r>
        <w:t xml:space="preserve"> </w:t>
      </w:r>
      <w:proofErr w:type="spellStart"/>
      <w:r>
        <w:t>creatur</w:t>
      </w:r>
      <w:proofErr w:type="spellEnd"/>
      <w:r>
        <w:t xml:space="preserve"> / sonder </w:t>
      </w:r>
      <w:proofErr w:type="spellStart"/>
      <w:r>
        <w:t>allain</w:t>
      </w:r>
      <w:proofErr w:type="spellEnd"/>
      <w:r>
        <w:t xml:space="preserve"> </w:t>
      </w:r>
      <w:proofErr w:type="spellStart"/>
      <w:r>
        <w:t>vich</w:t>
      </w:r>
      <w:proofErr w:type="spellEnd"/>
      <w:r>
        <w:t xml:space="preserve"> und </w:t>
      </w:r>
      <w:proofErr w:type="spellStart"/>
      <w:r>
        <w:t>vichlichait</w:t>
      </w:r>
      <w:proofErr w:type="spellEnd"/>
      <w:r>
        <w:t xml:space="preserve"> / das </w:t>
      </w:r>
      <w:proofErr w:type="spellStart"/>
      <w:r>
        <w:t>waer</w:t>
      </w:r>
      <w:proofErr w:type="spellEnd"/>
      <w:r>
        <w:t xml:space="preserve"> </w:t>
      </w:r>
      <w:proofErr w:type="spellStart"/>
      <w:r>
        <w:t>ain</w:t>
      </w:r>
      <w:proofErr w:type="spellEnd"/>
      <w:r>
        <w:t xml:space="preserve"> grosser </w:t>
      </w:r>
      <w:proofErr w:type="spellStart"/>
      <w:r>
        <w:t>prech</w:t>
      </w:r>
      <w:proofErr w:type="spellEnd"/>
      <w:r>
        <w:t xml:space="preserve"> / und </w:t>
      </w:r>
      <w:proofErr w:type="spellStart"/>
      <w:r>
        <w:t>got</w:t>
      </w:r>
      <w:proofErr w:type="spellEnd"/>
      <w:r>
        <w:t xml:space="preserve"> </w:t>
      </w:r>
      <w:proofErr w:type="spellStart"/>
      <w:r>
        <w:t>moechte</w:t>
      </w:r>
      <w:proofErr w:type="spellEnd"/>
      <w:r>
        <w:t xml:space="preserve"> sich des seinen </w:t>
      </w:r>
      <w:proofErr w:type="spellStart"/>
      <w:r>
        <w:t>niendert</w:t>
      </w:r>
      <w:proofErr w:type="spellEnd"/>
      <w:r>
        <w:t xml:space="preserve"> bekommen / und seiner </w:t>
      </w:r>
      <w:proofErr w:type="spellStart"/>
      <w:r>
        <w:t>aigenschafft</w:t>
      </w:r>
      <w:proofErr w:type="spellEnd"/>
      <w:r>
        <w:t xml:space="preserve"> / davon vor gesagt ist in </w:t>
      </w:r>
      <w:proofErr w:type="spellStart"/>
      <w:r>
        <w:t>würcklicher</w:t>
      </w:r>
      <w:proofErr w:type="spellEnd"/>
      <w:r>
        <w:t xml:space="preserve"> weiß / das doch sein </w:t>
      </w:r>
      <w:proofErr w:type="spellStart"/>
      <w:r>
        <w:t>sol</w:t>
      </w:r>
      <w:proofErr w:type="spellEnd"/>
      <w:r>
        <w:t xml:space="preserve"> / oder </w:t>
      </w:r>
      <w:proofErr w:type="spellStart"/>
      <w:r>
        <w:t>ir</w:t>
      </w:r>
      <w:proofErr w:type="spellEnd"/>
      <w:r>
        <w:t xml:space="preserve"> </w:t>
      </w:r>
      <w:proofErr w:type="spellStart"/>
      <w:r>
        <w:t>kains</w:t>
      </w:r>
      <w:proofErr w:type="spellEnd"/>
      <w:r>
        <w:t xml:space="preserve"> </w:t>
      </w:r>
      <w:proofErr w:type="spellStart"/>
      <w:r>
        <w:t>sichselber</w:t>
      </w:r>
      <w:proofErr w:type="spellEnd"/>
      <w:r>
        <w:t xml:space="preserve"> nützen oder </w:t>
      </w:r>
      <w:proofErr w:type="spellStart"/>
      <w:r>
        <w:t>seinselbs</w:t>
      </w:r>
      <w:proofErr w:type="spellEnd"/>
      <w:r>
        <w:t xml:space="preserve"> </w:t>
      </w:r>
      <w:proofErr w:type="spellStart"/>
      <w:r>
        <w:t>geprauchen</w:t>
      </w:r>
      <w:proofErr w:type="spellEnd"/>
      <w:r>
        <w:t xml:space="preserve"> soll / zu </w:t>
      </w:r>
      <w:proofErr w:type="spellStart"/>
      <w:r>
        <w:t>jmselber</w:t>
      </w:r>
      <w:proofErr w:type="spellEnd"/>
      <w:r>
        <w:t xml:space="preserve"> oder um </w:t>
      </w:r>
      <w:proofErr w:type="spellStart"/>
      <w:r>
        <w:t>sichselber</w:t>
      </w:r>
      <w:proofErr w:type="spellEnd"/>
      <w:r>
        <w:t xml:space="preserve"> / sonder von dem </w:t>
      </w:r>
      <w:proofErr w:type="spellStart"/>
      <w:r>
        <w:t>sy</w:t>
      </w:r>
      <w:proofErr w:type="spellEnd"/>
      <w:r>
        <w:t xml:space="preserve"> </w:t>
      </w:r>
      <w:proofErr w:type="spellStart"/>
      <w:r>
        <w:t>seind</w:t>
      </w:r>
      <w:proofErr w:type="spellEnd"/>
      <w:r>
        <w:t xml:space="preserve"> des </w:t>
      </w:r>
      <w:proofErr w:type="spellStart"/>
      <w:r>
        <w:t>seind</w:t>
      </w:r>
      <w:proofErr w:type="spellEnd"/>
      <w:r>
        <w:t xml:space="preserve"> </w:t>
      </w:r>
      <w:proofErr w:type="spellStart"/>
      <w:r>
        <w:t>sy</w:t>
      </w:r>
      <w:proofErr w:type="spellEnd"/>
      <w:r>
        <w:t xml:space="preserve"> auch und dem sollen </w:t>
      </w:r>
      <w:proofErr w:type="spellStart"/>
      <w:r>
        <w:t>sy</w:t>
      </w:r>
      <w:proofErr w:type="spellEnd"/>
      <w:r>
        <w:t xml:space="preserve"> gelassen sein / und wider darein fliessen / und werden an </w:t>
      </w:r>
      <w:proofErr w:type="spellStart"/>
      <w:r>
        <w:t>jnselber</w:t>
      </w:r>
      <w:proofErr w:type="spellEnd"/>
      <w:r>
        <w:t xml:space="preserve"> zu nicht / das ist an </w:t>
      </w:r>
      <w:proofErr w:type="spellStart"/>
      <w:r>
        <w:t>ir</w:t>
      </w:r>
      <w:proofErr w:type="spellEnd"/>
      <w:r>
        <w:t xml:space="preserve"> </w:t>
      </w:r>
      <w:proofErr w:type="spellStart"/>
      <w:r>
        <w:t>selbhait</w:t>
      </w:r>
      <w:proofErr w:type="spellEnd"/>
      <w:r>
        <w:t xml:space="preserve">. </w:t>
      </w:r>
    </w:p>
    <w:p w14:paraId="2EDB2AD1" w14:textId="77777777" w:rsidR="00243995" w:rsidRDefault="00243995" w:rsidP="00243995">
      <w:pPr>
        <w:pStyle w:val="berschrift2"/>
      </w:pPr>
      <w:r>
        <w:t>Das XLIX Capitel</w:t>
      </w:r>
    </w:p>
    <w:p w14:paraId="29065C29" w14:textId="77777777" w:rsidR="00243995" w:rsidRDefault="00243995" w:rsidP="00243995">
      <w:pPr>
        <w:pStyle w:val="StandardWeb"/>
      </w:pPr>
      <w:r>
        <w:t xml:space="preserve">Hie </w:t>
      </w:r>
      <w:proofErr w:type="spellStart"/>
      <w:r>
        <w:t>sol</w:t>
      </w:r>
      <w:proofErr w:type="spellEnd"/>
      <w:r>
        <w:t xml:space="preserve"> man aber etwas </w:t>
      </w:r>
      <w:proofErr w:type="spellStart"/>
      <w:r>
        <w:t>mercken</w:t>
      </w:r>
      <w:proofErr w:type="spellEnd"/>
      <w:r>
        <w:t xml:space="preserve"> / und </w:t>
      </w:r>
      <w:proofErr w:type="spellStart"/>
      <w:r>
        <w:t>besonder</w:t>
      </w:r>
      <w:proofErr w:type="spellEnd"/>
      <w:r>
        <w:t xml:space="preserve"> von dem willen. Der ewig will der in </w:t>
      </w:r>
      <w:proofErr w:type="spellStart"/>
      <w:r>
        <w:t>got</w:t>
      </w:r>
      <w:proofErr w:type="spellEnd"/>
      <w:r>
        <w:t xml:space="preserve"> ursprünglich und </w:t>
      </w:r>
      <w:proofErr w:type="spellStart"/>
      <w:r>
        <w:t>wesenlich</w:t>
      </w:r>
      <w:proofErr w:type="spellEnd"/>
      <w:r>
        <w:t xml:space="preserve"> ist / und on alle </w:t>
      </w:r>
      <w:proofErr w:type="spellStart"/>
      <w:r>
        <w:t>werck</w:t>
      </w:r>
      <w:proofErr w:type="spellEnd"/>
      <w:r>
        <w:t xml:space="preserve"> </w:t>
      </w:r>
      <w:proofErr w:type="spellStart"/>
      <w:r>
        <w:t>unnd</w:t>
      </w:r>
      <w:proofErr w:type="spellEnd"/>
      <w:r>
        <w:t xml:space="preserve"> </w:t>
      </w:r>
      <w:proofErr w:type="spellStart"/>
      <w:r>
        <w:t>würcklichait</w:t>
      </w:r>
      <w:proofErr w:type="spellEnd"/>
      <w:r>
        <w:t xml:space="preserve"> / </w:t>
      </w:r>
      <w:proofErr w:type="spellStart"/>
      <w:r>
        <w:t>derselb</w:t>
      </w:r>
      <w:proofErr w:type="spellEnd"/>
      <w:r>
        <w:t xml:space="preserve"> will ist in dem </w:t>
      </w:r>
      <w:proofErr w:type="spellStart"/>
      <w:r>
        <w:t>menschen</w:t>
      </w:r>
      <w:proofErr w:type="spellEnd"/>
      <w:r>
        <w:t xml:space="preserve"> und in der </w:t>
      </w:r>
      <w:proofErr w:type="spellStart"/>
      <w:r>
        <w:t>creatur</w:t>
      </w:r>
      <w:proofErr w:type="spellEnd"/>
      <w:r>
        <w:t xml:space="preserve"> </w:t>
      </w:r>
      <w:proofErr w:type="spellStart"/>
      <w:r>
        <w:t>würcklich</w:t>
      </w:r>
      <w:proofErr w:type="spellEnd"/>
      <w:r>
        <w:t xml:space="preserve"> und </w:t>
      </w:r>
      <w:proofErr w:type="spellStart"/>
      <w:r>
        <w:t>woellend</w:t>
      </w:r>
      <w:proofErr w:type="spellEnd"/>
      <w:r>
        <w:t xml:space="preserve"> / Wann dem willen </w:t>
      </w:r>
      <w:proofErr w:type="spellStart"/>
      <w:r>
        <w:t>gehoert</w:t>
      </w:r>
      <w:proofErr w:type="spellEnd"/>
      <w:r>
        <w:t xml:space="preserve"> zu und ist sein </w:t>
      </w:r>
      <w:proofErr w:type="spellStart"/>
      <w:r>
        <w:t>aigen</w:t>
      </w:r>
      <w:proofErr w:type="spellEnd"/>
      <w:r>
        <w:t xml:space="preserve"> das er </w:t>
      </w:r>
      <w:proofErr w:type="spellStart"/>
      <w:r>
        <w:t>woellen</w:t>
      </w:r>
      <w:proofErr w:type="spellEnd"/>
      <w:r>
        <w:t xml:space="preserve"> </w:t>
      </w:r>
      <w:proofErr w:type="spellStart"/>
      <w:r>
        <w:t>sol</w:t>
      </w:r>
      <w:proofErr w:type="spellEnd"/>
      <w:r>
        <w:t xml:space="preserve"> / was </w:t>
      </w:r>
      <w:proofErr w:type="spellStart"/>
      <w:r>
        <w:t>solt</w:t>
      </w:r>
      <w:proofErr w:type="spellEnd"/>
      <w:r>
        <w:t xml:space="preserve"> er anders / er </w:t>
      </w:r>
      <w:proofErr w:type="spellStart"/>
      <w:r>
        <w:t>waer</w:t>
      </w:r>
      <w:proofErr w:type="spellEnd"/>
      <w:r>
        <w:t xml:space="preserve"> anders vergebens </w:t>
      </w:r>
      <w:proofErr w:type="spellStart"/>
      <w:r>
        <w:t>solt</w:t>
      </w:r>
      <w:proofErr w:type="spellEnd"/>
      <w:r>
        <w:t xml:space="preserve"> er </w:t>
      </w:r>
      <w:proofErr w:type="spellStart"/>
      <w:r>
        <w:t>kain</w:t>
      </w:r>
      <w:proofErr w:type="spellEnd"/>
      <w:r>
        <w:t xml:space="preserve"> </w:t>
      </w:r>
      <w:proofErr w:type="spellStart"/>
      <w:r>
        <w:t>werck</w:t>
      </w:r>
      <w:proofErr w:type="spellEnd"/>
      <w:r>
        <w:t xml:space="preserve"> haben: und diß mag on </w:t>
      </w:r>
      <w:proofErr w:type="spellStart"/>
      <w:r>
        <w:t>creatur</w:t>
      </w:r>
      <w:proofErr w:type="spellEnd"/>
      <w:r>
        <w:t xml:space="preserve"> </w:t>
      </w:r>
      <w:proofErr w:type="spellStart"/>
      <w:r>
        <w:t>nit</w:t>
      </w:r>
      <w:proofErr w:type="spellEnd"/>
      <w:r>
        <w:t xml:space="preserve"> geschehen / </w:t>
      </w:r>
      <w:proofErr w:type="spellStart"/>
      <w:r>
        <w:t>darumb</w:t>
      </w:r>
      <w:proofErr w:type="spellEnd"/>
      <w:r>
        <w:t xml:space="preserve"> </w:t>
      </w:r>
      <w:proofErr w:type="spellStart"/>
      <w:r>
        <w:t>sol</w:t>
      </w:r>
      <w:proofErr w:type="spellEnd"/>
      <w:r>
        <w:t xml:space="preserve"> </w:t>
      </w:r>
      <w:proofErr w:type="spellStart"/>
      <w:r>
        <w:t>creatur</w:t>
      </w:r>
      <w:proofErr w:type="spellEnd"/>
      <w:r>
        <w:t xml:space="preserve"> sein / und </w:t>
      </w:r>
      <w:proofErr w:type="spellStart"/>
      <w:r>
        <w:t>got</w:t>
      </w:r>
      <w:proofErr w:type="spellEnd"/>
      <w:r>
        <w:t xml:space="preserve"> </w:t>
      </w:r>
      <w:proofErr w:type="spellStart"/>
      <w:r>
        <w:t>wil</w:t>
      </w:r>
      <w:proofErr w:type="spellEnd"/>
      <w:r>
        <w:t xml:space="preserve"> </w:t>
      </w:r>
      <w:proofErr w:type="spellStart"/>
      <w:r>
        <w:t>sy</w:t>
      </w:r>
      <w:proofErr w:type="spellEnd"/>
      <w:r>
        <w:t xml:space="preserve"> haben / das </w:t>
      </w:r>
      <w:proofErr w:type="spellStart"/>
      <w:r>
        <w:t>diser</w:t>
      </w:r>
      <w:proofErr w:type="spellEnd"/>
      <w:r>
        <w:t xml:space="preserve"> will sein </w:t>
      </w:r>
      <w:proofErr w:type="spellStart"/>
      <w:r>
        <w:t>aigen</w:t>
      </w:r>
      <w:proofErr w:type="spellEnd"/>
      <w:r>
        <w:t xml:space="preserve"> </w:t>
      </w:r>
      <w:proofErr w:type="spellStart"/>
      <w:r>
        <w:t>werck</w:t>
      </w:r>
      <w:proofErr w:type="spellEnd"/>
      <w:r>
        <w:t xml:space="preserve"> darinn hab und </w:t>
      </w:r>
      <w:proofErr w:type="spellStart"/>
      <w:r>
        <w:t>würck</w:t>
      </w:r>
      <w:proofErr w:type="spellEnd"/>
      <w:r>
        <w:t xml:space="preserve"> / der in </w:t>
      </w:r>
      <w:proofErr w:type="spellStart"/>
      <w:r>
        <w:t>got</w:t>
      </w:r>
      <w:proofErr w:type="spellEnd"/>
      <w:r>
        <w:t xml:space="preserve"> on </w:t>
      </w:r>
      <w:proofErr w:type="spellStart"/>
      <w:r>
        <w:t>werck</w:t>
      </w:r>
      <w:proofErr w:type="spellEnd"/>
      <w:r>
        <w:t xml:space="preserve"> ist / und sein muß. </w:t>
      </w:r>
      <w:proofErr w:type="spellStart"/>
      <w:r>
        <w:t>Darumb</w:t>
      </w:r>
      <w:proofErr w:type="spellEnd"/>
      <w:r>
        <w:t xml:space="preserve"> der </w:t>
      </w:r>
      <w:proofErr w:type="spellStart"/>
      <w:r>
        <w:t>wil</w:t>
      </w:r>
      <w:proofErr w:type="spellEnd"/>
      <w:r>
        <w:t xml:space="preserve"> in der </w:t>
      </w:r>
      <w:proofErr w:type="spellStart"/>
      <w:r>
        <w:t>creatur</w:t>
      </w:r>
      <w:proofErr w:type="spellEnd"/>
      <w:r>
        <w:t xml:space="preserve"> den man </w:t>
      </w:r>
      <w:proofErr w:type="spellStart"/>
      <w:r>
        <w:t>ainen</w:t>
      </w:r>
      <w:proofErr w:type="spellEnd"/>
      <w:r>
        <w:t xml:space="preserve"> geschaffen willen </w:t>
      </w:r>
      <w:proofErr w:type="spellStart"/>
      <w:r>
        <w:t>haißt</w:t>
      </w:r>
      <w:proofErr w:type="spellEnd"/>
      <w:r>
        <w:t xml:space="preserve"> / der ist also </w:t>
      </w:r>
      <w:proofErr w:type="spellStart"/>
      <w:r>
        <w:t>wol</w:t>
      </w:r>
      <w:proofErr w:type="spellEnd"/>
      <w:r>
        <w:t xml:space="preserve"> </w:t>
      </w:r>
      <w:proofErr w:type="spellStart"/>
      <w:r>
        <w:t>gotes</w:t>
      </w:r>
      <w:proofErr w:type="spellEnd"/>
      <w:r>
        <w:t xml:space="preserve"> als der ewig will / und </w:t>
      </w:r>
      <w:proofErr w:type="spellStart"/>
      <w:r>
        <w:t>nit</w:t>
      </w:r>
      <w:proofErr w:type="spellEnd"/>
      <w:r>
        <w:t xml:space="preserve"> der </w:t>
      </w:r>
      <w:proofErr w:type="spellStart"/>
      <w:r>
        <w:t>creaturen</w:t>
      </w:r>
      <w:proofErr w:type="spellEnd"/>
      <w:r>
        <w:t xml:space="preserve">. Und wenn nun </w:t>
      </w:r>
      <w:proofErr w:type="spellStart"/>
      <w:r>
        <w:t>got</w:t>
      </w:r>
      <w:proofErr w:type="spellEnd"/>
      <w:r>
        <w:t xml:space="preserve"> on </w:t>
      </w:r>
      <w:proofErr w:type="spellStart"/>
      <w:r>
        <w:t>creatur</w:t>
      </w:r>
      <w:proofErr w:type="spellEnd"/>
      <w:r>
        <w:t xml:space="preserve"> </w:t>
      </w:r>
      <w:proofErr w:type="spellStart"/>
      <w:r>
        <w:t>würcklich</w:t>
      </w:r>
      <w:proofErr w:type="spellEnd"/>
      <w:r>
        <w:t xml:space="preserve"> und beweglich </w:t>
      </w:r>
      <w:proofErr w:type="spellStart"/>
      <w:r>
        <w:t>nit</w:t>
      </w:r>
      <w:proofErr w:type="spellEnd"/>
      <w:r>
        <w:t xml:space="preserve"> </w:t>
      </w:r>
      <w:proofErr w:type="spellStart"/>
      <w:r>
        <w:t>gewoellen</w:t>
      </w:r>
      <w:proofErr w:type="spellEnd"/>
      <w:r>
        <w:t xml:space="preserve"> mag / </w:t>
      </w:r>
      <w:proofErr w:type="spellStart"/>
      <w:r>
        <w:t>darumb</w:t>
      </w:r>
      <w:proofErr w:type="spellEnd"/>
      <w:r>
        <w:t xml:space="preserve"> will er es thun in und mit den </w:t>
      </w:r>
      <w:proofErr w:type="spellStart"/>
      <w:r>
        <w:t>creaturen</w:t>
      </w:r>
      <w:proofErr w:type="spellEnd"/>
      <w:r>
        <w:t xml:space="preserve">. </w:t>
      </w:r>
      <w:proofErr w:type="spellStart"/>
      <w:r>
        <w:t>Darumb</w:t>
      </w:r>
      <w:proofErr w:type="spellEnd"/>
      <w:r>
        <w:t xml:space="preserve"> </w:t>
      </w:r>
      <w:proofErr w:type="spellStart"/>
      <w:r>
        <w:t>solt</w:t>
      </w:r>
      <w:proofErr w:type="spellEnd"/>
      <w:r>
        <w:t xml:space="preserve"> die </w:t>
      </w:r>
      <w:proofErr w:type="spellStart"/>
      <w:r>
        <w:t>creatur</w:t>
      </w:r>
      <w:proofErr w:type="spellEnd"/>
      <w:r>
        <w:t xml:space="preserve"> mit demselben willen nicht </w:t>
      </w:r>
      <w:proofErr w:type="spellStart"/>
      <w:r>
        <w:t>woellen</w:t>
      </w:r>
      <w:proofErr w:type="spellEnd"/>
      <w:r>
        <w:t xml:space="preserve"> / sonder </w:t>
      </w:r>
      <w:proofErr w:type="spellStart"/>
      <w:r>
        <w:t>got</w:t>
      </w:r>
      <w:proofErr w:type="spellEnd"/>
      <w:r>
        <w:t xml:space="preserve"> </w:t>
      </w:r>
      <w:proofErr w:type="spellStart"/>
      <w:r>
        <w:t>solt</w:t>
      </w:r>
      <w:proofErr w:type="spellEnd"/>
      <w:r>
        <w:t xml:space="preserve"> und </w:t>
      </w:r>
      <w:proofErr w:type="spellStart"/>
      <w:r>
        <w:t>wolt</w:t>
      </w:r>
      <w:proofErr w:type="spellEnd"/>
      <w:r>
        <w:t xml:space="preserve"> </w:t>
      </w:r>
      <w:proofErr w:type="spellStart"/>
      <w:r>
        <w:t>woellen</w:t>
      </w:r>
      <w:proofErr w:type="spellEnd"/>
      <w:r>
        <w:t xml:space="preserve"> </w:t>
      </w:r>
      <w:proofErr w:type="spellStart"/>
      <w:r>
        <w:t>würcklich</w:t>
      </w:r>
      <w:proofErr w:type="spellEnd"/>
      <w:r>
        <w:t xml:space="preserve"> mit dem willen der in dem </w:t>
      </w:r>
      <w:proofErr w:type="spellStart"/>
      <w:r>
        <w:t>menschen</w:t>
      </w:r>
      <w:proofErr w:type="spellEnd"/>
      <w:r>
        <w:t xml:space="preserve"> ist / und doch </w:t>
      </w:r>
      <w:proofErr w:type="spellStart"/>
      <w:r>
        <w:t>gots</w:t>
      </w:r>
      <w:proofErr w:type="spellEnd"/>
      <w:r>
        <w:t xml:space="preserve"> ist. Und </w:t>
      </w:r>
      <w:proofErr w:type="spellStart"/>
      <w:r>
        <w:t>wa</w:t>
      </w:r>
      <w:proofErr w:type="spellEnd"/>
      <w:r>
        <w:t xml:space="preserve"> das lauterlich und </w:t>
      </w:r>
      <w:proofErr w:type="spellStart"/>
      <w:r>
        <w:t>gaentzlich</w:t>
      </w:r>
      <w:proofErr w:type="spellEnd"/>
      <w:r>
        <w:t xml:space="preserve"> </w:t>
      </w:r>
      <w:proofErr w:type="spellStart"/>
      <w:r>
        <w:t>waer</w:t>
      </w:r>
      <w:proofErr w:type="spellEnd"/>
      <w:r>
        <w:t xml:space="preserve"> / oder in </w:t>
      </w:r>
      <w:proofErr w:type="spellStart"/>
      <w:r>
        <w:t>woelchem</w:t>
      </w:r>
      <w:proofErr w:type="spellEnd"/>
      <w:r>
        <w:t xml:space="preserve"> </w:t>
      </w:r>
      <w:proofErr w:type="spellStart"/>
      <w:r>
        <w:t>menschen</w:t>
      </w:r>
      <w:proofErr w:type="spellEnd"/>
      <w:r>
        <w:t xml:space="preserve"> da </w:t>
      </w:r>
      <w:proofErr w:type="spellStart"/>
      <w:r>
        <w:t>wurd</w:t>
      </w:r>
      <w:proofErr w:type="spellEnd"/>
      <w:r>
        <w:t xml:space="preserve"> </w:t>
      </w:r>
      <w:proofErr w:type="spellStart"/>
      <w:r>
        <w:t>gewoellt</w:t>
      </w:r>
      <w:proofErr w:type="spellEnd"/>
      <w:r>
        <w:t xml:space="preserve"> </w:t>
      </w:r>
      <w:proofErr w:type="spellStart"/>
      <w:r>
        <w:t>nitt</w:t>
      </w:r>
      <w:proofErr w:type="spellEnd"/>
      <w:r>
        <w:t xml:space="preserve"> von dem </w:t>
      </w:r>
      <w:proofErr w:type="spellStart"/>
      <w:r>
        <w:t>menschen</w:t>
      </w:r>
      <w:proofErr w:type="spellEnd"/>
      <w:r>
        <w:t xml:space="preserve"> / sonder von </w:t>
      </w:r>
      <w:proofErr w:type="spellStart"/>
      <w:r>
        <w:t>got</w:t>
      </w:r>
      <w:proofErr w:type="spellEnd"/>
      <w:r>
        <w:t xml:space="preserve"> / und da </w:t>
      </w:r>
      <w:proofErr w:type="spellStart"/>
      <w:r>
        <w:t>waer</w:t>
      </w:r>
      <w:proofErr w:type="spellEnd"/>
      <w:r>
        <w:t xml:space="preserve"> der will </w:t>
      </w:r>
      <w:proofErr w:type="spellStart"/>
      <w:r>
        <w:t>nit</w:t>
      </w:r>
      <w:proofErr w:type="spellEnd"/>
      <w:r>
        <w:t xml:space="preserve"> </w:t>
      </w:r>
      <w:proofErr w:type="spellStart"/>
      <w:r>
        <w:t>aigenwill</w:t>
      </w:r>
      <w:proofErr w:type="spellEnd"/>
      <w:r>
        <w:t xml:space="preserve"> / und da </w:t>
      </w:r>
      <w:proofErr w:type="spellStart"/>
      <w:r>
        <w:t>wurd</w:t>
      </w:r>
      <w:proofErr w:type="spellEnd"/>
      <w:r>
        <w:t xml:space="preserve"> auch </w:t>
      </w:r>
      <w:proofErr w:type="spellStart"/>
      <w:r>
        <w:t>nit</w:t>
      </w:r>
      <w:proofErr w:type="spellEnd"/>
      <w:r>
        <w:t xml:space="preserve"> anders </w:t>
      </w:r>
      <w:proofErr w:type="spellStart"/>
      <w:r>
        <w:t>gewoellt</w:t>
      </w:r>
      <w:proofErr w:type="spellEnd"/>
      <w:r>
        <w:t xml:space="preserve"> dann als </w:t>
      </w:r>
      <w:proofErr w:type="spellStart"/>
      <w:r>
        <w:t>got</w:t>
      </w:r>
      <w:proofErr w:type="spellEnd"/>
      <w:r>
        <w:t xml:space="preserve"> will. wann </w:t>
      </w:r>
      <w:proofErr w:type="spellStart"/>
      <w:r>
        <w:t>got</w:t>
      </w:r>
      <w:proofErr w:type="spellEnd"/>
      <w:r>
        <w:t xml:space="preserve"> </w:t>
      </w:r>
      <w:proofErr w:type="spellStart"/>
      <w:r>
        <w:t>wolt</w:t>
      </w:r>
      <w:proofErr w:type="spellEnd"/>
      <w:r>
        <w:t xml:space="preserve"> selber da / und </w:t>
      </w:r>
      <w:proofErr w:type="spellStart"/>
      <w:r>
        <w:t>nit</w:t>
      </w:r>
      <w:proofErr w:type="spellEnd"/>
      <w:r>
        <w:t xml:space="preserve"> der </w:t>
      </w:r>
      <w:proofErr w:type="spellStart"/>
      <w:r>
        <w:t>mensch</w:t>
      </w:r>
      <w:proofErr w:type="spellEnd"/>
      <w:r>
        <w:t xml:space="preserve"> / und da </w:t>
      </w:r>
      <w:proofErr w:type="spellStart"/>
      <w:r>
        <w:t>waer</w:t>
      </w:r>
      <w:proofErr w:type="spellEnd"/>
      <w:r>
        <w:t xml:space="preserve"> der will </w:t>
      </w:r>
      <w:proofErr w:type="spellStart"/>
      <w:r>
        <w:t>ains</w:t>
      </w:r>
      <w:proofErr w:type="spellEnd"/>
      <w:r>
        <w:t xml:space="preserve"> mit dem ewigen willen / und </w:t>
      </w:r>
      <w:proofErr w:type="spellStart"/>
      <w:r>
        <w:t>waer</w:t>
      </w:r>
      <w:proofErr w:type="spellEnd"/>
      <w:r>
        <w:t xml:space="preserve"> da eingeflossen: und in dem </w:t>
      </w:r>
      <w:proofErr w:type="spellStart"/>
      <w:r>
        <w:t>menschen</w:t>
      </w:r>
      <w:proofErr w:type="spellEnd"/>
      <w:r>
        <w:t xml:space="preserve"> </w:t>
      </w:r>
      <w:proofErr w:type="spellStart"/>
      <w:r>
        <w:t>waer</w:t>
      </w:r>
      <w:proofErr w:type="spellEnd"/>
      <w:r>
        <w:t xml:space="preserve"> und </w:t>
      </w:r>
      <w:proofErr w:type="spellStart"/>
      <w:r>
        <w:t>blib</w:t>
      </w:r>
      <w:proofErr w:type="spellEnd"/>
      <w:r>
        <w:t xml:space="preserve"> lieb und </w:t>
      </w:r>
      <w:proofErr w:type="spellStart"/>
      <w:r>
        <w:t>laid</w:t>
      </w:r>
      <w:proofErr w:type="spellEnd"/>
      <w:r>
        <w:t xml:space="preserve"> / </w:t>
      </w:r>
      <w:proofErr w:type="spellStart"/>
      <w:r>
        <w:t>wol</w:t>
      </w:r>
      <w:proofErr w:type="spellEnd"/>
      <w:r>
        <w:t xml:space="preserve"> und </w:t>
      </w:r>
      <w:proofErr w:type="spellStart"/>
      <w:r>
        <w:t>wee</w:t>
      </w:r>
      <w:proofErr w:type="spellEnd"/>
      <w:r>
        <w:t xml:space="preserve"> / und </w:t>
      </w:r>
      <w:proofErr w:type="spellStart"/>
      <w:r>
        <w:t>deßgleich</w:t>
      </w:r>
      <w:proofErr w:type="spellEnd"/>
      <w:r>
        <w:t xml:space="preserve">. Wann da der will </w:t>
      </w:r>
      <w:proofErr w:type="spellStart"/>
      <w:r>
        <w:t>willigklich</w:t>
      </w:r>
      <w:proofErr w:type="spellEnd"/>
      <w:r>
        <w:t xml:space="preserve"> will / da ist lieb oder </w:t>
      </w:r>
      <w:proofErr w:type="spellStart"/>
      <w:r>
        <w:t>laid</w:t>
      </w:r>
      <w:proofErr w:type="spellEnd"/>
      <w:r>
        <w:t xml:space="preserve">: wann ist es als der will </w:t>
      </w:r>
      <w:proofErr w:type="spellStart"/>
      <w:r>
        <w:t>wil</w:t>
      </w:r>
      <w:proofErr w:type="spellEnd"/>
      <w:r>
        <w:t xml:space="preserve"> / so ist es lieb: und was anders ist dann der will </w:t>
      </w:r>
      <w:proofErr w:type="spellStart"/>
      <w:r>
        <w:t>wil</w:t>
      </w:r>
      <w:proofErr w:type="spellEnd"/>
      <w:r>
        <w:t xml:space="preserve"> / das ist </w:t>
      </w:r>
      <w:proofErr w:type="spellStart"/>
      <w:r>
        <w:t>laid</w:t>
      </w:r>
      <w:proofErr w:type="spellEnd"/>
      <w:r>
        <w:t xml:space="preserve"> / und diß lieb und </w:t>
      </w:r>
      <w:proofErr w:type="spellStart"/>
      <w:r>
        <w:t>laid</w:t>
      </w:r>
      <w:proofErr w:type="spellEnd"/>
      <w:r>
        <w:t xml:space="preserve"> ist </w:t>
      </w:r>
      <w:proofErr w:type="spellStart"/>
      <w:r>
        <w:t>nit</w:t>
      </w:r>
      <w:proofErr w:type="spellEnd"/>
      <w:r>
        <w:t xml:space="preserve"> des </w:t>
      </w:r>
      <w:proofErr w:type="spellStart"/>
      <w:r>
        <w:t>menschen</w:t>
      </w:r>
      <w:proofErr w:type="spellEnd"/>
      <w:r>
        <w:t xml:space="preserve"> / sonder </w:t>
      </w:r>
      <w:proofErr w:type="spellStart"/>
      <w:r>
        <w:t>gotes</w:t>
      </w:r>
      <w:proofErr w:type="spellEnd"/>
      <w:r>
        <w:t xml:space="preserve">. Wann wes der will ist / des ist auch lieb und </w:t>
      </w:r>
      <w:proofErr w:type="spellStart"/>
      <w:r>
        <w:t>laid</w:t>
      </w:r>
      <w:proofErr w:type="spellEnd"/>
      <w:r>
        <w:t xml:space="preserve">. Nun ist der will </w:t>
      </w:r>
      <w:proofErr w:type="spellStart"/>
      <w:r>
        <w:t>nit</w:t>
      </w:r>
      <w:proofErr w:type="spellEnd"/>
      <w:r>
        <w:t xml:space="preserve"> des </w:t>
      </w:r>
      <w:proofErr w:type="spellStart"/>
      <w:r>
        <w:t>menschen</w:t>
      </w:r>
      <w:proofErr w:type="spellEnd"/>
      <w:r>
        <w:t xml:space="preserve"> / sonder </w:t>
      </w:r>
      <w:proofErr w:type="spellStart"/>
      <w:r>
        <w:t>gots</w:t>
      </w:r>
      <w:proofErr w:type="spellEnd"/>
      <w:r>
        <w:t xml:space="preserve">: </w:t>
      </w:r>
      <w:proofErr w:type="spellStart"/>
      <w:r>
        <w:t>darumb</w:t>
      </w:r>
      <w:proofErr w:type="spellEnd"/>
      <w:r>
        <w:t xml:space="preserve"> ist das lieb und </w:t>
      </w:r>
      <w:proofErr w:type="spellStart"/>
      <w:r>
        <w:t>laid</w:t>
      </w:r>
      <w:proofErr w:type="spellEnd"/>
      <w:r>
        <w:t xml:space="preserve"> auch sein / und da </w:t>
      </w:r>
      <w:proofErr w:type="spellStart"/>
      <w:r>
        <w:t>wirt</w:t>
      </w:r>
      <w:proofErr w:type="spellEnd"/>
      <w:r>
        <w:t xml:space="preserve"> </w:t>
      </w:r>
      <w:proofErr w:type="spellStart"/>
      <w:r>
        <w:t>nit</w:t>
      </w:r>
      <w:proofErr w:type="spellEnd"/>
      <w:r>
        <w:t xml:space="preserve"> </w:t>
      </w:r>
      <w:proofErr w:type="spellStart"/>
      <w:r>
        <w:t>geklaget</w:t>
      </w:r>
      <w:proofErr w:type="spellEnd"/>
      <w:r>
        <w:t xml:space="preserve"> / dann </w:t>
      </w:r>
      <w:proofErr w:type="spellStart"/>
      <w:r>
        <w:t>allain</w:t>
      </w:r>
      <w:proofErr w:type="spellEnd"/>
      <w:r>
        <w:t xml:space="preserve"> das wider </w:t>
      </w:r>
      <w:proofErr w:type="spellStart"/>
      <w:r>
        <w:t>got</w:t>
      </w:r>
      <w:proofErr w:type="spellEnd"/>
      <w:r>
        <w:t xml:space="preserve"> ist. So </w:t>
      </w:r>
      <w:proofErr w:type="spellStart"/>
      <w:r>
        <w:t>wirt</w:t>
      </w:r>
      <w:proofErr w:type="spellEnd"/>
      <w:r>
        <w:t xml:space="preserve"> auch </w:t>
      </w:r>
      <w:proofErr w:type="spellStart"/>
      <w:r>
        <w:t>kain</w:t>
      </w:r>
      <w:proofErr w:type="spellEnd"/>
      <w:r>
        <w:t xml:space="preserve"> </w:t>
      </w:r>
      <w:proofErr w:type="spellStart"/>
      <w:r>
        <w:t>froewd</w:t>
      </w:r>
      <w:proofErr w:type="spellEnd"/>
      <w:r>
        <w:t xml:space="preserve"> da dann </w:t>
      </w:r>
      <w:proofErr w:type="spellStart"/>
      <w:r>
        <w:t>allain</w:t>
      </w:r>
      <w:proofErr w:type="spellEnd"/>
      <w:r>
        <w:t xml:space="preserve"> von </w:t>
      </w:r>
      <w:proofErr w:type="spellStart"/>
      <w:r>
        <w:t>got</w:t>
      </w:r>
      <w:proofErr w:type="spellEnd"/>
      <w:r>
        <w:t xml:space="preserve"> / und von dem das </w:t>
      </w:r>
      <w:proofErr w:type="spellStart"/>
      <w:r>
        <w:t>gotes</w:t>
      </w:r>
      <w:proofErr w:type="spellEnd"/>
      <w:r>
        <w:t xml:space="preserve"> ist und </w:t>
      </w:r>
      <w:proofErr w:type="spellStart"/>
      <w:r>
        <w:t>jm</w:t>
      </w:r>
      <w:proofErr w:type="spellEnd"/>
      <w:r>
        <w:t xml:space="preserve"> </w:t>
      </w:r>
      <w:proofErr w:type="spellStart"/>
      <w:r>
        <w:t>zugehoert</w:t>
      </w:r>
      <w:proofErr w:type="spellEnd"/>
      <w:r>
        <w:t xml:space="preserve">. Als es nu </w:t>
      </w:r>
      <w:proofErr w:type="spellStart"/>
      <w:r>
        <w:t>umb</w:t>
      </w:r>
      <w:proofErr w:type="spellEnd"/>
      <w:r>
        <w:t xml:space="preserve"> den willen ist / also ist es auch </w:t>
      </w:r>
      <w:proofErr w:type="spellStart"/>
      <w:r>
        <w:t>umb</w:t>
      </w:r>
      <w:proofErr w:type="spellEnd"/>
      <w:r>
        <w:t xml:space="preserve"> </w:t>
      </w:r>
      <w:proofErr w:type="spellStart"/>
      <w:r>
        <w:t>erkanntnuß</w:t>
      </w:r>
      <w:proofErr w:type="spellEnd"/>
      <w:r>
        <w:t xml:space="preserve"> / </w:t>
      </w:r>
      <w:proofErr w:type="spellStart"/>
      <w:r>
        <w:t>vernunft</w:t>
      </w:r>
      <w:proofErr w:type="spellEnd"/>
      <w:r>
        <w:t xml:space="preserve"> / </w:t>
      </w:r>
      <w:proofErr w:type="spellStart"/>
      <w:r>
        <w:t>vermügen</w:t>
      </w:r>
      <w:proofErr w:type="spellEnd"/>
      <w:r>
        <w:t xml:space="preserve"> / lieb / und was in dem </w:t>
      </w:r>
      <w:proofErr w:type="spellStart"/>
      <w:r>
        <w:t>menschen</w:t>
      </w:r>
      <w:proofErr w:type="spellEnd"/>
      <w:r>
        <w:t xml:space="preserve"> ist / das ist alles </w:t>
      </w:r>
      <w:proofErr w:type="spellStart"/>
      <w:r>
        <w:t>gotes</w:t>
      </w:r>
      <w:proofErr w:type="spellEnd"/>
      <w:r>
        <w:t xml:space="preserve"> und </w:t>
      </w:r>
      <w:proofErr w:type="spellStart"/>
      <w:r>
        <w:t>nit</w:t>
      </w:r>
      <w:proofErr w:type="spellEnd"/>
      <w:r>
        <w:t xml:space="preserve"> des </w:t>
      </w:r>
      <w:proofErr w:type="spellStart"/>
      <w:r>
        <w:t>menschen</w:t>
      </w:r>
      <w:proofErr w:type="spellEnd"/>
      <w:r>
        <w:t xml:space="preserve">. Und wo das </w:t>
      </w:r>
      <w:proofErr w:type="spellStart"/>
      <w:r>
        <w:t>geschaech</w:t>
      </w:r>
      <w:proofErr w:type="spellEnd"/>
      <w:r>
        <w:t xml:space="preserve"> das der will also gar gelassen </w:t>
      </w:r>
      <w:proofErr w:type="spellStart"/>
      <w:r>
        <w:t>waer</w:t>
      </w:r>
      <w:proofErr w:type="spellEnd"/>
      <w:r>
        <w:t xml:space="preserve"> / da </w:t>
      </w:r>
      <w:proofErr w:type="spellStart"/>
      <w:r>
        <w:t>wurd</w:t>
      </w:r>
      <w:proofErr w:type="spellEnd"/>
      <w:r>
        <w:t xml:space="preserve"> das ander zumal gelassen / und da </w:t>
      </w:r>
      <w:proofErr w:type="spellStart"/>
      <w:r>
        <w:t>bekaem</w:t>
      </w:r>
      <w:proofErr w:type="spellEnd"/>
      <w:r>
        <w:t xml:space="preserve"> </w:t>
      </w:r>
      <w:proofErr w:type="spellStart"/>
      <w:r>
        <w:t>got</w:t>
      </w:r>
      <w:proofErr w:type="spellEnd"/>
      <w:r>
        <w:t xml:space="preserve"> alles des seinen / </w:t>
      </w:r>
      <w:proofErr w:type="spellStart"/>
      <w:r>
        <w:t>unnd</w:t>
      </w:r>
      <w:proofErr w:type="spellEnd"/>
      <w:r>
        <w:t xml:space="preserve"> der will </w:t>
      </w:r>
      <w:proofErr w:type="spellStart"/>
      <w:r>
        <w:t>waer</w:t>
      </w:r>
      <w:proofErr w:type="spellEnd"/>
      <w:r>
        <w:t xml:space="preserve"> </w:t>
      </w:r>
      <w:proofErr w:type="spellStart"/>
      <w:r>
        <w:t>nit</w:t>
      </w:r>
      <w:proofErr w:type="spellEnd"/>
      <w:r>
        <w:t xml:space="preserve"> </w:t>
      </w:r>
      <w:proofErr w:type="spellStart"/>
      <w:r>
        <w:t>aigen</w:t>
      </w:r>
      <w:proofErr w:type="spellEnd"/>
      <w:r>
        <w:t xml:space="preserve"> will. Sich also hat </w:t>
      </w:r>
      <w:proofErr w:type="spellStart"/>
      <w:r>
        <w:t>got</w:t>
      </w:r>
      <w:proofErr w:type="spellEnd"/>
      <w:r>
        <w:t xml:space="preserve"> den willen geschaffen / aber </w:t>
      </w:r>
      <w:proofErr w:type="spellStart"/>
      <w:r>
        <w:t>nit</w:t>
      </w:r>
      <w:proofErr w:type="spellEnd"/>
      <w:r>
        <w:t xml:space="preserve"> das er </w:t>
      </w:r>
      <w:proofErr w:type="spellStart"/>
      <w:r>
        <w:t>aigen</w:t>
      </w:r>
      <w:proofErr w:type="spellEnd"/>
      <w:r>
        <w:t xml:space="preserve"> soll sein. </w:t>
      </w:r>
    </w:p>
    <w:p w14:paraId="740A4844" w14:textId="77777777" w:rsidR="00243995" w:rsidRDefault="00243995" w:rsidP="00243995">
      <w:pPr>
        <w:pStyle w:val="berschrift2"/>
      </w:pPr>
      <w:r>
        <w:t>Das L Capitel</w:t>
      </w:r>
    </w:p>
    <w:p w14:paraId="49833B75" w14:textId="77777777" w:rsidR="00243995" w:rsidRDefault="00243995" w:rsidP="00243995">
      <w:pPr>
        <w:pStyle w:val="StandardWeb"/>
      </w:pPr>
      <w:r>
        <w:t xml:space="preserve">Nun </w:t>
      </w:r>
      <w:proofErr w:type="spellStart"/>
      <w:r>
        <w:t>kumpt</w:t>
      </w:r>
      <w:proofErr w:type="spellEnd"/>
      <w:r>
        <w:t xml:space="preserve"> der </w:t>
      </w:r>
      <w:proofErr w:type="spellStart"/>
      <w:r>
        <w:t>teüfel</w:t>
      </w:r>
      <w:proofErr w:type="spellEnd"/>
      <w:r>
        <w:t xml:space="preserve"> und Adam / das ist die falsch </w:t>
      </w:r>
      <w:proofErr w:type="spellStart"/>
      <w:r>
        <w:t>natur</w:t>
      </w:r>
      <w:proofErr w:type="spellEnd"/>
      <w:r>
        <w:t xml:space="preserve"> / und </w:t>
      </w:r>
      <w:proofErr w:type="spellStart"/>
      <w:r>
        <w:t>nympt</w:t>
      </w:r>
      <w:proofErr w:type="spellEnd"/>
      <w:r>
        <w:t xml:space="preserve"> </w:t>
      </w:r>
      <w:proofErr w:type="spellStart"/>
      <w:r>
        <w:t>disen</w:t>
      </w:r>
      <w:proofErr w:type="spellEnd"/>
      <w:r>
        <w:t xml:space="preserve"> willen an sich / und macht </w:t>
      </w:r>
      <w:proofErr w:type="spellStart"/>
      <w:r>
        <w:t>jn</w:t>
      </w:r>
      <w:proofErr w:type="spellEnd"/>
      <w:r>
        <w:t xml:space="preserve"> </w:t>
      </w:r>
      <w:proofErr w:type="spellStart"/>
      <w:r>
        <w:t>ir</w:t>
      </w:r>
      <w:proofErr w:type="spellEnd"/>
      <w:r>
        <w:t xml:space="preserve"> </w:t>
      </w:r>
      <w:proofErr w:type="spellStart"/>
      <w:r>
        <w:t>aigen</w:t>
      </w:r>
      <w:proofErr w:type="spellEnd"/>
      <w:r>
        <w:t xml:space="preserve"> und nützt </w:t>
      </w:r>
      <w:proofErr w:type="spellStart"/>
      <w:r>
        <w:t>jn</w:t>
      </w:r>
      <w:proofErr w:type="spellEnd"/>
      <w:r>
        <w:t xml:space="preserve"> zu </w:t>
      </w:r>
      <w:proofErr w:type="spellStart"/>
      <w:r>
        <w:t>irselber</w:t>
      </w:r>
      <w:proofErr w:type="spellEnd"/>
      <w:r>
        <w:t xml:space="preserve"> zu dem </w:t>
      </w:r>
      <w:proofErr w:type="spellStart"/>
      <w:r>
        <w:t>iren</w:t>
      </w:r>
      <w:proofErr w:type="spellEnd"/>
      <w:r>
        <w:t xml:space="preserve">. Und diß ist der </w:t>
      </w:r>
      <w:proofErr w:type="spellStart"/>
      <w:r>
        <w:t>schad</w:t>
      </w:r>
      <w:proofErr w:type="spellEnd"/>
      <w:r>
        <w:t xml:space="preserve"> und das unrecht / und ist der biß damit Adam den </w:t>
      </w:r>
      <w:proofErr w:type="spellStart"/>
      <w:r>
        <w:t>apfel</w:t>
      </w:r>
      <w:proofErr w:type="spellEnd"/>
      <w:r>
        <w:t xml:space="preserve"> biss / und das ist </w:t>
      </w:r>
      <w:proofErr w:type="spellStart"/>
      <w:r>
        <w:t>verbotten</w:t>
      </w:r>
      <w:proofErr w:type="spellEnd"/>
      <w:r>
        <w:t xml:space="preserve"> / und das ist wider </w:t>
      </w:r>
      <w:proofErr w:type="spellStart"/>
      <w:r>
        <w:t>gott</w:t>
      </w:r>
      <w:proofErr w:type="spellEnd"/>
      <w:r>
        <w:t xml:space="preserve">. Und alle dieweil und </w:t>
      </w:r>
      <w:proofErr w:type="spellStart"/>
      <w:r>
        <w:t>wa</w:t>
      </w:r>
      <w:proofErr w:type="spellEnd"/>
      <w:r>
        <w:t xml:space="preserve"> </w:t>
      </w:r>
      <w:proofErr w:type="spellStart"/>
      <w:r>
        <w:t>aigen</w:t>
      </w:r>
      <w:proofErr w:type="spellEnd"/>
      <w:r>
        <w:t xml:space="preserve"> will ist / da </w:t>
      </w:r>
      <w:proofErr w:type="spellStart"/>
      <w:r>
        <w:t>wirt</w:t>
      </w:r>
      <w:proofErr w:type="spellEnd"/>
      <w:r>
        <w:t xml:space="preserve"> </w:t>
      </w:r>
      <w:proofErr w:type="spellStart"/>
      <w:r>
        <w:t>nymmermer</w:t>
      </w:r>
      <w:proofErr w:type="spellEnd"/>
      <w:r>
        <w:t xml:space="preserve"> </w:t>
      </w:r>
      <w:proofErr w:type="spellStart"/>
      <w:r>
        <w:t>ware</w:t>
      </w:r>
      <w:proofErr w:type="spellEnd"/>
      <w:r>
        <w:t xml:space="preserve"> </w:t>
      </w:r>
      <w:proofErr w:type="spellStart"/>
      <w:r>
        <w:t>ruew</w:t>
      </w:r>
      <w:proofErr w:type="spellEnd"/>
      <w:r>
        <w:t xml:space="preserve">. das </w:t>
      </w:r>
      <w:proofErr w:type="spellStart"/>
      <w:r>
        <w:t>merck</w:t>
      </w:r>
      <w:proofErr w:type="spellEnd"/>
      <w:r>
        <w:t xml:space="preserve"> man bey dem </w:t>
      </w:r>
      <w:proofErr w:type="spellStart"/>
      <w:r>
        <w:t>menschen</w:t>
      </w:r>
      <w:proofErr w:type="spellEnd"/>
      <w:r>
        <w:t xml:space="preserve"> und bey dem </w:t>
      </w:r>
      <w:proofErr w:type="spellStart"/>
      <w:r>
        <w:t>teüfel</w:t>
      </w:r>
      <w:proofErr w:type="spellEnd"/>
      <w:r>
        <w:t xml:space="preserve">. So </w:t>
      </w:r>
      <w:proofErr w:type="spellStart"/>
      <w:r>
        <w:t>wirt</w:t>
      </w:r>
      <w:proofErr w:type="spellEnd"/>
      <w:r>
        <w:t xml:space="preserve"> </w:t>
      </w:r>
      <w:proofErr w:type="spellStart"/>
      <w:r>
        <w:t>fürwar</w:t>
      </w:r>
      <w:proofErr w:type="spellEnd"/>
      <w:r>
        <w:t xml:space="preserve"> daselbst </w:t>
      </w:r>
      <w:proofErr w:type="spellStart"/>
      <w:r>
        <w:t>nymmer</w:t>
      </w:r>
      <w:proofErr w:type="spellEnd"/>
      <w:r>
        <w:t xml:space="preserve"> </w:t>
      </w:r>
      <w:proofErr w:type="spellStart"/>
      <w:r>
        <w:t>ware</w:t>
      </w:r>
      <w:proofErr w:type="spellEnd"/>
      <w:r>
        <w:t xml:space="preserve"> </w:t>
      </w:r>
      <w:proofErr w:type="spellStart"/>
      <w:r>
        <w:t>saeligkait</w:t>
      </w:r>
      <w:proofErr w:type="spellEnd"/>
      <w:r>
        <w:t xml:space="preserve"> / weder in </w:t>
      </w:r>
      <w:proofErr w:type="spellStart"/>
      <w:r>
        <w:t>diser</w:t>
      </w:r>
      <w:proofErr w:type="spellEnd"/>
      <w:r>
        <w:t xml:space="preserve"> zeit noch in </w:t>
      </w:r>
      <w:proofErr w:type="spellStart"/>
      <w:r>
        <w:t>ewigkait</w:t>
      </w:r>
      <w:proofErr w:type="spellEnd"/>
      <w:r>
        <w:t xml:space="preserve">. </w:t>
      </w:r>
      <w:proofErr w:type="spellStart"/>
      <w:r>
        <w:t>Wa</w:t>
      </w:r>
      <w:proofErr w:type="spellEnd"/>
      <w:r>
        <w:t xml:space="preserve"> </w:t>
      </w:r>
      <w:proofErr w:type="spellStart"/>
      <w:r>
        <w:t>diser</w:t>
      </w:r>
      <w:proofErr w:type="spellEnd"/>
      <w:r>
        <w:t xml:space="preserve"> </w:t>
      </w:r>
      <w:proofErr w:type="spellStart"/>
      <w:r>
        <w:t>aigen</w:t>
      </w:r>
      <w:proofErr w:type="spellEnd"/>
      <w:r>
        <w:t xml:space="preserve"> will geschicht / das ist die </w:t>
      </w:r>
      <w:proofErr w:type="spellStart"/>
      <w:r>
        <w:t>aigenschafft</w:t>
      </w:r>
      <w:proofErr w:type="spellEnd"/>
      <w:r>
        <w:t xml:space="preserve"> das man sich des willen </w:t>
      </w:r>
      <w:proofErr w:type="spellStart"/>
      <w:r>
        <w:t>annympt</w:t>
      </w:r>
      <w:proofErr w:type="spellEnd"/>
      <w:r>
        <w:t xml:space="preserve"> / und macht </w:t>
      </w:r>
      <w:proofErr w:type="spellStart"/>
      <w:r>
        <w:t>jn</w:t>
      </w:r>
      <w:proofErr w:type="spellEnd"/>
      <w:r>
        <w:t xml:space="preserve"> </w:t>
      </w:r>
      <w:proofErr w:type="spellStart"/>
      <w:r>
        <w:t>aigen</w:t>
      </w:r>
      <w:proofErr w:type="spellEnd"/>
      <w:r>
        <w:t xml:space="preserve">. Und so er </w:t>
      </w:r>
      <w:proofErr w:type="spellStart"/>
      <w:r>
        <w:t>nit</w:t>
      </w:r>
      <w:proofErr w:type="spellEnd"/>
      <w:r>
        <w:t xml:space="preserve"> gelassen </w:t>
      </w:r>
      <w:proofErr w:type="spellStart"/>
      <w:r>
        <w:t>wirt</w:t>
      </w:r>
      <w:proofErr w:type="spellEnd"/>
      <w:r>
        <w:t xml:space="preserve"> in der zeit / sonder </w:t>
      </w:r>
      <w:proofErr w:type="spellStart"/>
      <w:r>
        <w:t>daz</w:t>
      </w:r>
      <w:proofErr w:type="spellEnd"/>
      <w:r>
        <w:t xml:space="preserve"> er </w:t>
      </w:r>
      <w:proofErr w:type="spellStart"/>
      <w:r>
        <w:t>pracht</w:t>
      </w:r>
      <w:proofErr w:type="spellEnd"/>
      <w:r>
        <w:t xml:space="preserve"> </w:t>
      </w:r>
      <w:proofErr w:type="spellStart"/>
      <w:r>
        <w:t>wirt</w:t>
      </w:r>
      <w:proofErr w:type="spellEnd"/>
      <w:r>
        <w:t xml:space="preserve"> </w:t>
      </w:r>
      <w:proofErr w:type="spellStart"/>
      <w:r>
        <w:t>auß</w:t>
      </w:r>
      <w:proofErr w:type="spellEnd"/>
      <w:r>
        <w:t xml:space="preserve"> dieser zeit / so ist </w:t>
      </w:r>
      <w:proofErr w:type="spellStart"/>
      <w:r>
        <w:t>versehenlich</w:t>
      </w:r>
      <w:proofErr w:type="spellEnd"/>
      <w:r>
        <w:t xml:space="preserve"> das er nimmer </w:t>
      </w:r>
      <w:proofErr w:type="spellStart"/>
      <w:r>
        <w:t>gelasen</w:t>
      </w:r>
      <w:proofErr w:type="spellEnd"/>
      <w:r>
        <w:t xml:space="preserve"> </w:t>
      </w:r>
      <w:proofErr w:type="spellStart"/>
      <w:r>
        <w:t>müg</w:t>
      </w:r>
      <w:proofErr w:type="spellEnd"/>
      <w:r>
        <w:t xml:space="preserve"> werden / so </w:t>
      </w:r>
      <w:proofErr w:type="spellStart"/>
      <w:r>
        <w:t>wirt</w:t>
      </w:r>
      <w:proofErr w:type="spellEnd"/>
      <w:r>
        <w:t xml:space="preserve"> auch in der </w:t>
      </w:r>
      <w:proofErr w:type="spellStart"/>
      <w:r>
        <w:t>warhait</w:t>
      </w:r>
      <w:proofErr w:type="spellEnd"/>
      <w:r>
        <w:t xml:space="preserve"> daselbst </w:t>
      </w:r>
      <w:proofErr w:type="spellStart"/>
      <w:r>
        <w:t>nymmer</w:t>
      </w:r>
      <w:proofErr w:type="spellEnd"/>
      <w:r>
        <w:t xml:space="preserve"> </w:t>
      </w:r>
      <w:proofErr w:type="spellStart"/>
      <w:r>
        <w:t>genugd</w:t>
      </w:r>
      <w:proofErr w:type="spellEnd"/>
      <w:r>
        <w:t xml:space="preserve"> oder </w:t>
      </w:r>
      <w:proofErr w:type="spellStart"/>
      <w:r>
        <w:t>frid</w:t>
      </w:r>
      <w:proofErr w:type="spellEnd"/>
      <w:r>
        <w:t xml:space="preserve"> / </w:t>
      </w:r>
      <w:proofErr w:type="spellStart"/>
      <w:r>
        <w:t>ruw</w:t>
      </w:r>
      <w:proofErr w:type="spellEnd"/>
      <w:r>
        <w:t xml:space="preserve"> oder </w:t>
      </w:r>
      <w:proofErr w:type="spellStart"/>
      <w:r>
        <w:t>saeligkait</w:t>
      </w:r>
      <w:proofErr w:type="spellEnd"/>
      <w:r>
        <w:t xml:space="preserve">. das </w:t>
      </w:r>
      <w:proofErr w:type="spellStart"/>
      <w:r>
        <w:t>merck</w:t>
      </w:r>
      <w:proofErr w:type="spellEnd"/>
      <w:r>
        <w:t xml:space="preserve"> man aber bey dem </w:t>
      </w:r>
      <w:proofErr w:type="spellStart"/>
      <w:r>
        <w:t>teüfel</w:t>
      </w:r>
      <w:proofErr w:type="spellEnd"/>
      <w:r>
        <w:t xml:space="preserve">. </w:t>
      </w:r>
      <w:proofErr w:type="spellStart"/>
      <w:r>
        <w:t>Waer</w:t>
      </w:r>
      <w:proofErr w:type="spellEnd"/>
      <w:r>
        <w:t xml:space="preserve"> nicht </w:t>
      </w:r>
      <w:proofErr w:type="spellStart"/>
      <w:r>
        <w:t>vernunfft</w:t>
      </w:r>
      <w:proofErr w:type="spellEnd"/>
      <w:r>
        <w:t xml:space="preserve"> oder will in den </w:t>
      </w:r>
      <w:proofErr w:type="spellStart"/>
      <w:r>
        <w:t>creaturen</w:t>
      </w:r>
      <w:proofErr w:type="spellEnd"/>
      <w:r>
        <w:t xml:space="preserve"> / </w:t>
      </w:r>
      <w:proofErr w:type="spellStart"/>
      <w:r>
        <w:t>warlich</w:t>
      </w:r>
      <w:proofErr w:type="spellEnd"/>
      <w:r>
        <w:t xml:space="preserve"> </w:t>
      </w:r>
      <w:proofErr w:type="spellStart"/>
      <w:r>
        <w:t>got</w:t>
      </w:r>
      <w:proofErr w:type="spellEnd"/>
      <w:r>
        <w:t xml:space="preserve"> </w:t>
      </w:r>
      <w:proofErr w:type="spellStart"/>
      <w:r>
        <w:t>blib</w:t>
      </w:r>
      <w:proofErr w:type="spellEnd"/>
      <w:r>
        <w:t xml:space="preserve"> und </w:t>
      </w:r>
      <w:proofErr w:type="spellStart"/>
      <w:r>
        <w:t>waer</w:t>
      </w:r>
      <w:proofErr w:type="spellEnd"/>
      <w:r>
        <w:t xml:space="preserve"> </w:t>
      </w:r>
      <w:proofErr w:type="spellStart"/>
      <w:r>
        <w:t>unerkant</w:t>
      </w:r>
      <w:proofErr w:type="spellEnd"/>
      <w:r>
        <w:t xml:space="preserve"> / ungeliebt / </w:t>
      </w:r>
      <w:proofErr w:type="spellStart"/>
      <w:r>
        <w:t>ungelobt</w:t>
      </w:r>
      <w:proofErr w:type="spellEnd"/>
      <w:r>
        <w:t xml:space="preserve"> und </w:t>
      </w:r>
      <w:proofErr w:type="spellStart"/>
      <w:r>
        <w:t>ungeert</w:t>
      </w:r>
      <w:proofErr w:type="spellEnd"/>
      <w:r>
        <w:t xml:space="preserve"> / und alle </w:t>
      </w:r>
      <w:proofErr w:type="spellStart"/>
      <w:r>
        <w:t>creaturn</w:t>
      </w:r>
      <w:proofErr w:type="spellEnd"/>
      <w:r>
        <w:t xml:space="preserve"> </w:t>
      </w:r>
      <w:proofErr w:type="spellStart"/>
      <w:r>
        <w:t>waeren</w:t>
      </w:r>
      <w:proofErr w:type="spellEnd"/>
      <w:r>
        <w:t xml:space="preserve"> nichts wert und taugten </w:t>
      </w:r>
      <w:proofErr w:type="spellStart"/>
      <w:r>
        <w:t>niendert</w:t>
      </w:r>
      <w:proofErr w:type="spellEnd"/>
      <w:r>
        <w:t xml:space="preserve"> zu </w:t>
      </w:r>
      <w:proofErr w:type="spellStart"/>
      <w:r>
        <w:t>got</w:t>
      </w:r>
      <w:proofErr w:type="spellEnd"/>
      <w:r>
        <w:t xml:space="preserve">. Sich also ist </w:t>
      </w:r>
      <w:proofErr w:type="spellStart"/>
      <w:r>
        <w:t>geantwurt</w:t>
      </w:r>
      <w:proofErr w:type="spellEnd"/>
      <w:r>
        <w:t xml:space="preserve"> zu der frag. </w:t>
      </w:r>
      <w:proofErr w:type="spellStart"/>
      <w:r>
        <w:t>Waer</w:t>
      </w:r>
      <w:proofErr w:type="spellEnd"/>
      <w:r>
        <w:t xml:space="preserve"> </w:t>
      </w:r>
      <w:proofErr w:type="spellStart"/>
      <w:r>
        <w:t>yemand</w:t>
      </w:r>
      <w:proofErr w:type="spellEnd"/>
      <w:r>
        <w:t xml:space="preserve"> der sich </w:t>
      </w:r>
      <w:proofErr w:type="spellStart"/>
      <w:r>
        <w:t>gebessern</w:t>
      </w:r>
      <w:proofErr w:type="spellEnd"/>
      <w:r>
        <w:t xml:space="preserve"> </w:t>
      </w:r>
      <w:proofErr w:type="spellStart"/>
      <w:r>
        <w:t>moecht</w:t>
      </w:r>
      <w:proofErr w:type="spellEnd"/>
      <w:r>
        <w:t xml:space="preserve"> und </w:t>
      </w:r>
      <w:proofErr w:type="spellStart"/>
      <w:r>
        <w:t>woelt</w:t>
      </w:r>
      <w:proofErr w:type="spellEnd"/>
      <w:r>
        <w:t xml:space="preserve"> / von </w:t>
      </w:r>
      <w:proofErr w:type="spellStart"/>
      <w:r>
        <w:t>disen</w:t>
      </w:r>
      <w:proofErr w:type="spellEnd"/>
      <w:r>
        <w:t xml:space="preserve"> langen </w:t>
      </w:r>
      <w:proofErr w:type="spellStart"/>
      <w:r>
        <w:t>vil</w:t>
      </w:r>
      <w:proofErr w:type="spellEnd"/>
      <w:r>
        <w:t xml:space="preserve"> worten / die doch </w:t>
      </w:r>
      <w:proofErr w:type="spellStart"/>
      <w:r>
        <w:t>kurtz</w:t>
      </w:r>
      <w:proofErr w:type="spellEnd"/>
      <w:r>
        <w:t xml:space="preserve"> und nütz in </w:t>
      </w:r>
      <w:proofErr w:type="spellStart"/>
      <w:r>
        <w:t>got</w:t>
      </w:r>
      <w:proofErr w:type="spellEnd"/>
      <w:r>
        <w:t xml:space="preserve"> sind das </w:t>
      </w:r>
      <w:proofErr w:type="spellStart"/>
      <w:r>
        <w:t>waer</w:t>
      </w:r>
      <w:proofErr w:type="spellEnd"/>
      <w:r>
        <w:t xml:space="preserve"> </w:t>
      </w:r>
      <w:proofErr w:type="spellStart"/>
      <w:r>
        <w:t>got</w:t>
      </w:r>
      <w:proofErr w:type="spellEnd"/>
      <w:r>
        <w:t xml:space="preserve"> lieb. Was frey ist das ist </w:t>
      </w:r>
      <w:proofErr w:type="spellStart"/>
      <w:r>
        <w:t>niemants</w:t>
      </w:r>
      <w:proofErr w:type="spellEnd"/>
      <w:r>
        <w:t xml:space="preserve"> </w:t>
      </w:r>
      <w:proofErr w:type="spellStart"/>
      <w:r>
        <w:t>aigen</w:t>
      </w:r>
      <w:proofErr w:type="spellEnd"/>
      <w:r>
        <w:t xml:space="preserve"> / und wer das </w:t>
      </w:r>
      <w:proofErr w:type="spellStart"/>
      <w:r>
        <w:t>aigen</w:t>
      </w:r>
      <w:proofErr w:type="spellEnd"/>
      <w:r>
        <w:t xml:space="preserve"> macht der thut unrecht. Nun ist </w:t>
      </w:r>
      <w:proofErr w:type="spellStart"/>
      <w:r>
        <w:t>under</w:t>
      </w:r>
      <w:proofErr w:type="spellEnd"/>
      <w:r>
        <w:t xml:space="preserve"> aller </w:t>
      </w:r>
      <w:proofErr w:type="spellStart"/>
      <w:r>
        <w:t>freyhait</w:t>
      </w:r>
      <w:proofErr w:type="spellEnd"/>
      <w:r>
        <w:t xml:space="preserve"> nichts als frey als der will: und wer den </w:t>
      </w:r>
      <w:proofErr w:type="spellStart"/>
      <w:r>
        <w:t>aigen</w:t>
      </w:r>
      <w:proofErr w:type="spellEnd"/>
      <w:r>
        <w:t xml:space="preserve"> machet / und laßt </w:t>
      </w:r>
      <w:proofErr w:type="spellStart"/>
      <w:r>
        <w:t>jn</w:t>
      </w:r>
      <w:proofErr w:type="spellEnd"/>
      <w:r>
        <w:t xml:space="preserve"> </w:t>
      </w:r>
      <w:proofErr w:type="spellStart"/>
      <w:r>
        <w:t>nit</w:t>
      </w:r>
      <w:proofErr w:type="spellEnd"/>
      <w:r>
        <w:t xml:space="preserve"> an seiner </w:t>
      </w:r>
      <w:proofErr w:type="spellStart"/>
      <w:r>
        <w:t>freyhait</w:t>
      </w:r>
      <w:proofErr w:type="spellEnd"/>
      <w:r>
        <w:t xml:space="preserve"> / und in seinem freyen </w:t>
      </w:r>
      <w:proofErr w:type="spellStart"/>
      <w:r>
        <w:t>adel</w:t>
      </w:r>
      <w:proofErr w:type="spellEnd"/>
      <w:r>
        <w:t xml:space="preserve"> / und in seiner freyen </w:t>
      </w:r>
      <w:proofErr w:type="spellStart"/>
      <w:r>
        <w:t>art</w:t>
      </w:r>
      <w:proofErr w:type="spellEnd"/>
      <w:r>
        <w:t xml:space="preserve"> / der tut unrecht: das thut der </w:t>
      </w:r>
      <w:proofErr w:type="spellStart"/>
      <w:r>
        <w:t>teüfel</w:t>
      </w:r>
      <w:proofErr w:type="spellEnd"/>
      <w:r>
        <w:t xml:space="preserve"> und Adam / und all </w:t>
      </w:r>
      <w:proofErr w:type="spellStart"/>
      <w:r>
        <w:t>ir</w:t>
      </w:r>
      <w:proofErr w:type="spellEnd"/>
      <w:r>
        <w:t xml:space="preserve"> </w:t>
      </w:r>
      <w:proofErr w:type="spellStart"/>
      <w:r>
        <w:t>nachvolger</w:t>
      </w:r>
      <w:proofErr w:type="spellEnd"/>
      <w:r>
        <w:t xml:space="preserve">. Aber wer den willen laßt in seiner edlen </w:t>
      </w:r>
      <w:proofErr w:type="spellStart"/>
      <w:r>
        <w:t>freyhait</w:t>
      </w:r>
      <w:proofErr w:type="spellEnd"/>
      <w:r>
        <w:t xml:space="preserve"> der thut recht / das thut </w:t>
      </w:r>
      <w:proofErr w:type="spellStart"/>
      <w:r>
        <w:t>Cristus</w:t>
      </w:r>
      <w:proofErr w:type="spellEnd"/>
      <w:r>
        <w:t xml:space="preserve"> / und all sein </w:t>
      </w:r>
      <w:proofErr w:type="spellStart"/>
      <w:r>
        <w:t>nachvolger</w:t>
      </w:r>
      <w:proofErr w:type="spellEnd"/>
      <w:r>
        <w:t xml:space="preserve">. Wer den willen seiner edlen </w:t>
      </w:r>
      <w:proofErr w:type="spellStart"/>
      <w:r>
        <w:t>freyhait</w:t>
      </w:r>
      <w:proofErr w:type="spellEnd"/>
      <w:r>
        <w:t xml:space="preserve"> beraubt und macht </w:t>
      </w:r>
      <w:proofErr w:type="spellStart"/>
      <w:r>
        <w:t>jn</w:t>
      </w:r>
      <w:proofErr w:type="spellEnd"/>
      <w:r>
        <w:t xml:space="preserve"> </w:t>
      </w:r>
      <w:proofErr w:type="spellStart"/>
      <w:r>
        <w:t>aigen</w:t>
      </w:r>
      <w:proofErr w:type="spellEnd"/>
      <w:r>
        <w:t xml:space="preserve"> / der muß zu </w:t>
      </w:r>
      <w:proofErr w:type="spellStart"/>
      <w:r>
        <w:t>lon</w:t>
      </w:r>
      <w:proofErr w:type="spellEnd"/>
      <w:r>
        <w:t xml:space="preserve"> haben das er mit sorgen und </w:t>
      </w:r>
      <w:proofErr w:type="spellStart"/>
      <w:r>
        <w:t>bekümernuß</w:t>
      </w:r>
      <w:proofErr w:type="spellEnd"/>
      <w:r>
        <w:t xml:space="preserve"> / mit </w:t>
      </w:r>
      <w:proofErr w:type="spellStart"/>
      <w:r>
        <w:t>ungenuegung</w:t>
      </w:r>
      <w:proofErr w:type="spellEnd"/>
      <w:r>
        <w:t xml:space="preserve"> / </w:t>
      </w:r>
      <w:proofErr w:type="spellStart"/>
      <w:r>
        <w:t>unfrid</w:t>
      </w:r>
      <w:proofErr w:type="spellEnd"/>
      <w:r>
        <w:t xml:space="preserve"> / </w:t>
      </w:r>
      <w:proofErr w:type="spellStart"/>
      <w:r>
        <w:t>unrue</w:t>
      </w:r>
      <w:proofErr w:type="spellEnd"/>
      <w:r>
        <w:t xml:space="preserve"> / und allem </w:t>
      </w:r>
      <w:proofErr w:type="spellStart"/>
      <w:r>
        <w:t>unglück</w:t>
      </w:r>
      <w:proofErr w:type="spellEnd"/>
      <w:r>
        <w:t xml:space="preserve"> behangen ist und bleibt die weil das wert / in zeit und in </w:t>
      </w:r>
      <w:proofErr w:type="spellStart"/>
      <w:r>
        <w:t>ewigkait</w:t>
      </w:r>
      <w:proofErr w:type="spellEnd"/>
      <w:r>
        <w:t xml:space="preserve">. Aber wer den willen in seiner freyen </w:t>
      </w:r>
      <w:proofErr w:type="spellStart"/>
      <w:r>
        <w:t>art</w:t>
      </w:r>
      <w:proofErr w:type="spellEnd"/>
      <w:r>
        <w:t xml:space="preserve"> laßt der hat </w:t>
      </w:r>
      <w:proofErr w:type="spellStart"/>
      <w:r>
        <w:t>gnugd</w:t>
      </w:r>
      <w:proofErr w:type="spellEnd"/>
      <w:r>
        <w:t xml:space="preserve"> / </w:t>
      </w:r>
      <w:proofErr w:type="spellStart"/>
      <w:r>
        <w:t>frid</w:t>
      </w:r>
      <w:proofErr w:type="spellEnd"/>
      <w:r>
        <w:t xml:space="preserve"> / </w:t>
      </w:r>
      <w:proofErr w:type="spellStart"/>
      <w:r>
        <w:t>ru</w:t>
      </w:r>
      <w:proofErr w:type="spellEnd"/>
      <w:r>
        <w:t xml:space="preserve"> / </w:t>
      </w:r>
      <w:proofErr w:type="spellStart"/>
      <w:r>
        <w:t>saeligkait</w:t>
      </w:r>
      <w:proofErr w:type="spellEnd"/>
      <w:r>
        <w:t xml:space="preserve"> / in der zeit und in </w:t>
      </w:r>
      <w:proofErr w:type="spellStart"/>
      <w:r>
        <w:t>ewikait</w:t>
      </w:r>
      <w:proofErr w:type="spellEnd"/>
      <w:r>
        <w:t xml:space="preserve">. </w:t>
      </w:r>
      <w:proofErr w:type="spellStart"/>
      <w:r>
        <w:t>Wa</w:t>
      </w:r>
      <w:proofErr w:type="spellEnd"/>
      <w:r>
        <w:t xml:space="preserve"> und in welchen </w:t>
      </w:r>
      <w:proofErr w:type="spellStart"/>
      <w:r>
        <w:t>menschen</w:t>
      </w:r>
      <w:proofErr w:type="spellEnd"/>
      <w:r>
        <w:t xml:space="preserve"> der will </w:t>
      </w:r>
      <w:proofErr w:type="spellStart"/>
      <w:r>
        <w:t>nit</w:t>
      </w:r>
      <w:proofErr w:type="spellEnd"/>
      <w:r>
        <w:t xml:space="preserve"> </w:t>
      </w:r>
      <w:proofErr w:type="spellStart"/>
      <w:r>
        <w:t>geaignet</w:t>
      </w:r>
      <w:proofErr w:type="spellEnd"/>
      <w:r>
        <w:t xml:space="preserve"> </w:t>
      </w:r>
      <w:proofErr w:type="spellStart"/>
      <w:r>
        <w:t>wirt</w:t>
      </w:r>
      <w:proofErr w:type="spellEnd"/>
      <w:r>
        <w:t xml:space="preserve"> / sonder das er beleibt in seiner edlen </w:t>
      </w:r>
      <w:proofErr w:type="spellStart"/>
      <w:r>
        <w:t>freyhait</w:t>
      </w:r>
      <w:proofErr w:type="spellEnd"/>
      <w:r>
        <w:t xml:space="preserve"> / da </w:t>
      </w:r>
      <w:proofErr w:type="spellStart"/>
      <w:r>
        <w:t>wirt</w:t>
      </w:r>
      <w:proofErr w:type="spellEnd"/>
      <w:r>
        <w:t xml:space="preserve"> und ist </w:t>
      </w:r>
      <w:proofErr w:type="spellStart"/>
      <w:r>
        <w:t>ain</w:t>
      </w:r>
      <w:proofErr w:type="spellEnd"/>
      <w:r>
        <w:t xml:space="preserve"> war frey ledig </w:t>
      </w:r>
      <w:proofErr w:type="spellStart"/>
      <w:r>
        <w:t>mensch</w:t>
      </w:r>
      <w:proofErr w:type="spellEnd"/>
      <w:r>
        <w:t xml:space="preserve"> oder </w:t>
      </w:r>
      <w:proofErr w:type="spellStart"/>
      <w:r>
        <w:t>creatur</w:t>
      </w:r>
      <w:proofErr w:type="spellEnd"/>
      <w:r>
        <w:t xml:space="preserve"> / davon </w:t>
      </w:r>
      <w:proofErr w:type="spellStart"/>
      <w:r>
        <w:t>Cristus</w:t>
      </w:r>
      <w:proofErr w:type="spellEnd"/>
      <w:r>
        <w:t xml:space="preserve"> spricht. Die </w:t>
      </w:r>
      <w:proofErr w:type="spellStart"/>
      <w:r>
        <w:t>warhait</w:t>
      </w:r>
      <w:proofErr w:type="spellEnd"/>
      <w:r>
        <w:t xml:space="preserve"> </w:t>
      </w:r>
      <w:proofErr w:type="spellStart"/>
      <w:r>
        <w:t>sol</w:t>
      </w:r>
      <w:proofErr w:type="spellEnd"/>
      <w:r>
        <w:t xml:space="preserve"> </w:t>
      </w:r>
      <w:proofErr w:type="spellStart"/>
      <w:r>
        <w:t>eüch</w:t>
      </w:r>
      <w:proofErr w:type="spellEnd"/>
      <w:r>
        <w:t xml:space="preserve"> frey machen. Und </w:t>
      </w:r>
      <w:proofErr w:type="spellStart"/>
      <w:r>
        <w:t>zuhand</w:t>
      </w:r>
      <w:proofErr w:type="spellEnd"/>
      <w:r>
        <w:t xml:space="preserve"> darnach. Welchen der </w:t>
      </w:r>
      <w:proofErr w:type="spellStart"/>
      <w:r>
        <w:t>sun</w:t>
      </w:r>
      <w:proofErr w:type="spellEnd"/>
      <w:r>
        <w:t xml:space="preserve"> frey macht / der ist </w:t>
      </w:r>
      <w:proofErr w:type="spellStart"/>
      <w:r>
        <w:t>warlich</w:t>
      </w:r>
      <w:proofErr w:type="spellEnd"/>
      <w:r>
        <w:t xml:space="preserve"> frey. </w:t>
      </w:r>
    </w:p>
    <w:p w14:paraId="4A8CE0ED" w14:textId="77777777" w:rsidR="00243995" w:rsidRDefault="00243995" w:rsidP="00243995">
      <w:pPr>
        <w:pStyle w:val="berschrift2"/>
      </w:pPr>
      <w:r>
        <w:t>Das LI Capitel</w:t>
      </w:r>
    </w:p>
    <w:p w14:paraId="199DD3BE" w14:textId="77777777" w:rsidR="00243995" w:rsidRDefault="00243995" w:rsidP="00243995">
      <w:pPr>
        <w:pStyle w:val="StandardWeb"/>
      </w:pPr>
      <w:r>
        <w:t xml:space="preserve">Auch soll man </w:t>
      </w:r>
      <w:proofErr w:type="spellStart"/>
      <w:r>
        <w:t>mercken</w:t>
      </w:r>
      <w:proofErr w:type="spellEnd"/>
      <w:r>
        <w:t xml:space="preserve">. In </w:t>
      </w:r>
      <w:proofErr w:type="spellStart"/>
      <w:r>
        <w:t>woelchem</w:t>
      </w:r>
      <w:proofErr w:type="spellEnd"/>
      <w:r>
        <w:t xml:space="preserve"> </w:t>
      </w:r>
      <w:proofErr w:type="spellStart"/>
      <w:r>
        <w:t>menschen</w:t>
      </w:r>
      <w:proofErr w:type="spellEnd"/>
      <w:r>
        <w:t xml:space="preserve"> der will sein </w:t>
      </w:r>
      <w:proofErr w:type="spellStart"/>
      <w:r>
        <w:t>freyhait</w:t>
      </w:r>
      <w:proofErr w:type="spellEnd"/>
      <w:r>
        <w:t xml:space="preserve"> gebraucht / da hat er sein </w:t>
      </w:r>
      <w:proofErr w:type="spellStart"/>
      <w:r>
        <w:t>aigen</w:t>
      </w:r>
      <w:proofErr w:type="spellEnd"/>
      <w:r>
        <w:t xml:space="preserve"> </w:t>
      </w:r>
      <w:proofErr w:type="spellStart"/>
      <w:r>
        <w:t>werck</w:t>
      </w:r>
      <w:proofErr w:type="spellEnd"/>
      <w:r>
        <w:t xml:space="preserve"> / das ist </w:t>
      </w:r>
      <w:proofErr w:type="spellStart"/>
      <w:r>
        <w:t>woellen</w:t>
      </w:r>
      <w:proofErr w:type="spellEnd"/>
      <w:r>
        <w:t xml:space="preserve"> / </w:t>
      </w:r>
      <w:proofErr w:type="spellStart"/>
      <w:r>
        <w:t>unnd</w:t>
      </w:r>
      <w:proofErr w:type="spellEnd"/>
      <w:r>
        <w:t xml:space="preserve"> da </w:t>
      </w:r>
      <w:proofErr w:type="spellStart"/>
      <w:r>
        <w:t>wil</w:t>
      </w:r>
      <w:proofErr w:type="spellEnd"/>
      <w:r>
        <w:t xml:space="preserve"> er was er will / ungehindert: so will er auch das </w:t>
      </w:r>
      <w:proofErr w:type="spellStart"/>
      <w:r>
        <w:t>edelst</w:t>
      </w:r>
      <w:proofErr w:type="spellEnd"/>
      <w:r>
        <w:t xml:space="preserve"> und </w:t>
      </w:r>
      <w:proofErr w:type="spellStart"/>
      <w:r>
        <w:t>best</w:t>
      </w:r>
      <w:proofErr w:type="spellEnd"/>
      <w:r>
        <w:t xml:space="preserve"> in allen dingen / und alles das </w:t>
      </w:r>
      <w:proofErr w:type="spellStart"/>
      <w:r>
        <w:t>nit</w:t>
      </w:r>
      <w:proofErr w:type="spellEnd"/>
      <w:r>
        <w:t xml:space="preserve"> edel und gut ist das ist </w:t>
      </w:r>
      <w:proofErr w:type="spellStart"/>
      <w:r>
        <w:t>jm</w:t>
      </w:r>
      <w:proofErr w:type="spellEnd"/>
      <w:r>
        <w:t xml:space="preserve"> wider / und ist </w:t>
      </w:r>
      <w:proofErr w:type="spellStart"/>
      <w:r>
        <w:t>jm</w:t>
      </w:r>
      <w:proofErr w:type="spellEnd"/>
      <w:r>
        <w:t xml:space="preserve"> </w:t>
      </w:r>
      <w:proofErr w:type="spellStart"/>
      <w:r>
        <w:t>jamer</w:t>
      </w:r>
      <w:proofErr w:type="spellEnd"/>
      <w:r>
        <w:t xml:space="preserve"> und klag. und so der will </w:t>
      </w:r>
      <w:proofErr w:type="spellStart"/>
      <w:r>
        <w:t>ye</w:t>
      </w:r>
      <w:proofErr w:type="spellEnd"/>
      <w:r>
        <w:t xml:space="preserve"> </w:t>
      </w:r>
      <w:proofErr w:type="spellStart"/>
      <w:r>
        <w:t>freyer</w:t>
      </w:r>
      <w:proofErr w:type="spellEnd"/>
      <w:r>
        <w:t xml:space="preserve"> ist und ungehindert / so </w:t>
      </w:r>
      <w:proofErr w:type="spellStart"/>
      <w:r>
        <w:t>jm</w:t>
      </w:r>
      <w:proofErr w:type="spellEnd"/>
      <w:r>
        <w:t xml:space="preserve"> ungut / unrecht / </w:t>
      </w:r>
      <w:proofErr w:type="spellStart"/>
      <w:r>
        <w:t>boeßhait</w:t>
      </w:r>
      <w:proofErr w:type="spellEnd"/>
      <w:r>
        <w:t xml:space="preserve"> / </w:t>
      </w:r>
      <w:proofErr w:type="spellStart"/>
      <w:r>
        <w:t>untugent</w:t>
      </w:r>
      <w:proofErr w:type="spellEnd"/>
      <w:r>
        <w:t xml:space="preserve"> / und alles das man </w:t>
      </w:r>
      <w:proofErr w:type="spellStart"/>
      <w:r>
        <w:t>sünd</w:t>
      </w:r>
      <w:proofErr w:type="spellEnd"/>
      <w:r>
        <w:t xml:space="preserve"> </w:t>
      </w:r>
      <w:proofErr w:type="spellStart"/>
      <w:r>
        <w:t>haißt</w:t>
      </w:r>
      <w:proofErr w:type="spellEnd"/>
      <w:r>
        <w:t xml:space="preserve"> und ist / </w:t>
      </w:r>
      <w:proofErr w:type="spellStart"/>
      <w:r>
        <w:t>wirser</w:t>
      </w:r>
      <w:proofErr w:type="spellEnd"/>
      <w:r>
        <w:t xml:space="preserve"> thut / und </w:t>
      </w:r>
      <w:proofErr w:type="spellStart"/>
      <w:r>
        <w:t>groesserer</w:t>
      </w:r>
      <w:proofErr w:type="spellEnd"/>
      <w:r>
        <w:t xml:space="preserve"> </w:t>
      </w:r>
      <w:proofErr w:type="spellStart"/>
      <w:r>
        <w:t>jamer</w:t>
      </w:r>
      <w:proofErr w:type="spellEnd"/>
      <w:r>
        <w:t xml:space="preserve"> und klag ist. Das </w:t>
      </w:r>
      <w:proofErr w:type="spellStart"/>
      <w:r>
        <w:t>merck</w:t>
      </w:r>
      <w:proofErr w:type="spellEnd"/>
      <w:r>
        <w:t xml:space="preserve"> man bey Christo / in dem was der </w:t>
      </w:r>
      <w:proofErr w:type="spellStart"/>
      <w:r>
        <w:t>allerfreyest</w:t>
      </w:r>
      <w:proofErr w:type="spellEnd"/>
      <w:r>
        <w:t xml:space="preserve"> / </w:t>
      </w:r>
      <w:proofErr w:type="spellStart"/>
      <w:r>
        <w:t>ungehindertst</w:t>
      </w:r>
      <w:proofErr w:type="spellEnd"/>
      <w:r>
        <w:t xml:space="preserve"> </w:t>
      </w:r>
      <w:proofErr w:type="spellStart"/>
      <w:r>
        <w:t>ungeaignest</w:t>
      </w:r>
      <w:proofErr w:type="spellEnd"/>
      <w:r>
        <w:t xml:space="preserve"> will / der in </w:t>
      </w:r>
      <w:proofErr w:type="spellStart"/>
      <w:r>
        <w:t>kainem</w:t>
      </w:r>
      <w:proofErr w:type="spellEnd"/>
      <w:r>
        <w:t xml:space="preserve"> </w:t>
      </w:r>
      <w:proofErr w:type="spellStart"/>
      <w:r>
        <w:t>menschen</w:t>
      </w:r>
      <w:proofErr w:type="spellEnd"/>
      <w:r>
        <w:t xml:space="preserve"> </w:t>
      </w:r>
      <w:proofErr w:type="spellStart"/>
      <w:r>
        <w:t>ye</w:t>
      </w:r>
      <w:proofErr w:type="spellEnd"/>
      <w:r>
        <w:t xml:space="preserve"> ward oder </w:t>
      </w:r>
      <w:proofErr w:type="spellStart"/>
      <w:r>
        <w:t>ymmer</w:t>
      </w:r>
      <w:proofErr w:type="spellEnd"/>
      <w:r>
        <w:t xml:space="preserve"> </w:t>
      </w:r>
      <w:proofErr w:type="spellStart"/>
      <w:r>
        <w:t>wirt</w:t>
      </w:r>
      <w:proofErr w:type="spellEnd"/>
      <w:r>
        <w:t xml:space="preserve">. So was auch Christus </w:t>
      </w:r>
      <w:proofErr w:type="spellStart"/>
      <w:r>
        <w:t>menschait</w:t>
      </w:r>
      <w:proofErr w:type="spellEnd"/>
      <w:r>
        <w:t xml:space="preserve"> die </w:t>
      </w:r>
      <w:proofErr w:type="spellStart"/>
      <w:r>
        <w:t>allerfreyest</w:t>
      </w:r>
      <w:proofErr w:type="spellEnd"/>
      <w:r>
        <w:t xml:space="preserve"> und </w:t>
      </w:r>
      <w:proofErr w:type="spellStart"/>
      <w:r>
        <w:t>ledigst</w:t>
      </w:r>
      <w:proofErr w:type="spellEnd"/>
      <w:r>
        <w:t xml:space="preserve"> </w:t>
      </w:r>
      <w:proofErr w:type="spellStart"/>
      <w:r>
        <w:t>creatur</w:t>
      </w:r>
      <w:proofErr w:type="spellEnd"/>
      <w:r>
        <w:t xml:space="preserve"> / und was doch die </w:t>
      </w:r>
      <w:proofErr w:type="spellStart"/>
      <w:r>
        <w:t>groest</w:t>
      </w:r>
      <w:proofErr w:type="spellEnd"/>
      <w:r>
        <w:t xml:space="preserve"> klag </w:t>
      </w:r>
      <w:proofErr w:type="spellStart"/>
      <w:r>
        <w:t>jamer</w:t>
      </w:r>
      <w:proofErr w:type="spellEnd"/>
      <w:r>
        <w:t xml:space="preserve"> und leiden </w:t>
      </w:r>
      <w:proofErr w:type="spellStart"/>
      <w:r>
        <w:t>umb</w:t>
      </w:r>
      <w:proofErr w:type="spellEnd"/>
      <w:r>
        <w:t xml:space="preserve"> </w:t>
      </w:r>
      <w:proofErr w:type="spellStart"/>
      <w:r>
        <w:t>sünd</w:t>
      </w:r>
      <w:proofErr w:type="spellEnd"/>
      <w:r>
        <w:t xml:space="preserve"> (das ist </w:t>
      </w:r>
      <w:proofErr w:type="spellStart"/>
      <w:r>
        <w:t>umb</w:t>
      </w:r>
      <w:proofErr w:type="spellEnd"/>
      <w:r>
        <w:t xml:space="preserve"> alles das </w:t>
      </w:r>
      <w:proofErr w:type="spellStart"/>
      <w:r>
        <w:t>daz</w:t>
      </w:r>
      <w:proofErr w:type="spellEnd"/>
      <w:r>
        <w:t xml:space="preserve"> wider </w:t>
      </w:r>
      <w:proofErr w:type="spellStart"/>
      <w:r>
        <w:t>got</w:t>
      </w:r>
      <w:proofErr w:type="spellEnd"/>
      <w:r>
        <w:t xml:space="preserve"> ist) das in </w:t>
      </w:r>
      <w:proofErr w:type="spellStart"/>
      <w:r>
        <w:t>kainer</w:t>
      </w:r>
      <w:proofErr w:type="spellEnd"/>
      <w:r>
        <w:t xml:space="preserve"> </w:t>
      </w:r>
      <w:proofErr w:type="spellStart"/>
      <w:r>
        <w:t>creatur</w:t>
      </w:r>
      <w:proofErr w:type="spellEnd"/>
      <w:r>
        <w:t xml:space="preserve"> </w:t>
      </w:r>
      <w:proofErr w:type="spellStart"/>
      <w:r>
        <w:t>gesein</w:t>
      </w:r>
      <w:proofErr w:type="spellEnd"/>
      <w:r>
        <w:t xml:space="preserve"> mag. Aber wo man sich </w:t>
      </w:r>
      <w:proofErr w:type="spellStart"/>
      <w:r>
        <w:t>freyhait</w:t>
      </w:r>
      <w:proofErr w:type="spellEnd"/>
      <w:r>
        <w:t xml:space="preserve"> </w:t>
      </w:r>
      <w:proofErr w:type="spellStart"/>
      <w:r>
        <w:t>annimpt</w:t>
      </w:r>
      <w:proofErr w:type="spellEnd"/>
      <w:r>
        <w:t xml:space="preserve"> / also </w:t>
      </w:r>
      <w:proofErr w:type="spellStart"/>
      <w:r>
        <w:t>daz</w:t>
      </w:r>
      <w:proofErr w:type="spellEnd"/>
      <w:r>
        <w:t xml:space="preserve"> da </w:t>
      </w:r>
      <w:proofErr w:type="spellStart"/>
      <w:r>
        <w:t>kain</w:t>
      </w:r>
      <w:proofErr w:type="spellEnd"/>
      <w:r>
        <w:t xml:space="preserve"> klag oder </w:t>
      </w:r>
      <w:proofErr w:type="spellStart"/>
      <w:r>
        <w:t>jamer</w:t>
      </w:r>
      <w:proofErr w:type="spellEnd"/>
      <w:r>
        <w:t xml:space="preserve"> sey </w:t>
      </w:r>
      <w:proofErr w:type="spellStart"/>
      <w:r>
        <w:t>umb</w:t>
      </w:r>
      <w:proofErr w:type="spellEnd"/>
      <w:r>
        <w:t xml:space="preserve"> </w:t>
      </w:r>
      <w:proofErr w:type="spellStart"/>
      <w:r>
        <w:t>sünd</w:t>
      </w:r>
      <w:proofErr w:type="spellEnd"/>
      <w:r>
        <w:t xml:space="preserve"> / und was wider </w:t>
      </w:r>
      <w:proofErr w:type="spellStart"/>
      <w:r>
        <w:t>got</w:t>
      </w:r>
      <w:proofErr w:type="spellEnd"/>
      <w:r>
        <w:t xml:space="preserve"> ist / sonder man will alles unachtsam und </w:t>
      </w:r>
      <w:proofErr w:type="spellStart"/>
      <w:r>
        <w:t>rauchloß</w:t>
      </w:r>
      <w:proofErr w:type="spellEnd"/>
      <w:r>
        <w:t xml:space="preserve"> sein / und man </w:t>
      </w:r>
      <w:proofErr w:type="spellStart"/>
      <w:r>
        <w:t>sol</w:t>
      </w:r>
      <w:proofErr w:type="spellEnd"/>
      <w:r>
        <w:t xml:space="preserve"> sein in der zeit als </w:t>
      </w:r>
      <w:proofErr w:type="spellStart"/>
      <w:r>
        <w:t>Cristus</w:t>
      </w:r>
      <w:proofErr w:type="spellEnd"/>
      <w:r>
        <w:t xml:space="preserve"> was nach der </w:t>
      </w:r>
      <w:proofErr w:type="spellStart"/>
      <w:r>
        <w:t>urstend</w:t>
      </w:r>
      <w:proofErr w:type="spellEnd"/>
      <w:r>
        <w:t xml:space="preserve"> / und </w:t>
      </w:r>
      <w:proofErr w:type="spellStart"/>
      <w:r>
        <w:t>deßgleich</w:t>
      </w:r>
      <w:proofErr w:type="spellEnd"/>
      <w:r>
        <w:t xml:space="preserve"> / da ist </w:t>
      </w:r>
      <w:proofErr w:type="spellStart"/>
      <w:r>
        <w:t>nit</w:t>
      </w:r>
      <w:proofErr w:type="spellEnd"/>
      <w:r>
        <w:t xml:space="preserve"> </w:t>
      </w:r>
      <w:proofErr w:type="spellStart"/>
      <w:r>
        <w:t>ain</w:t>
      </w:r>
      <w:proofErr w:type="spellEnd"/>
      <w:r>
        <w:t xml:space="preserve"> </w:t>
      </w:r>
      <w:proofErr w:type="spellStart"/>
      <w:r>
        <w:t>ware</w:t>
      </w:r>
      <w:proofErr w:type="spellEnd"/>
      <w:r>
        <w:t xml:space="preserve"> </w:t>
      </w:r>
      <w:proofErr w:type="spellStart"/>
      <w:r>
        <w:t>goetliche</w:t>
      </w:r>
      <w:proofErr w:type="spellEnd"/>
      <w:r>
        <w:t xml:space="preserve"> </w:t>
      </w:r>
      <w:proofErr w:type="spellStart"/>
      <w:r>
        <w:t>freyhait</w:t>
      </w:r>
      <w:proofErr w:type="spellEnd"/>
      <w:r>
        <w:t xml:space="preserve"> </w:t>
      </w:r>
      <w:proofErr w:type="spellStart"/>
      <w:r>
        <w:t>auß</w:t>
      </w:r>
      <w:proofErr w:type="spellEnd"/>
      <w:r>
        <w:t xml:space="preserve"> </w:t>
      </w:r>
      <w:proofErr w:type="spellStart"/>
      <w:r>
        <w:t>aim</w:t>
      </w:r>
      <w:proofErr w:type="spellEnd"/>
      <w:r>
        <w:t xml:space="preserve"> warn </w:t>
      </w:r>
      <w:proofErr w:type="spellStart"/>
      <w:r>
        <w:t>goetlichen</w:t>
      </w:r>
      <w:proofErr w:type="spellEnd"/>
      <w:r>
        <w:t xml:space="preserve"> </w:t>
      </w:r>
      <w:proofErr w:type="spellStart"/>
      <w:r>
        <w:t>liecht</w:t>
      </w:r>
      <w:proofErr w:type="spellEnd"/>
      <w:r>
        <w:t xml:space="preserve"> / sonder da ist </w:t>
      </w:r>
      <w:proofErr w:type="spellStart"/>
      <w:r>
        <w:t>ain</w:t>
      </w:r>
      <w:proofErr w:type="spellEnd"/>
      <w:r>
        <w:t xml:space="preserve"> natürlich / ungerecht / falsch / betrogen / </w:t>
      </w:r>
      <w:proofErr w:type="spellStart"/>
      <w:r>
        <w:t>teüfels</w:t>
      </w:r>
      <w:proofErr w:type="spellEnd"/>
      <w:r>
        <w:t xml:space="preserve"> </w:t>
      </w:r>
      <w:proofErr w:type="spellStart"/>
      <w:r>
        <w:t>freyhait</w:t>
      </w:r>
      <w:proofErr w:type="spellEnd"/>
      <w:r>
        <w:t xml:space="preserve"> </w:t>
      </w:r>
      <w:proofErr w:type="spellStart"/>
      <w:r>
        <w:t>auß</w:t>
      </w:r>
      <w:proofErr w:type="spellEnd"/>
      <w:r>
        <w:t xml:space="preserve"> </w:t>
      </w:r>
      <w:proofErr w:type="spellStart"/>
      <w:r>
        <w:t>aim</w:t>
      </w:r>
      <w:proofErr w:type="spellEnd"/>
      <w:r>
        <w:t xml:space="preserve"> natürlichen / falschen / betrogen </w:t>
      </w:r>
      <w:proofErr w:type="spellStart"/>
      <w:r>
        <w:t>liecht</w:t>
      </w:r>
      <w:proofErr w:type="spellEnd"/>
      <w:r>
        <w:t xml:space="preserve">. </w:t>
      </w:r>
      <w:proofErr w:type="spellStart"/>
      <w:r>
        <w:t>Waer</w:t>
      </w:r>
      <w:proofErr w:type="spellEnd"/>
      <w:r>
        <w:t xml:space="preserve"> </w:t>
      </w:r>
      <w:proofErr w:type="spellStart"/>
      <w:r>
        <w:t>nit</w:t>
      </w:r>
      <w:proofErr w:type="spellEnd"/>
      <w:r>
        <w:t xml:space="preserve"> </w:t>
      </w:r>
      <w:proofErr w:type="spellStart"/>
      <w:r>
        <w:t>aigen</w:t>
      </w:r>
      <w:proofErr w:type="spellEnd"/>
      <w:r>
        <w:t xml:space="preserve"> will / so </w:t>
      </w:r>
      <w:proofErr w:type="spellStart"/>
      <w:r>
        <w:t>waer</w:t>
      </w:r>
      <w:proofErr w:type="spellEnd"/>
      <w:r>
        <w:t xml:space="preserve"> </w:t>
      </w:r>
      <w:proofErr w:type="spellStart"/>
      <w:r>
        <w:t>kain</w:t>
      </w:r>
      <w:proofErr w:type="spellEnd"/>
      <w:r>
        <w:t xml:space="preserve"> </w:t>
      </w:r>
      <w:proofErr w:type="spellStart"/>
      <w:r>
        <w:t>aigenschafft</w:t>
      </w:r>
      <w:proofErr w:type="spellEnd"/>
      <w:r>
        <w:t xml:space="preserve">. In dem </w:t>
      </w:r>
      <w:proofErr w:type="spellStart"/>
      <w:r>
        <w:t>hymelreich</w:t>
      </w:r>
      <w:proofErr w:type="spellEnd"/>
      <w:r>
        <w:t xml:space="preserve"> ist </w:t>
      </w:r>
      <w:proofErr w:type="spellStart"/>
      <w:r>
        <w:t>nit</w:t>
      </w:r>
      <w:proofErr w:type="spellEnd"/>
      <w:r>
        <w:t xml:space="preserve"> </w:t>
      </w:r>
      <w:proofErr w:type="spellStart"/>
      <w:r>
        <w:t>aigens</w:t>
      </w:r>
      <w:proofErr w:type="spellEnd"/>
      <w:r>
        <w:t xml:space="preserve"> / </w:t>
      </w:r>
      <w:proofErr w:type="spellStart"/>
      <w:r>
        <w:t>ddavon</w:t>
      </w:r>
      <w:proofErr w:type="spellEnd"/>
      <w:r>
        <w:t xml:space="preserve"> ist da genug / und war </w:t>
      </w:r>
      <w:proofErr w:type="spellStart"/>
      <w:r>
        <w:t>frid</w:t>
      </w:r>
      <w:proofErr w:type="spellEnd"/>
      <w:r>
        <w:t xml:space="preserve"> / und alle </w:t>
      </w:r>
      <w:proofErr w:type="spellStart"/>
      <w:r>
        <w:t>saeligkait</w:t>
      </w:r>
      <w:proofErr w:type="spellEnd"/>
      <w:r>
        <w:t xml:space="preserve">. Und </w:t>
      </w:r>
      <w:proofErr w:type="spellStart"/>
      <w:r>
        <w:t>waer</w:t>
      </w:r>
      <w:proofErr w:type="spellEnd"/>
      <w:r>
        <w:t xml:space="preserve"> </w:t>
      </w:r>
      <w:proofErr w:type="spellStart"/>
      <w:r>
        <w:t>yemand</w:t>
      </w:r>
      <w:proofErr w:type="spellEnd"/>
      <w:r>
        <w:t xml:space="preserve"> da der sich </w:t>
      </w:r>
      <w:proofErr w:type="spellStart"/>
      <w:r>
        <w:t>aigenschaft</w:t>
      </w:r>
      <w:proofErr w:type="spellEnd"/>
      <w:r>
        <w:t xml:space="preserve"> </w:t>
      </w:r>
      <w:proofErr w:type="spellStart"/>
      <w:r>
        <w:t>annaem</w:t>
      </w:r>
      <w:proofErr w:type="spellEnd"/>
      <w:r>
        <w:t xml:space="preserve"> der </w:t>
      </w:r>
      <w:proofErr w:type="spellStart"/>
      <w:r>
        <w:t>mueßt</w:t>
      </w:r>
      <w:proofErr w:type="spellEnd"/>
      <w:r>
        <w:t xml:space="preserve"> </w:t>
      </w:r>
      <w:proofErr w:type="spellStart"/>
      <w:r>
        <w:t>herauß</w:t>
      </w:r>
      <w:proofErr w:type="spellEnd"/>
      <w:r>
        <w:t xml:space="preserve"> in die hell / und </w:t>
      </w:r>
      <w:proofErr w:type="spellStart"/>
      <w:r>
        <w:t>ain</w:t>
      </w:r>
      <w:proofErr w:type="spellEnd"/>
      <w:r>
        <w:t xml:space="preserve"> </w:t>
      </w:r>
      <w:proofErr w:type="spellStart"/>
      <w:r>
        <w:t>teüfel</w:t>
      </w:r>
      <w:proofErr w:type="spellEnd"/>
      <w:r>
        <w:t xml:space="preserve"> werden. Aber in der hell </w:t>
      </w:r>
      <w:proofErr w:type="spellStart"/>
      <w:r>
        <w:t>wil</w:t>
      </w:r>
      <w:proofErr w:type="spellEnd"/>
      <w:r>
        <w:t xml:space="preserve"> </w:t>
      </w:r>
      <w:proofErr w:type="spellStart"/>
      <w:r>
        <w:t>yderman</w:t>
      </w:r>
      <w:proofErr w:type="spellEnd"/>
      <w:r>
        <w:t xml:space="preserve"> </w:t>
      </w:r>
      <w:proofErr w:type="spellStart"/>
      <w:r>
        <w:t>aigen</w:t>
      </w:r>
      <w:proofErr w:type="spellEnd"/>
      <w:r>
        <w:t xml:space="preserve"> willen haben / </w:t>
      </w:r>
      <w:proofErr w:type="spellStart"/>
      <w:r>
        <w:t>darumb</w:t>
      </w:r>
      <w:proofErr w:type="spellEnd"/>
      <w:r>
        <w:t xml:space="preserve"> ist da alles </w:t>
      </w:r>
      <w:proofErr w:type="spellStart"/>
      <w:r>
        <w:t>unglück</w:t>
      </w:r>
      <w:proofErr w:type="spellEnd"/>
      <w:r>
        <w:t xml:space="preserve"> und </w:t>
      </w:r>
      <w:proofErr w:type="spellStart"/>
      <w:r>
        <w:t>unsaelikait</w:t>
      </w:r>
      <w:proofErr w:type="spellEnd"/>
      <w:r>
        <w:t xml:space="preserve"> / also ist es auch in der </w:t>
      </w:r>
      <w:proofErr w:type="spellStart"/>
      <w:r>
        <w:t>zeyt</w:t>
      </w:r>
      <w:proofErr w:type="spellEnd"/>
      <w:r>
        <w:t xml:space="preserve">. </w:t>
      </w:r>
      <w:proofErr w:type="spellStart"/>
      <w:r>
        <w:t>Waer</w:t>
      </w:r>
      <w:proofErr w:type="spellEnd"/>
      <w:r>
        <w:t xml:space="preserve"> aber </w:t>
      </w:r>
      <w:proofErr w:type="spellStart"/>
      <w:r>
        <w:t>yemand</w:t>
      </w:r>
      <w:proofErr w:type="spellEnd"/>
      <w:r>
        <w:t xml:space="preserve"> in der hell der on </w:t>
      </w:r>
      <w:proofErr w:type="spellStart"/>
      <w:r>
        <w:t>aigen</w:t>
      </w:r>
      <w:proofErr w:type="spellEnd"/>
      <w:r>
        <w:t xml:space="preserve"> willen </w:t>
      </w:r>
      <w:proofErr w:type="spellStart"/>
      <w:r>
        <w:t>wurd</w:t>
      </w:r>
      <w:proofErr w:type="spellEnd"/>
      <w:r>
        <w:t xml:space="preserve"> und on </w:t>
      </w:r>
      <w:proofErr w:type="spellStart"/>
      <w:r>
        <w:t>aigenschaft</w:t>
      </w:r>
      <w:proofErr w:type="spellEnd"/>
      <w:r>
        <w:t xml:space="preserve"> / der </w:t>
      </w:r>
      <w:proofErr w:type="spellStart"/>
      <w:r>
        <w:t>kaem</w:t>
      </w:r>
      <w:proofErr w:type="spellEnd"/>
      <w:r>
        <w:t xml:space="preserve"> </w:t>
      </w:r>
      <w:proofErr w:type="spellStart"/>
      <w:r>
        <w:t>auß</w:t>
      </w:r>
      <w:proofErr w:type="spellEnd"/>
      <w:r>
        <w:t xml:space="preserve"> der hell in das </w:t>
      </w:r>
      <w:proofErr w:type="spellStart"/>
      <w:r>
        <w:t>himelreich</w:t>
      </w:r>
      <w:proofErr w:type="spellEnd"/>
      <w:r>
        <w:t xml:space="preserve">. Nu ist der </w:t>
      </w:r>
      <w:proofErr w:type="spellStart"/>
      <w:r>
        <w:t>mensch</w:t>
      </w:r>
      <w:proofErr w:type="spellEnd"/>
      <w:r>
        <w:t xml:space="preserve"> in </w:t>
      </w:r>
      <w:proofErr w:type="spellStart"/>
      <w:r>
        <w:t>diser</w:t>
      </w:r>
      <w:proofErr w:type="spellEnd"/>
      <w:r>
        <w:t xml:space="preserve"> zeit zwischen </w:t>
      </w:r>
      <w:proofErr w:type="spellStart"/>
      <w:r>
        <w:t>himelreich</w:t>
      </w:r>
      <w:proofErr w:type="spellEnd"/>
      <w:r>
        <w:t xml:space="preserve"> und der hell / und mag sich </w:t>
      </w:r>
      <w:proofErr w:type="spellStart"/>
      <w:r>
        <w:t>keren</w:t>
      </w:r>
      <w:proofErr w:type="spellEnd"/>
      <w:r>
        <w:t xml:space="preserve"> zu welchem er </w:t>
      </w:r>
      <w:proofErr w:type="spellStart"/>
      <w:r>
        <w:t>wil</w:t>
      </w:r>
      <w:proofErr w:type="spellEnd"/>
      <w:r>
        <w:t xml:space="preserve">. Wann </w:t>
      </w:r>
      <w:proofErr w:type="spellStart"/>
      <w:r>
        <w:t>ye</w:t>
      </w:r>
      <w:proofErr w:type="spellEnd"/>
      <w:r>
        <w:t xml:space="preserve"> </w:t>
      </w:r>
      <w:proofErr w:type="spellStart"/>
      <w:r>
        <w:t>mer</w:t>
      </w:r>
      <w:proofErr w:type="spellEnd"/>
      <w:r>
        <w:t xml:space="preserve"> </w:t>
      </w:r>
      <w:proofErr w:type="spellStart"/>
      <w:r>
        <w:t>aigenschafft</w:t>
      </w:r>
      <w:proofErr w:type="spellEnd"/>
      <w:r>
        <w:t xml:space="preserve"> / </w:t>
      </w:r>
      <w:proofErr w:type="spellStart"/>
      <w:r>
        <w:t>ye</w:t>
      </w:r>
      <w:proofErr w:type="spellEnd"/>
      <w:r>
        <w:t xml:space="preserve"> </w:t>
      </w:r>
      <w:proofErr w:type="spellStart"/>
      <w:r>
        <w:t>mer</w:t>
      </w:r>
      <w:proofErr w:type="spellEnd"/>
      <w:r>
        <w:t xml:space="preserve"> hell und </w:t>
      </w:r>
      <w:proofErr w:type="spellStart"/>
      <w:r>
        <w:t>unsaeligkait</w:t>
      </w:r>
      <w:proofErr w:type="spellEnd"/>
      <w:r>
        <w:t xml:space="preserve">: und </w:t>
      </w:r>
      <w:proofErr w:type="spellStart"/>
      <w:r>
        <w:t>ye</w:t>
      </w:r>
      <w:proofErr w:type="spellEnd"/>
      <w:r>
        <w:t xml:space="preserve"> minder </w:t>
      </w:r>
      <w:proofErr w:type="spellStart"/>
      <w:r>
        <w:t>aigens</w:t>
      </w:r>
      <w:proofErr w:type="spellEnd"/>
      <w:r>
        <w:t xml:space="preserve"> willens / </w:t>
      </w:r>
      <w:proofErr w:type="spellStart"/>
      <w:r>
        <w:t>ye</w:t>
      </w:r>
      <w:proofErr w:type="spellEnd"/>
      <w:r>
        <w:t xml:space="preserve"> minder hell und </w:t>
      </w:r>
      <w:proofErr w:type="spellStart"/>
      <w:r>
        <w:t>naeher</w:t>
      </w:r>
      <w:proofErr w:type="spellEnd"/>
      <w:r>
        <w:t xml:space="preserve"> dem </w:t>
      </w:r>
      <w:proofErr w:type="spellStart"/>
      <w:r>
        <w:t>himmelreich</w:t>
      </w:r>
      <w:proofErr w:type="spellEnd"/>
      <w:r>
        <w:t xml:space="preserve">. Und </w:t>
      </w:r>
      <w:proofErr w:type="spellStart"/>
      <w:r>
        <w:t>moecht</w:t>
      </w:r>
      <w:proofErr w:type="spellEnd"/>
      <w:r>
        <w:t xml:space="preserve"> der </w:t>
      </w:r>
      <w:proofErr w:type="spellStart"/>
      <w:r>
        <w:t>mensch</w:t>
      </w:r>
      <w:proofErr w:type="spellEnd"/>
      <w:r>
        <w:t xml:space="preserve"> in der zeit lauterlich on </w:t>
      </w:r>
      <w:proofErr w:type="spellStart"/>
      <w:r>
        <w:t>aigen</w:t>
      </w:r>
      <w:proofErr w:type="spellEnd"/>
      <w:r>
        <w:t xml:space="preserve"> willen und on </w:t>
      </w:r>
      <w:proofErr w:type="spellStart"/>
      <w:r>
        <w:t>aigenschafft</w:t>
      </w:r>
      <w:proofErr w:type="spellEnd"/>
      <w:r>
        <w:t xml:space="preserve"> </w:t>
      </w:r>
      <w:proofErr w:type="spellStart"/>
      <w:r>
        <w:t>gesein</w:t>
      </w:r>
      <w:proofErr w:type="spellEnd"/>
      <w:r>
        <w:t xml:space="preserve"> / und ledig und frey </w:t>
      </w:r>
      <w:proofErr w:type="spellStart"/>
      <w:r>
        <w:t>auß</w:t>
      </w:r>
      <w:proofErr w:type="spellEnd"/>
      <w:r>
        <w:t xml:space="preserve"> </w:t>
      </w:r>
      <w:proofErr w:type="spellStart"/>
      <w:r>
        <w:t>aim</w:t>
      </w:r>
      <w:proofErr w:type="spellEnd"/>
      <w:r>
        <w:t xml:space="preserve"> waren </w:t>
      </w:r>
      <w:proofErr w:type="spellStart"/>
      <w:r>
        <w:t>goetlichen</w:t>
      </w:r>
      <w:proofErr w:type="spellEnd"/>
      <w:r>
        <w:t xml:space="preserve"> </w:t>
      </w:r>
      <w:proofErr w:type="spellStart"/>
      <w:r>
        <w:t>liecht</w:t>
      </w:r>
      <w:proofErr w:type="spellEnd"/>
      <w:r>
        <w:t xml:space="preserve"> / und </w:t>
      </w:r>
      <w:proofErr w:type="spellStart"/>
      <w:r>
        <w:t>blib</w:t>
      </w:r>
      <w:proofErr w:type="spellEnd"/>
      <w:r>
        <w:t xml:space="preserve"> </w:t>
      </w:r>
      <w:proofErr w:type="spellStart"/>
      <w:r>
        <w:t>wesenlich</w:t>
      </w:r>
      <w:proofErr w:type="spellEnd"/>
      <w:r>
        <w:t xml:space="preserve"> also / der </w:t>
      </w:r>
      <w:proofErr w:type="spellStart"/>
      <w:r>
        <w:t>waer</w:t>
      </w:r>
      <w:proofErr w:type="spellEnd"/>
      <w:r>
        <w:t xml:space="preserve"> des </w:t>
      </w:r>
      <w:proofErr w:type="spellStart"/>
      <w:r>
        <w:t>himelreichs</w:t>
      </w:r>
      <w:proofErr w:type="spellEnd"/>
      <w:r>
        <w:t xml:space="preserve"> sicher. Wer etwas </w:t>
      </w:r>
      <w:proofErr w:type="spellStart"/>
      <w:r>
        <w:t>aigens</w:t>
      </w:r>
      <w:proofErr w:type="spellEnd"/>
      <w:r>
        <w:t xml:space="preserve"> hat oder haben will / oder gern </w:t>
      </w:r>
      <w:proofErr w:type="spellStart"/>
      <w:r>
        <w:t>het</w:t>
      </w:r>
      <w:proofErr w:type="spellEnd"/>
      <w:r>
        <w:t xml:space="preserve"> / der ist selber </w:t>
      </w:r>
      <w:proofErr w:type="spellStart"/>
      <w:r>
        <w:t>aigen</w:t>
      </w:r>
      <w:proofErr w:type="spellEnd"/>
      <w:r>
        <w:t xml:space="preserve">. </w:t>
      </w:r>
      <w:proofErr w:type="spellStart"/>
      <w:r>
        <w:t>Unnd</w:t>
      </w:r>
      <w:proofErr w:type="spellEnd"/>
      <w:r>
        <w:t xml:space="preserve"> wer </w:t>
      </w:r>
      <w:proofErr w:type="spellStart"/>
      <w:r>
        <w:t>nit</w:t>
      </w:r>
      <w:proofErr w:type="spellEnd"/>
      <w:r>
        <w:t xml:space="preserve"> </w:t>
      </w:r>
      <w:proofErr w:type="spellStart"/>
      <w:r>
        <w:t>aigens</w:t>
      </w:r>
      <w:proofErr w:type="spellEnd"/>
      <w:r>
        <w:t xml:space="preserve"> hat oder haben will / und nichts </w:t>
      </w:r>
      <w:proofErr w:type="spellStart"/>
      <w:r>
        <w:t>begeret</w:t>
      </w:r>
      <w:proofErr w:type="spellEnd"/>
      <w:r>
        <w:t xml:space="preserve"> zu haben / der ist ledig </w:t>
      </w:r>
      <w:proofErr w:type="spellStart"/>
      <w:r>
        <w:t>unnd</w:t>
      </w:r>
      <w:proofErr w:type="spellEnd"/>
      <w:r>
        <w:t xml:space="preserve"> frey / und </w:t>
      </w:r>
      <w:proofErr w:type="spellStart"/>
      <w:r>
        <w:t>niemants</w:t>
      </w:r>
      <w:proofErr w:type="spellEnd"/>
      <w:r>
        <w:t xml:space="preserve"> </w:t>
      </w:r>
      <w:proofErr w:type="spellStart"/>
      <w:r>
        <w:t>aigen</w:t>
      </w:r>
      <w:proofErr w:type="spellEnd"/>
      <w:r>
        <w:t xml:space="preserve">. </w:t>
      </w:r>
    </w:p>
    <w:p w14:paraId="56D0EC39" w14:textId="77777777" w:rsidR="00243995" w:rsidRDefault="00243995" w:rsidP="00243995">
      <w:pPr>
        <w:pStyle w:val="berschrift2"/>
      </w:pPr>
      <w:r>
        <w:t>Das LII Capitel</w:t>
      </w:r>
    </w:p>
    <w:p w14:paraId="28033C7F" w14:textId="77777777" w:rsidR="00243995" w:rsidRDefault="00243995" w:rsidP="00243995">
      <w:pPr>
        <w:pStyle w:val="StandardWeb"/>
      </w:pPr>
      <w:r>
        <w:t xml:space="preserve">Alles das hie </w:t>
      </w:r>
      <w:proofErr w:type="spellStart"/>
      <w:r>
        <w:t>geschriben</w:t>
      </w:r>
      <w:proofErr w:type="spellEnd"/>
      <w:r>
        <w:t xml:space="preserve"> ist das hat Christus </w:t>
      </w:r>
      <w:proofErr w:type="spellStart"/>
      <w:r>
        <w:t>geleeret</w:t>
      </w:r>
      <w:proofErr w:type="spellEnd"/>
      <w:r>
        <w:t xml:space="preserve"> mit langem leben / </w:t>
      </w:r>
      <w:proofErr w:type="spellStart"/>
      <w:r>
        <w:t>wol</w:t>
      </w:r>
      <w:proofErr w:type="spellEnd"/>
      <w:r>
        <w:t xml:space="preserve"> </w:t>
      </w:r>
      <w:proofErr w:type="spellStart"/>
      <w:r>
        <w:t>vierdhalb</w:t>
      </w:r>
      <w:proofErr w:type="spellEnd"/>
      <w:r>
        <w:t xml:space="preserve"> und </w:t>
      </w:r>
      <w:proofErr w:type="spellStart"/>
      <w:r>
        <w:t>dreissig</w:t>
      </w:r>
      <w:proofErr w:type="spellEnd"/>
      <w:r>
        <w:t xml:space="preserve"> </w:t>
      </w:r>
      <w:proofErr w:type="spellStart"/>
      <w:r>
        <w:t>jar</w:t>
      </w:r>
      <w:proofErr w:type="spellEnd"/>
      <w:r>
        <w:t xml:space="preserve"> / und mit </w:t>
      </w:r>
      <w:proofErr w:type="spellStart"/>
      <w:r>
        <w:t>kurtzen</w:t>
      </w:r>
      <w:proofErr w:type="spellEnd"/>
      <w:r>
        <w:t xml:space="preserve"> worten / das ist damit </w:t>
      </w:r>
      <w:proofErr w:type="spellStart"/>
      <w:r>
        <w:t>daz</w:t>
      </w:r>
      <w:proofErr w:type="spellEnd"/>
      <w:r>
        <w:t xml:space="preserve"> er spricht. Volg mir. Aber wer </w:t>
      </w:r>
      <w:proofErr w:type="spellStart"/>
      <w:r>
        <w:t>jm</w:t>
      </w:r>
      <w:proofErr w:type="spellEnd"/>
      <w:r>
        <w:t xml:space="preserve"> </w:t>
      </w:r>
      <w:proofErr w:type="spellStart"/>
      <w:r>
        <w:t>volgen</w:t>
      </w:r>
      <w:proofErr w:type="spellEnd"/>
      <w:r>
        <w:t xml:space="preserve"> </w:t>
      </w:r>
      <w:proofErr w:type="spellStart"/>
      <w:r>
        <w:t>sol</w:t>
      </w:r>
      <w:proofErr w:type="spellEnd"/>
      <w:r>
        <w:t xml:space="preserve"> der muß alles lassen / wann in </w:t>
      </w:r>
      <w:proofErr w:type="spellStart"/>
      <w:r>
        <w:t>jm</w:t>
      </w:r>
      <w:proofErr w:type="spellEnd"/>
      <w:r>
        <w:t xml:space="preserve"> was alles gelassen als gar als es in </w:t>
      </w:r>
      <w:proofErr w:type="spellStart"/>
      <w:r>
        <w:t>creaturen</w:t>
      </w:r>
      <w:proofErr w:type="spellEnd"/>
      <w:r>
        <w:t xml:space="preserve"> </w:t>
      </w:r>
      <w:proofErr w:type="spellStart"/>
      <w:r>
        <w:t>ye</w:t>
      </w:r>
      <w:proofErr w:type="spellEnd"/>
      <w:r>
        <w:t xml:space="preserve"> gelassen ward oder geschehen mag. Auch wer </w:t>
      </w:r>
      <w:proofErr w:type="spellStart"/>
      <w:r>
        <w:t>jm</w:t>
      </w:r>
      <w:proofErr w:type="spellEnd"/>
      <w:r>
        <w:t xml:space="preserve"> </w:t>
      </w:r>
      <w:proofErr w:type="spellStart"/>
      <w:r>
        <w:t>volgen</w:t>
      </w:r>
      <w:proofErr w:type="spellEnd"/>
      <w:r>
        <w:t xml:space="preserve"> will der </w:t>
      </w:r>
      <w:proofErr w:type="spellStart"/>
      <w:r>
        <w:t>sol</w:t>
      </w:r>
      <w:proofErr w:type="spellEnd"/>
      <w:r>
        <w:t xml:space="preserve"> das </w:t>
      </w:r>
      <w:proofErr w:type="spellStart"/>
      <w:r>
        <w:t>creütz</w:t>
      </w:r>
      <w:proofErr w:type="spellEnd"/>
      <w:r>
        <w:t xml:space="preserve"> an sich nehmen / und das </w:t>
      </w:r>
      <w:proofErr w:type="spellStart"/>
      <w:r>
        <w:t>creütz</w:t>
      </w:r>
      <w:proofErr w:type="spellEnd"/>
      <w:r>
        <w:t xml:space="preserve"> ist anders </w:t>
      </w:r>
      <w:proofErr w:type="spellStart"/>
      <w:r>
        <w:t>nit</w:t>
      </w:r>
      <w:proofErr w:type="spellEnd"/>
      <w:r>
        <w:t xml:space="preserve"> dann </w:t>
      </w:r>
      <w:proofErr w:type="spellStart"/>
      <w:r>
        <w:t>Cristus</w:t>
      </w:r>
      <w:proofErr w:type="spellEnd"/>
      <w:r>
        <w:t xml:space="preserve"> leben / wann das ist </w:t>
      </w:r>
      <w:proofErr w:type="spellStart"/>
      <w:r>
        <w:t>ain</w:t>
      </w:r>
      <w:proofErr w:type="spellEnd"/>
      <w:r>
        <w:t xml:space="preserve"> bitter </w:t>
      </w:r>
      <w:proofErr w:type="spellStart"/>
      <w:r>
        <w:t>creutz</w:t>
      </w:r>
      <w:proofErr w:type="spellEnd"/>
      <w:r>
        <w:t xml:space="preserve"> aller </w:t>
      </w:r>
      <w:proofErr w:type="spellStart"/>
      <w:r>
        <w:t>natur</w:t>
      </w:r>
      <w:proofErr w:type="spellEnd"/>
      <w:r>
        <w:t xml:space="preserve">. </w:t>
      </w:r>
      <w:proofErr w:type="spellStart"/>
      <w:r>
        <w:t>darumb</w:t>
      </w:r>
      <w:proofErr w:type="spellEnd"/>
      <w:r>
        <w:t xml:space="preserve"> spricht er: Wer </w:t>
      </w:r>
      <w:proofErr w:type="spellStart"/>
      <w:r>
        <w:t>nit</w:t>
      </w:r>
      <w:proofErr w:type="spellEnd"/>
      <w:r>
        <w:t xml:space="preserve"> alles laßt und das </w:t>
      </w:r>
      <w:proofErr w:type="spellStart"/>
      <w:r>
        <w:t>crütz</w:t>
      </w:r>
      <w:proofErr w:type="spellEnd"/>
      <w:r>
        <w:t xml:space="preserve"> auf sich </w:t>
      </w:r>
      <w:proofErr w:type="spellStart"/>
      <w:r>
        <w:t>nimpt</w:t>
      </w:r>
      <w:proofErr w:type="spellEnd"/>
      <w:r>
        <w:t xml:space="preserve"> / der ist mein </w:t>
      </w:r>
      <w:proofErr w:type="spellStart"/>
      <w:r>
        <w:t>nit</w:t>
      </w:r>
      <w:proofErr w:type="spellEnd"/>
      <w:r>
        <w:t xml:space="preserve"> </w:t>
      </w:r>
      <w:proofErr w:type="spellStart"/>
      <w:r>
        <w:t>wirdig</w:t>
      </w:r>
      <w:proofErr w:type="spellEnd"/>
      <w:r>
        <w:t xml:space="preserve"> / und ist mein junger </w:t>
      </w:r>
      <w:proofErr w:type="spellStart"/>
      <w:r>
        <w:t>nit</w:t>
      </w:r>
      <w:proofErr w:type="spellEnd"/>
      <w:r>
        <w:t xml:space="preserve"> / und </w:t>
      </w:r>
      <w:proofErr w:type="spellStart"/>
      <w:r>
        <w:t>volgt</w:t>
      </w:r>
      <w:proofErr w:type="spellEnd"/>
      <w:r>
        <w:t xml:space="preserve"> mir </w:t>
      </w:r>
      <w:proofErr w:type="spellStart"/>
      <w:r>
        <w:t>nit</w:t>
      </w:r>
      <w:proofErr w:type="spellEnd"/>
      <w:r>
        <w:t xml:space="preserve"> nach. Aber die frey falsch </w:t>
      </w:r>
      <w:proofErr w:type="spellStart"/>
      <w:r>
        <w:t>natur</w:t>
      </w:r>
      <w:proofErr w:type="spellEnd"/>
      <w:r>
        <w:t xml:space="preserve"> </w:t>
      </w:r>
      <w:proofErr w:type="spellStart"/>
      <w:r>
        <w:t>mainet</w:t>
      </w:r>
      <w:proofErr w:type="spellEnd"/>
      <w:r>
        <w:t xml:space="preserve"> </w:t>
      </w:r>
      <w:proofErr w:type="spellStart"/>
      <w:r>
        <w:t>sy</w:t>
      </w:r>
      <w:proofErr w:type="spellEnd"/>
      <w:r>
        <w:t xml:space="preserve"> hab alles gelassen / </w:t>
      </w:r>
      <w:proofErr w:type="spellStart"/>
      <w:r>
        <w:t>sy</w:t>
      </w:r>
      <w:proofErr w:type="spellEnd"/>
      <w:r>
        <w:t xml:space="preserve"> </w:t>
      </w:r>
      <w:proofErr w:type="spellStart"/>
      <w:r>
        <w:t>wil</w:t>
      </w:r>
      <w:proofErr w:type="spellEnd"/>
      <w:r>
        <w:t xml:space="preserve"> aber des </w:t>
      </w:r>
      <w:proofErr w:type="spellStart"/>
      <w:r>
        <w:t>creützs</w:t>
      </w:r>
      <w:proofErr w:type="spellEnd"/>
      <w:r>
        <w:t xml:space="preserve"> </w:t>
      </w:r>
      <w:proofErr w:type="spellStart"/>
      <w:r>
        <w:t>nit</w:t>
      </w:r>
      <w:proofErr w:type="spellEnd"/>
      <w:r>
        <w:t xml:space="preserve"> / und spricht / </w:t>
      </w:r>
      <w:proofErr w:type="spellStart"/>
      <w:r>
        <w:t>sy</w:t>
      </w:r>
      <w:proofErr w:type="spellEnd"/>
      <w:r>
        <w:t xml:space="preserve"> hab sein gnug gehabt und </w:t>
      </w:r>
      <w:proofErr w:type="spellStart"/>
      <w:r>
        <w:t>bedürff</w:t>
      </w:r>
      <w:proofErr w:type="spellEnd"/>
      <w:r>
        <w:t xml:space="preserve"> sein </w:t>
      </w:r>
      <w:proofErr w:type="spellStart"/>
      <w:r>
        <w:t>nymmer</w:t>
      </w:r>
      <w:proofErr w:type="spellEnd"/>
      <w:r>
        <w:t xml:space="preserve"> / und ist betrogen. wann </w:t>
      </w:r>
      <w:proofErr w:type="spellStart"/>
      <w:r>
        <w:t>het</w:t>
      </w:r>
      <w:proofErr w:type="spellEnd"/>
      <w:r>
        <w:t xml:space="preserve"> </w:t>
      </w:r>
      <w:proofErr w:type="spellStart"/>
      <w:r>
        <w:t>sy</w:t>
      </w:r>
      <w:proofErr w:type="spellEnd"/>
      <w:r>
        <w:t xml:space="preserve"> das </w:t>
      </w:r>
      <w:proofErr w:type="spellStart"/>
      <w:r>
        <w:t>creütz</w:t>
      </w:r>
      <w:proofErr w:type="spellEnd"/>
      <w:r>
        <w:t xml:space="preserve"> </w:t>
      </w:r>
      <w:proofErr w:type="spellStart"/>
      <w:r>
        <w:t>ye</w:t>
      </w:r>
      <w:proofErr w:type="spellEnd"/>
      <w:r>
        <w:t xml:space="preserve"> geschmeckt / </w:t>
      </w:r>
      <w:proofErr w:type="spellStart"/>
      <w:r>
        <w:t>sy</w:t>
      </w:r>
      <w:proofErr w:type="spellEnd"/>
      <w:r>
        <w:t xml:space="preserve"> </w:t>
      </w:r>
      <w:proofErr w:type="spellStart"/>
      <w:r>
        <w:t>moecht</w:t>
      </w:r>
      <w:proofErr w:type="spellEnd"/>
      <w:r>
        <w:t xml:space="preserve"> es nimmer gelassen. Wer an </w:t>
      </w:r>
      <w:proofErr w:type="spellStart"/>
      <w:r>
        <w:t>Cristum</w:t>
      </w:r>
      <w:proofErr w:type="spellEnd"/>
      <w:r>
        <w:t xml:space="preserve"> glaubt / der muß alles das glauben das hie </w:t>
      </w:r>
      <w:proofErr w:type="spellStart"/>
      <w:r>
        <w:t>geschriben</w:t>
      </w:r>
      <w:proofErr w:type="spellEnd"/>
      <w:r>
        <w:t xml:space="preserve"> </w:t>
      </w:r>
      <w:proofErr w:type="spellStart"/>
      <w:r>
        <w:t>steet</w:t>
      </w:r>
      <w:proofErr w:type="spellEnd"/>
      <w:r>
        <w:t xml:space="preserve">. </w:t>
      </w:r>
    </w:p>
    <w:p w14:paraId="1F349C4C" w14:textId="77777777" w:rsidR="00243995" w:rsidRDefault="00243995" w:rsidP="00243995">
      <w:pPr>
        <w:pStyle w:val="StandardWeb"/>
      </w:pPr>
      <w:r>
        <w:t xml:space="preserve">Christus spricht. </w:t>
      </w:r>
      <w:proofErr w:type="spellStart"/>
      <w:r>
        <w:t>Niemant</w:t>
      </w:r>
      <w:proofErr w:type="spellEnd"/>
      <w:r>
        <w:t xml:space="preserve"> </w:t>
      </w:r>
      <w:proofErr w:type="spellStart"/>
      <w:r>
        <w:t>kumpt</w:t>
      </w:r>
      <w:proofErr w:type="spellEnd"/>
      <w:r>
        <w:t xml:space="preserve"> zu dem </w:t>
      </w:r>
      <w:proofErr w:type="spellStart"/>
      <w:r>
        <w:t>vater</w:t>
      </w:r>
      <w:proofErr w:type="spellEnd"/>
      <w:r>
        <w:t xml:space="preserve"> dann durch mich. Nun </w:t>
      </w:r>
      <w:proofErr w:type="spellStart"/>
      <w:r>
        <w:t>merck</w:t>
      </w:r>
      <w:proofErr w:type="spellEnd"/>
      <w:r>
        <w:t xml:space="preserve"> wie man durch Christum kommen </w:t>
      </w:r>
      <w:proofErr w:type="spellStart"/>
      <w:r>
        <w:t>sol</w:t>
      </w:r>
      <w:proofErr w:type="spellEnd"/>
      <w:r>
        <w:t xml:space="preserve"> zu dem </w:t>
      </w:r>
      <w:proofErr w:type="spellStart"/>
      <w:r>
        <w:t>vater</w:t>
      </w:r>
      <w:proofErr w:type="spellEnd"/>
      <w:r>
        <w:t xml:space="preserve">. Der </w:t>
      </w:r>
      <w:proofErr w:type="spellStart"/>
      <w:r>
        <w:t>mensch</w:t>
      </w:r>
      <w:proofErr w:type="spellEnd"/>
      <w:r>
        <w:t xml:space="preserve"> </w:t>
      </w:r>
      <w:proofErr w:type="spellStart"/>
      <w:r>
        <w:t>sol</w:t>
      </w:r>
      <w:proofErr w:type="spellEnd"/>
      <w:r>
        <w:t xml:space="preserve"> </w:t>
      </w:r>
      <w:proofErr w:type="spellStart"/>
      <w:r>
        <w:t>warnemen</w:t>
      </w:r>
      <w:proofErr w:type="spellEnd"/>
      <w:r>
        <w:t xml:space="preserve"> </w:t>
      </w:r>
      <w:proofErr w:type="spellStart"/>
      <w:r>
        <w:t>seinselbs</w:t>
      </w:r>
      <w:proofErr w:type="spellEnd"/>
      <w:r>
        <w:t xml:space="preserve"> und alles des seinen / von innen und von aussen / und sich also halten und </w:t>
      </w:r>
      <w:proofErr w:type="spellStart"/>
      <w:r>
        <w:t>bewaren</w:t>
      </w:r>
      <w:proofErr w:type="spellEnd"/>
      <w:r>
        <w:t xml:space="preserve"> (als </w:t>
      </w:r>
      <w:proofErr w:type="spellStart"/>
      <w:r>
        <w:t>vil</w:t>
      </w:r>
      <w:proofErr w:type="spellEnd"/>
      <w:r>
        <w:t xml:space="preserve"> es </w:t>
      </w:r>
      <w:proofErr w:type="spellStart"/>
      <w:r>
        <w:t>müglich</w:t>
      </w:r>
      <w:proofErr w:type="spellEnd"/>
      <w:r>
        <w:t xml:space="preserve"> ist) das in </w:t>
      </w:r>
      <w:proofErr w:type="spellStart"/>
      <w:r>
        <w:t>jm</w:t>
      </w:r>
      <w:proofErr w:type="spellEnd"/>
      <w:r>
        <w:t xml:space="preserve"> von innen </w:t>
      </w:r>
      <w:proofErr w:type="spellStart"/>
      <w:r>
        <w:t>nymmer</w:t>
      </w:r>
      <w:proofErr w:type="spellEnd"/>
      <w:r>
        <w:t xml:space="preserve"> will noch </w:t>
      </w:r>
      <w:proofErr w:type="spellStart"/>
      <w:r>
        <w:t>begerung</w:t>
      </w:r>
      <w:proofErr w:type="spellEnd"/>
      <w:r>
        <w:t xml:space="preserve"> / lieb oder </w:t>
      </w:r>
      <w:proofErr w:type="spellStart"/>
      <w:r>
        <w:t>mainung</w:t>
      </w:r>
      <w:proofErr w:type="spellEnd"/>
      <w:r>
        <w:t xml:space="preserve"> / </w:t>
      </w:r>
      <w:proofErr w:type="spellStart"/>
      <w:r>
        <w:t>gedanck</w:t>
      </w:r>
      <w:proofErr w:type="spellEnd"/>
      <w:r>
        <w:t xml:space="preserve"> oder </w:t>
      </w:r>
      <w:proofErr w:type="spellStart"/>
      <w:r>
        <w:t>lust</w:t>
      </w:r>
      <w:proofErr w:type="spellEnd"/>
      <w:r>
        <w:t xml:space="preserve"> / </w:t>
      </w:r>
      <w:proofErr w:type="spellStart"/>
      <w:r>
        <w:t>auffstee</w:t>
      </w:r>
      <w:proofErr w:type="spellEnd"/>
      <w:r>
        <w:t xml:space="preserve"> oder bleiben hab / anders dann als </w:t>
      </w:r>
      <w:proofErr w:type="spellStart"/>
      <w:r>
        <w:t>got</w:t>
      </w:r>
      <w:proofErr w:type="spellEnd"/>
      <w:r>
        <w:t xml:space="preserve"> </w:t>
      </w:r>
      <w:proofErr w:type="spellStart"/>
      <w:r>
        <w:t>zugehoert</w:t>
      </w:r>
      <w:proofErr w:type="spellEnd"/>
      <w:r>
        <w:t xml:space="preserve"> und </w:t>
      </w:r>
      <w:proofErr w:type="spellStart"/>
      <w:r>
        <w:t>wol</w:t>
      </w:r>
      <w:proofErr w:type="spellEnd"/>
      <w:r>
        <w:t xml:space="preserve"> </w:t>
      </w:r>
      <w:proofErr w:type="spellStart"/>
      <w:r>
        <w:t>gezaem</w:t>
      </w:r>
      <w:proofErr w:type="spellEnd"/>
      <w:r>
        <w:t xml:space="preserve"> / ob </w:t>
      </w:r>
      <w:proofErr w:type="spellStart"/>
      <w:r>
        <w:t>got</w:t>
      </w:r>
      <w:proofErr w:type="spellEnd"/>
      <w:r>
        <w:t xml:space="preserve"> </w:t>
      </w:r>
      <w:proofErr w:type="spellStart"/>
      <w:r>
        <w:t>selb</w:t>
      </w:r>
      <w:proofErr w:type="spellEnd"/>
      <w:r>
        <w:t xml:space="preserve"> der </w:t>
      </w:r>
      <w:proofErr w:type="spellStart"/>
      <w:r>
        <w:t>mensch</w:t>
      </w:r>
      <w:proofErr w:type="spellEnd"/>
      <w:r>
        <w:t xml:space="preserve"> </w:t>
      </w:r>
      <w:proofErr w:type="spellStart"/>
      <w:r>
        <w:t>waer</w:t>
      </w:r>
      <w:proofErr w:type="spellEnd"/>
      <w:r>
        <w:t xml:space="preserve">. Und </w:t>
      </w:r>
      <w:proofErr w:type="spellStart"/>
      <w:r>
        <w:t>wa</w:t>
      </w:r>
      <w:proofErr w:type="spellEnd"/>
      <w:r>
        <w:t xml:space="preserve"> man </w:t>
      </w:r>
      <w:proofErr w:type="spellStart"/>
      <w:r>
        <w:t>gewar</w:t>
      </w:r>
      <w:proofErr w:type="spellEnd"/>
      <w:r>
        <w:t xml:space="preserve"> </w:t>
      </w:r>
      <w:proofErr w:type="spellStart"/>
      <w:r>
        <w:t>wirt</w:t>
      </w:r>
      <w:proofErr w:type="spellEnd"/>
      <w:r>
        <w:t xml:space="preserve"> </w:t>
      </w:r>
      <w:proofErr w:type="spellStart"/>
      <w:r>
        <w:t>daz</w:t>
      </w:r>
      <w:proofErr w:type="spellEnd"/>
      <w:r>
        <w:t xml:space="preserve"> es sich anders erhebt das </w:t>
      </w:r>
      <w:proofErr w:type="spellStart"/>
      <w:r>
        <w:t>got</w:t>
      </w:r>
      <w:proofErr w:type="spellEnd"/>
      <w:r>
        <w:t xml:space="preserve"> </w:t>
      </w:r>
      <w:proofErr w:type="spellStart"/>
      <w:r>
        <w:t>nit</w:t>
      </w:r>
      <w:proofErr w:type="spellEnd"/>
      <w:r>
        <w:t xml:space="preserve"> </w:t>
      </w:r>
      <w:proofErr w:type="spellStart"/>
      <w:r>
        <w:t>zugehoert</w:t>
      </w:r>
      <w:proofErr w:type="spellEnd"/>
      <w:r>
        <w:t xml:space="preserve"> / und </w:t>
      </w:r>
      <w:proofErr w:type="spellStart"/>
      <w:r>
        <w:t>got</w:t>
      </w:r>
      <w:proofErr w:type="spellEnd"/>
      <w:r>
        <w:t xml:space="preserve"> </w:t>
      </w:r>
      <w:proofErr w:type="spellStart"/>
      <w:r>
        <w:t>nit</w:t>
      </w:r>
      <w:proofErr w:type="spellEnd"/>
      <w:r>
        <w:t xml:space="preserve"> </w:t>
      </w:r>
      <w:proofErr w:type="spellStart"/>
      <w:r>
        <w:t>wol</w:t>
      </w:r>
      <w:proofErr w:type="spellEnd"/>
      <w:r>
        <w:t xml:space="preserve"> </w:t>
      </w:r>
      <w:proofErr w:type="spellStart"/>
      <w:r>
        <w:t>gezaem</w:t>
      </w:r>
      <w:proofErr w:type="spellEnd"/>
      <w:r>
        <w:t xml:space="preserve"> / das </w:t>
      </w:r>
      <w:proofErr w:type="spellStart"/>
      <w:r>
        <w:t>sol</w:t>
      </w:r>
      <w:proofErr w:type="spellEnd"/>
      <w:r>
        <w:t xml:space="preserve"> man vertilgen und </w:t>
      </w:r>
      <w:proofErr w:type="spellStart"/>
      <w:r>
        <w:t>jm</w:t>
      </w:r>
      <w:proofErr w:type="spellEnd"/>
      <w:r>
        <w:t xml:space="preserve"> </w:t>
      </w:r>
      <w:proofErr w:type="spellStart"/>
      <w:r>
        <w:t>widersteen</w:t>
      </w:r>
      <w:proofErr w:type="spellEnd"/>
      <w:r>
        <w:t xml:space="preserve"> so man erst und </w:t>
      </w:r>
      <w:proofErr w:type="spellStart"/>
      <w:r>
        <w:t>best</w:t>
      </w:r>
      <w:proofErr w:type="spellEnd"/>
      <w:r>
        <w:t xml:space="preserve"> mag. Und </w:t>
      </w:r>
      <w:proofErr w:type="spellStart"/>
      <w:r>
        <w:t>dasselb</w:t>
      </w:r>
      <w:proofErr w:type="spellEnd"/>
      <w:r>
        <w:t xml:space="preserve"> soll auch sein von aussen an thun und an lassen / an reden / schweigen wachsen / schlaffen / und </w:t>
      </w:r>
      <w:proofErr w:type="spellStart"/>
      <w:r>
        <w:t>kurtzlich</w:t>
      </w:r>
      <w:proofErr w:type="spellEnd"/>
      <w:r>
        <w:t xml:space="preserve"> an aller weiß und </w:t>
      </w:r>
      <w:proofErr w:type="spellStart"/>
      <w:r>
        <w:t>wandlung</w:t>
      </w:r>
      <w:proofErr w:type="spellEnd"/>
      <w:r>
        <w:t xml:space="preserve"> / die der </w:t>
      </w:r>
      <w:proofErr w:type="spellStart"/>
      <w:r>
        <w:t>mensch</w:t>
      </w:r>
      <w:proofErr w:type="spellEnd"/>
      <w:r>
        <w:t xml:space="preserve"> hat zu </w:t>
      </w:r>
      <w:proofErr w:type="spellStart"/>
      <w:r>
        <w:t>jm</w:t>
      </w:r>
      <w:proofErr w:type="spellEnd"/>
      <w:r>
        <w:t xml:space="preserve"> / und mit </w:t>
      </w:r>
      <w:proofErr w:type="spellStart"/>
      <w:r>
        <w:t>jmselber</w:t>
      </w:r>
      <w:proofErr w:type="spellEnd"/>
      <w:r>
        <w:t xml:space="preserve"> / und zu andern / und mit andern </w:t>
      </w:r>
      <w:proofErr w:type="spellStart"/>
      <w:r>
        <w:t>leüten</w:t>
      </w:r>
      <w:proofErr w:type="spellEnd"/>
      <w:r>
        <w:t xml:space="preserve">. </w:t>
      </w:r>
      <w:proofErr w:type="spellStart"/>
      <w:r>
        <w:t>daz</w:t>
      </w:r>
      <w:proofErr w:type="spellEnd"/>
      <w:r>
        <w:t xml:space="preserve"> diß alles </w:t>
      </w:r>
      <w:proofErr w:type="spellStart"/>
      <w:r>
        <w:t>behuet</w:t>
      </w:r>
      <w:proofErr w:type="spellEnd"/>
      <w:r>
        <w:t xml:space="preserve"> sey / das </w:t>
      </w:r>
      <w:proofErr w:type="spellStart"/>
      <w:r>
        <w:t>icht</w:t>
      </w:r>
      <w:proofErr w:type="spellEnd"/>
      <w:r>
        <w:t xml:space="preserve"> anders </w:t>
      </w:r>
      <w:proofErr w:type="spellStart"/>
      <w:r>
        <w:t>geschech</w:t>
      </w:r>
      <w:proofErr w:type="spellEnd"/>
      <w:r>
        <w:t xml:space="preserve"> / oder das sich der </w:t>
      </w:r>
      <w:proofErr w:type="spellStart"/>
      <w:r>
        <w:t>mensch</w:t>
      </w:r>
      <w:proofErr w:type="spellEnd"/>
      <w:r>
        <w:t xml:space="preserve"> zu </w:t>
      </w:r>
      <w:proofErr w:type="spellStart"/>
      <w:r>
        <w:t>icht</w:t>
      </w:r>
      <w:proofErr w:type="spellEnd"/>
      <w:r>
        <w:t xml:space="preserve"> anders </w:t>
      </w:r>
      <w:proofErr w:type="spellStart"/>
      <w:r>
        <w:t>ker</w:t>
      </w:r>
      <w:proofErr w:type="spellEnd"/>
      <w:r>
        <w:t xml:space="preserve"> oder anders ich in </w:t>
      </w:r>
      <w:proofErr w:type="spellStart"/>
      <w:r>
        <w:t>jm</w:t>
      </w:r>
      <w:proofErr w:type="spellEnd"/>
      <w:r>
        <w:t xml:space="preserve"> </w:t>
      </w:r>
      <w:proofErr w:type="spellStart"/>
      <w:r>
        <w:t>gestatt</w:t>
      </w:r>
      <w:proofErr w:type="spellEnd"/>
      <w:r>
        <w:t xml:space="preserve"> </w:t>
      </w:r>
      <w:proofErr w:type="spellStart"/>
      <w:r>
        <w:t>auftzusteen</w:t>
      </w:r>
      <w:proofErr w:type="spellEnd"/>
      <w:r>
        <w:t xml:space="preserve"> oder bleiben / von innen und </w:t>
      </w:r>
      <w:proofErr w:type="spellStart"/>
      <w:r>
        <w:t>auß</w:t>
      </w:r>
      <w:proofErr w:type="spellEnd"/>
      <w:r>
        <w:t xml:space="preserve"> </w:t>
      </w:r>
      <w:proofErr w:type="spellStart"/>
      <w:r>
        <w:t>jm</w:t>
      </w:r>
      <w:proofErr w:type="spellEnd"/>
      <w:r>
        <w:t xml:space="preserve"> / und durch </w:t>
      </w:r>
      <w:proofErr w:type="spellStart"/>
      <w:r>
        <w:t>jn</w:t>
      </w:r>
      <w:proofErr w:type="spellEnd"/>
      <w:r>
        <w:t xml:space="preserve"> </w:t>
      </w:r>
      <w:proofErr w:type="spellStart"/>
      <w:r>
        <w:t>geschech</w:t>
      </w:r>
      <w:proofErr w:type="spellEnd"/>
      <w:r>
        <w:t xml:space="preserve"> / anders dann als </w:t>
      </w:r>
      <w:proofErr w:type="spellStart"/>
      <w:r>
        <w:t>got</w:t>
      </w:r>
      <w:proofErr w:type="spellEnd"/>
      <w:r>
        <w:t xml:space="preserve"> </w:t>
      </w:r>
      <w:proofErr w:type="spellStart"/>
      <w:r>
        <w:t>wol</w:t>
      </w:r>
      <w:proofErr w:type="spellEnd"/>
      <w:r>
        <w:t xml:space="preserve"> </w:t>
      </w:r>
      <w:proofErr w:type="spellStart"/>
      <w:r>
        <w:t>zugehoert</w:t>
      </w:r>
      <w:proofErr w:type="spellEnd"/>
      <w:r>
        <w:t xml:space="preserve"> / und </w:t>
      </w:r>
      <w:proofErr w:type="spellStart"/>
      <w:r>
        <w:t>wol</w:t>
      </w:r>
      <w:proofErr w:type="spellEnd"/>
      <w:r>
        <w:t xml:space="preserve"> </w:t>
      </w:r>
      <w:proofErr w:type="spellStart"/>
      <w:r>
        <w:t>müglich</w:t>
      </w:r>
      <w:proofErr w:type="spellEnd"/>
      <w:r>
        <w:t xml:space="preserve"> und </w:t>
      </w:r>
      <w:proofErr w:type="spellStart"/>
      <w:r>
        <w:t>zymlich</w:t>
      </w:r>
      <w:proofErr w:type="spellEnd"/>
      <w:r>
        <w:t xml:space="preserve"> / ob </w:t>
      </w:r>
      <w:proofErr w:type="spellStart"/>
      <w:r>
        <w:t>got</w:t>
      </w:r>
      <w:proofErr w:type="spellEnd"/>
      <w:r>
        <w:t xml:space="preserve"> </w:t>
      </w:r>
      <w:proofErr w:type="spellStart"/>
      <w:r>
        <w:t>selb</w:t>
      </w:r>
      <w:proofErr w:type="spellEnd"/>
      <w:r>
        <w:t xml:space="preserve"> der </w:t>
      </w:r>
      <w:proofErr w:type="spellStart"/>
      <w:r>
        <w:t>mensch</w:t>
      </w:r>
      <w:proofErr w:type="spellEnd"/>
      <w:r>
        <w:t xml:space="preserve"> </w:t>
      </w:r>
      <w:proofErr w:type="spellStart"/>
      <w:r>
        <w:t>waer</w:t>
      </w:r>
      <w:proofErr w:type="spellEnd"/>
      <w:r>
        <w:t xml:space="preserve">. Sich was da ist oder </w:t>
      </w:r>
      <w:proofErr w:type="spellStart"/>
      <w:r>
        <w:t>waer</w:t>
      </w:r>
      <w:proofErr w:type="spellEnd"/>
      <w:r>
        <w:t xml:space="preserve"> / das ist oder </w:t>
      </w:r>
      <w:proofErr w:type="spellStart"/>
      <w:r>
        <w:t>waer</w:t>
      </w:r>
      <w:proofErr w:type="spellEnd"/>
      <w:r>
        <w:t xml:space="preserve"> alles </w:t>
      </w:r>
      <w:proofErr w:type="spellStart"/>
      <w:r>
        <w:t>gots</w:t>
      </w:r>
      <w:proofErr w:type="spellEnd"/>
      <w:r>
        <w:t xml:space="preserve"> / und der </w:t>
      </w:r>
      <w:proofErr w:type="spellStart"/>
      <w:r>
        <w:t>mensch</w:t>
      </w:r>
      <w:proofErr w:type="spellEnd"/>
      <w:r>
        <w:t xml:space="preserve"> ist oder </w:t>
      </w:r>
      <w:proofErr w:type="spellStart"/>
      <w:r>
        <w:t>waer</w:t>
      </w:r>
      <w:proofErr w:type="spellEnd"/>
      <w:r>
        <w:t xml:space="preserve"> </w:t>
      </w:r>
      <w:proofErr w:type="spellStart"/>
      <w:r>
        <w:t>ain</w:t>
      </w:r>
      <w:proofErr w:type="spellEnd"/>
      <w:r>
        <w:t xml:space="preserve"> </w:t>
      </w:r>
      <w:proofErr w:type="spellStart"/>
      <w:r>
        <w:t>nachvolger</w:t>
      </w:r>
      <w:proofErr w:type="spellEnd"/>
      <w:r>
        <w:t xml:space="preserve"> </w:t>
      </w:r>
      <w:proofErr w:type="spellStart"/>
      <w:r>
        <w:t>Cristi</w:t>
      </w:r>
      <w:proofErr w:type="spellEnd"/>
      <w:r>
        <w:t xml:space="preserve"> nach seinem leben / davon wir </w:t>
      </w:r>
      <w:proofErr w:type="spellStart"/>
      <w:r>
        <w:t>versteen</w:t>
      </w:r>
      <w:proofErr w:type="spellEnd"/>
      <w:r>
        <w:t xml:space="preserve"> und </w:t>
      </w:r>
      <w:proofErr w:type="spellStart"/>
      <w:r>
        <w:t>gesagen</w:t>
      </w:r>
      <w:proofErr w:type="spellEnd"/>
      <w:r>
        <w:t xml:space="preserve"> </w:t>
      </w:r>
      <w:proofErr w:type="spellStart"/>
      <w:r>
        <w:t>künnen</w:t>
      </w:r>
      <w:proofErr w:type="spellEnd"/>
      <w:r>
        <w:t xml:space="preserve">. </w:t>
      </w:r>
    </w:p>
    <w:p w14:paraId="405CC003" w14:textId="77777777" w:rsidR="00243995" w:rsidRDefault="00243995" w:rsidP="00243995">
      <w:pPr>
        <w:pStyle w:val="berschrift2"/>
      </w:pPr>
      <w:r>
        <w:t>Das LIII Capitel</w:t>
      </w:r>
    </w:p>
    <w:p w14:paraId="413F19F7" w14:textId="77777777" w:rsidR="00243995" w:rsidRDefault="00243995" w:rsidP="00243995">
      <w:pPr>
        <w:pStyle w:val="StandardWeb"/>
      </w:pPr>
      <w:r>
        <w:t xml:space="preserve">Und wer diß leben </w:t>
      </w:r>
      <w:proofErr w:type="spellStart"/>
      <w:r>
        <w:t>het</w:t>
      </w:r>
      <w:proofErr w:type="spellEnd"/>
      <w:r>
        <w:t xml:space="preserve"> der </w:t>
      </w:r>
      <w:proofErr w:type="spellStart"/>
      <w:r>
        <w:t>gieng</w:t>
      </w:r>
      <w:proofErr w:type="spellEnd"/>
      <w:r>
        <w:t xml:space="preserve"> und </w:t>
      </w:r>
      <w:proofErr w:type="spellStart"/>
      <w:r>
        <w:t>kaem</w:t>
      </w:r>
      <w:proofErr w:type="spellEnd"/>
      <w:r>
        <w:t xml:space="preserve"> durch </w:t>
      </w:r>
      <w:proofErr w:type="spellStart"/>
      <w:r>
        <w:t>Cristum</w:t>
      </w:r>
      <w:proofErr w:type="spellEnd"/>
      <w:r>
        <w:t xml:space="preserve"> / wann er </w:t>
      </w:r>
      <w:proofErr w:type="spellStart"/>
      <w:r>
        <w:t>waer</w:t>
      </w:r>
      <w:proofErr w:type="spellEnd"/>
      <w:r>
        <w:t xml:space="preserve"> </w:t>
      </w:r>
      <w:proofErr w:type="spellStart"/>
      <w:r>
        <w:t>Cristus</w:t>
      </w:r>
      <w:proofErr w:type="spellEnd"/>
      <w:r>
        <w:t xml:space="preserve"> </w:t>
      </w:r>
      <w:proofErr w:type="spellStart"/>
      <w:r>
        <w:t>nachvolger</w:t>
      </w:r>
      <w:proofErr w:type="spellEnd"/>
      <w:r>
        <w:t xml:space="preserve">. so </w:t>
      </w:r>
      <w:proofErr w:type="spellStart"/>
      <w:r>
        <w:t>kaem</w:t>
      </w:r>
      <w:proofErr w:type="spellEnd"/>
      <w:r>
        <w:t xml:space="preserve"> er auch mit Christo zu dem </w:t>
      </w:r>
      <w:proofErr w:type="spellStart"/>
      <w:r>
        <w:t>vatter</w:t>
      </w:r>
      <w:proofErr w:type="spellEnd"/>
      <w:r>
        <w:t xml:space="preserve"> / und durch Christum / und er </w:t>
      </w:r>
      <w:proofErr w:type="spellStart"/>
      <w:r>
        <w:t>waer</w:t>
      </w:r>
      <w:proofErr w:type="spellEnd"/>
      <w:r>
        <w:t xml:space="preserve"> auch </w:t>
      </w:r>
      <w:proofErr w:type="spellStart"/>
      <w:r>
        <w:t>ain</w:t>
      </w:r>
      <w:proofErr w:type="spellEnd"/>
      <w:r>
        <w:t xml:space="preserve"> </w:t>
      </w:r>
      <w:proofErr w:type="spellStart"/>
      <w:r>
        <w:t>warer</w:t>
      </w:r>
      <w:proofErr w:type="spellEnd"/>
      <w:r>
        <w:t xml:space="preserve"> </w:t>
      </w:r>
      <w:proofErr w:type="spellStart"/>
      <w:r>
        <w:t>diener</w:t>
      </w:r>
      <w:proofErr w:type="spellEnd"/>
      <w:r>
        <w:t xml:space="preserve"> Christi. wann der </w:t>
      </w:r>
      <w:proofErr w:type="spellStart"/>
      <w:r>
        <w:t>jm</w:t>
      </w:r>
      <w:proofErr w:type="spellEnd"/>
      <w:r>
        <w:t xml:space="preserve"> </w:t>
      </w:r>
      <w:proofErr w:type="spellStart"/>
      <w:r>
        <w:t>nachvolgt</w:t>
      </w:r>
      <w:proofErr w:type="spellEnd"/>
      <w:r>
        <w:t xml:space="preserve"> / als er </w:t>
      </w:r>
      <w:proofErr w:type="spellStart"/>
      <w:r>
        <w:t>selb</w:t>
      </w:r>
      <w:proofErr w:type="spellEnd"/>
      <w:r>
        <w:t xml:space="preserve"> spricht. Wer mir dienen will der </w:t>
      </w:r>
      <w:proofErr w:type="spellStart"/>
      <w:r>
        <w:t>volg</w:t>
      </w:r>
      <w:proofErr w:type="spellEnd"/>
      <w:r>
        <w:t xml:space="preserve"> mir nach. als ob er </w:t>
      </w:r>
      <w:proofErr w:type="spellStart"/>
      <w:r>
        <w:t>spraeche</w:t>
      </w:r>
      <w:proofErr w:type="spellEnd"/>
      <w:r>
        <w:t xml:space="preserve">. Wer mir </w:t>
      </w:r>
      <w:proofErr w:type="spellStart"/>
      <w:r>
        <w:t>nit</w:t>
      </w:r>
      <w:proofErr w:type="spellEnd"/>
      <w:r>
        <w:t xml:space="preserve"> </w:t>
      </w:r>
      <w:proofErr w:type="spellStart"/>
      <w:r>
        <w:t>volgt</w:t>
      </w:r>
      <w:proofErr w:type="spellEnd"/>
      <w:r>
        <w:t xml:space="preserve"> der dient mir auch nicht. Und wer also Christo </w:t>
      </w:r>
      <w:proofErr w:type="spellStart"/>
      <w:r>
        <w:t>nachvolgt</w:t>
      </w:r>
      <w:proofErr w:type="spellEnd"/>
      <w:r>
        <w:t xml:space="preserve"> und dient der </w:t>
      </w:r>
      <w:proofErr w:type="spellStart"/>
      <w:r>
        <w:t>kumpt</w:t>
      </w:r>
      <w:proofErr w:type="spellEnd"/>
      <w:r>
        <w:t xml:space="preserve"> daselbst hin da </w:t>
      </w:r>
      <w:proofErr w:type="spellStart"/>
      <w:r>
        <w:t>Cristus</w:t>
      </w:r>
      <w:proofErr w:type="spellEnd"/>
      <w:r>
        <w:t xml:space="preserve"> ist / da ist zu dem </w:t>
      </w:r>
      <w:proofErr w:type="spellStart"/>
      <w:r>
        <w:t>vater</w:t>
      </w:r>
      <w:proofErr w:type="spellEnd"/>
      <w:r>
        <w:t xml:space="preserve">. Das spricht Christus selber da er spricht. Vater ich will / </w:t>
      </w:r>
      <w:proofErr w:type="spellStart"/>
      <w:r>
        <w:t>wa</w:t>
      </w:r>
      <w:proofErr w:type="spellEnd"/>
      <w:r>
        <w:t xml:space="preserve"> ich bin das auch mein </w:t>
      </w:r>
      <w:proofErr w:type="spellStart"/>
      <w:r>
        <w:t>diener</w:t>
      </w:r>
      <w:proofErr w:type="spellEnd"/>
      <w:r>
        <w:t xml:space="preserve"> daselbst sey. </w:t>
      </w:r>
    </w:p>
    <w:p w14:paraId="2CD401A2" w14:textId="77777777" w:rsidR="00243995" w:rsidRDefault="00243995" w:rsidP="00243995">
      <w:pPr>
        <w:pStyle w:val="StandardWeb"/>
      </w:pPr>
      <w:r>
        <w:t xml:space="preserve">Sich wer </w:t>
      </w:r>
      <w:proofErr w:type="spellStart"/>
      <w:r>
        <w:t>disen</w:t>
      </w:r>
      <w:proofErr w:type="spellEnd"/>
      <w:r>
        <w:t xml:space="preserve"> weg </w:t>
      </w:r>
      <w:proofErr w:type="spellStart"/>
      <w:r>
        <w:t>geet</w:t>
      </w:r>
      <w:proofErr w:type="spellEnd"/>
      <w:r>
        <w:t xml:space="preserve"> / der </w:t>
      </w:r>
      <w:proofErr w:type="spellStart"/>
      <w:r>
        <w:t>geet</w:t>
      </w:r>
      <w:proofErr w:type="spellEnd"/>
      <w:r>
        <w:t xml:space="preserve"> durch die </w:t>
      </w:r>
      <w:proofErr w:type="spellStart"/>
      <w:r>
        <w:t>thür</w:t>
      </w:r>
      <w:proofErr w:type="spellEnd"/>
      <w:r>
        <w:t xml:space="preserve"> in den </w:t>
      </w:r>
      <w:proofErr w:type="spellStart"/>
      <w:r>
        <w:t>schafstall</w:t>
      </w:r>
      <w:proofErr w:type="spellEnd"/>
      <w:r>
        <w:t xml:space="preserve"> / das ist in das ewig leben / und der </w:t>
      </w:r>
      <w:proofErr w:type="spellStart"/>
      <w:r>
        <w:t>torwart</w:t>
      </w:r>
      <w:proofErr w:type="spellEnd"/>
      <w:r>
        <w:t xml:space="preserve"> </w:t>
      </w:r>
      <w:proofErr w:type="spellStart"/>
      <w:r>
        <w:t>schleüßt</w:t>
      </w:r>
      <w:proofErr w:type="spellEnd"/>
      <w:r>
        <w:t xml:space="preserve"> </w:t>
      </w:r>
      <w:proofErr w:type="spellStart"/>
      <w:r>
        <w:t>jm</w:t>
      </w:r>
      <w:proofErr w:type="spellEnd"/>
      <w:r>
        <w:t xml:space="preserve"> </w:t>
      </w:r>
      <w:proofErr w:type="spellStart"/>
      <w:r>
        <w:t>auff</w:t>
      </w:r>
      <w:proofErr w:type="spellEnd"/>
      <w:r>
        <w:t xml:space="preserve">. Und wer </w:t>
      </w:r>
      <w:proofErr w:type="spellStart"/>
      <w:r>
        <w:t>ainen</w:t>
      </w:r>
      <w:proofErr w:type="spellEnd"/>
      <w:r>
        <w:t xml:space="preserve"> andern weg </w:t>
      </w:r>
      <w:proofErr w:type="spellStart"/>
      <w:r>
        <w:t>geet</w:t>
      </w:r>
      <w:proofErr w:type="spellEnd"/>
      <w:r>
        <w:t xml:space="preserve"> / oder </w:t>
      </w:r>
      <w:proofErr w:type="spellStart"/>
      <w:r>
        <w:t>waent</w:t>
      </w:r>
      <w:proofErr w:type="spellEnd"/>
      <w:r>
        <w:t xml:space="preserve"> er </w:t>
      </w:r>
      <w:proofErr w:type="spellStart"/>
      <w:r>
        <w:t>woell</w:t>
      </w:r>
      <w:proofErr w:type="spellEnd"/>
      <w:r>
        <w:t xml:space="preserve"> oder </w:t>
      </w:r>
      <w:proofErr w:type="spellStart"/>
      <w:r>
        <w:t>müg</w:t>
      </w:r>
      <w:proofErr w:type="spellEnd"/>
      <w:r>
        <w:t xml:space="preserve"> zu dem </w:t>
      </w:r>
      <w:proofErr w:type="spellStart"/>
      <w:r>
        <w:t>vatter</w:t>
      </w:r>
      <w:proofErr w:type="spellEnd"/>
      <w:r>
        <w:t xml:space="preserve"> kommen oder zu ewiger </w:t>
      </w:r>
      <w:proofErr w:type="spellStart"/>
      <w:r>
        <w:t>saeligkait</w:t>
      </w:r>
      <w:proofErr w:type="spellEnd"/>
      <w:r>
        <w:t xml:space="preserve"> / anders dann also durch Christum / der ist betrogen / wann er </w:t>
      </w:r>
      <w:proofErr w:type="spellStart"/>
      <w:r>
        <w:t>geet</w:t>
      </w:r>
      <w:proofErr w:type="spellEnd"/>
      <w:r>
        <w:t xml:space="preserve"> </w:t>
      </w:r>
      <w:proofErr w:type="spellStart"/>
      <w:r>
        <w:t>nit</w:t>
      </w:r>
      <w:proofErr w:type="spellEnd"/>
      <w:r>
        <w:t xml:space="preserve"> durch den rechten weg / auch </w:t>
      </w:r>
      <w:proofErr w:type="spellStart"/>
      <w:r>
        <w:t>geet</w:t>
      </w:r>
      <w:proofErr w:type="spellEnd"/>
      <w:r>
        <w:t xml:space="preserve"> er </w:t>
      </w:r>
      <w:proofErr w:type="spellStart"/>
      <w:r>
        <w:t>nit</w:t>
      </w:r>
      <w:proofErr w:type="spellEnd"/>
      <w:r>
        <w:t xml:space="preserve"> ein durch die rechten </w:t>
      </w:r>
      <w:proofErr w:type="spellStart"/>
      <w:r>
        <w:t>thür</w:t>
      </w:r>
      <w:proofErr w:type="spellEnd"/>
      <w:r>
        <w:t xml:space="preserve"> / </w:t>
      </w:r>
      <w:proofErr w:type="spellStart"/>
      <w:r>
        <w:t>darumb</w:t>
      </w:r>
      <w:proofErr w:type="spellEnd"/>
      <w:r>
        <w:t xml:space="preserve"> </w:t>
      </w:r>
      <w:proofErr w:type="spellStart"/>
      <w:r>
        <w:t>wirt</w:t>
      </w:r>
      <w:proofErr w:type="spellEnd"/>
      <w:r>
        <w:t xml:space="preserve"> </w:t>
      </w:r>
      <w:proofErr w:type="spellStart"/>
      <w:r>
        <w:t>jm</w:t>
      </w:r>
      <w:proofErr w:type="spellEnd"/>
      <w:r>
        <w:t xml:space="preserve"> </w:t>
      </w:r>
      <w:proofErr w:type="spellStart"/>
      <w:r>
        <w:t>nit</w:t>
      </w:r>
      <w:proofErr w:type="spellEnd"/>
      <w:r>
        <w:t xml:space="preserve"> </w:t>
      </w:r>
      <w:proofErr w:type="spellStart"/>
      <w:r>
        <w:t>aufgeton</w:t>
      </w:r>
      <w:proofErr w:type="spellEnd"/>
      <w:r>
        <w:t xml:space="preserve"> / sonder er ist </w:t>
      </w:r>
      <w:proofErr w:type="spellStart"/>
      <w:r>
        <w:t>ain</w:t>
      </w:r>
      <w:proofErr w:type="spellEnd"/>
      <w:r>
        <w:t xml:space="preserve"> </w:t>
      </w:r>
      <w:proofErr w:type="spellStart"/>
      <w:r>
        <w:t>dieb</w:t>
      </w:r>
      <w:proofErr w:type="spellEnd"/>
      <w:r>
        <w:t xml:space="preserve"> </w:t>
      </w:r>
      <w:proofErr w:type="spellStart"/>
      <w:r>
        <w:t>unnd</w:t>
      </w:r>
      <w:proofErr w:type="spellEnd"/>
      <w:r>
        <w:t xml:space="preserve"> </w:t>
      </w:r>
      <w:proofErr w:type="spellStart"/>
      <w:r>
        <w:t>ain</w:t>
      </w:r>
      <w:proofErr w:type="spellEnd"/>
      <w:r>
        <w:t xml:space="preserve"> </w:t>
      </w:r>
      <w:proofErr w:type="spellStart"/>
      <w:r>
        <w:t>morder</w:t>
      </w:r>
      <w:proofErr w:type="spellEnd"/>
      <w:r>
        <w:t xml:space="preserve">. als Christus spricht. </w:t>
      </w:r>
    </w:p>
    <w:p w14:paraId="5C4F62B7" w14:textId="77777777" w:rsidR="00243995" w:rsidRDefault="00243995" w:rsidP="00243995">
      <w:pPr>
        <w:pStyle w:val="StandardWeb"/>
      </w:pPr>
      <w:r>
        <w:t xml:space="preserve">Sich nun </w:t>
      </w:r>
      <w:proofErr w:type="spellStart"/>
      <w:r>
        <w:t>merck</w:t>
      </w:r>
      <w:proofErr w:type="spellEnd"/>
      <w:r>
        <w:t xml:space="preserve"> ob man in ungeordneter </w:t>
      </w:r>
      <w:proofErr w:type="spellStart"/>
      <w:r>
        <w:t>freyhait</w:t>
      </w:r>
      <w:proofErr w:type="spellEnd"/>
      <w:r>
        <w:t xml:space="preserve"> / </w:t>
      </w:r>
      <w:proofErr w:type="spellStart"/>
      <w:r>
        <w:t>ledikait</w:t>
      </w:r>
      <w:proofErr w:type="spellEnd"/>
      <w:r>
        <w:t xml:space="preserve"> / </w:t>
      </w:r>
      <w:proofErr w:type="spellStart"/>
      <w:r>
        <w:t>unachtsamkait</w:t>
      </w:r>
      <w:proofErr w:type="spellEnd"/>
      <w:r>
        <w:t xml:space="preserve"> / </w:t>
      </w:r>
      <w:proofErr w:type="spellStart"/>
      <w:r>
        <w:t>tugend</w:t>
      </w:r>
      <w:proofErr w:type="spellEnd"/>
      <w:r>
        <w:t xml:space="preserve"> und </w:t>
      </w:r>
      <w:proofErr w:type="spellStart"/>
      <w:r>
        <w:t>untugend</w:t>
      </w:r>
      <w:proofErr w:type="spellEnd"/>
      <w:r>
        <w:t xml:space="preserve"> / </w:t>
      </w:r>
      <w:proofErr w:type="spellStart"/>
      <w:r>
        <w:t>ordnung</w:t>
      </w:r>
      <w:proofErr w:type="spellEnd"/>
      <w:r>
        <w:t xml:space="preserve"> und </w:t>
      </w:r>
      <w:proofErr w:type="spellStart"/>
      <w:r>
        <w:t>unordnung</w:t>
      </w:r>
      <w:proofErr w:type="spellEnd"/>
      <w:r>
        <w:t xml:space="preserve"> / und </w:t>
      </w:r>
      <w:proofErr w:type="spellStart"/>
      <w:r>
        <w:t>dergleich</w:t>
      </w:r>
      <w:proofErr w:type="spellEnd"/>
      <w:r>
        <w:t xml:space="preserve"> / als </w:t>
      </w:r>
      <w:proofErr w:type="spellStart"/>
      <w:r>
        <w:t>ir</w:t>
      </w:r>
      <w:proofErr w:type="spellEnd"/>
      <w:r>
        <w:t xml:space="preserve"> </w:t>
      </w:r>
      <w:proofErr w:type="spellStart"/>
      <w:r>
        <w:t>wol</w:t>
      </w:r>
      <w:proofErr w:type="spellEnd"/>
      <w:r>
        <w:t xml:space="preserve"> </w:t>
      </w:r>
      <w:proofErr w:type="spellStart"/>
      <w:r>
        <w:t>merckt</w:t>
      </w:r>
      <w:proofErr w:type="spellEnd"/>
      <w:r>
        <w:t xml:space="preserve"> / ob man also durch den rechten weg / oder zu der rechten </w:t>
      </w:r>
      <w:proofErr w:type="spellStart"/>
      <w:r>
        <w:t>thür</w:t>
      </w:r>
      <w:proofErr w:type="spellEnd"/>
      <w:r>
        <w:t xml:space="preserve"> </w:t>
      </w:r>
      <w:proofErr w:type="spellStart"/>
      <w:r>
        <w:t>eingee</w:t>
      </w:r>
      <w:proofErr w:type="spellEnd"/>
      <w:r>
        <w:t xml:space="preserve"> oder </w:t>
      </w:r>
      <w:proofErr w:type="spellStart"/>
      <w:r>
        <w:t>nit</w:t>
      </w:r>
      <w:proofErr w:type="spellEnd"/>
      <w:r>
        <w:t xml:space="preserve">. Diese </w:t>
      </w:r>
      <w:proofErr w:type="spellStart"/>
      <w:r>
        <w:t>unachtsamkait</w:t>
      </w:r>
      <w:proofErr w:type="spellEnd"/>
      <w:r>
        <w:t xml:space="preserve"> ist nicht in Christo gewesen / </w:t>
      </w:r>
      <w:proofErr w:type="spellStart"/>
      <w:r>
        <w:t>sy</w:t>
      </w:r>
      <w:proofErr w:type="spellEnd"/>
      <w:r>
        <w:t xml:space="preserve"> ist auch in </w:t>
      </w:r>
      <w:proofErr w:type="spellStart"/>
      <w:r>
        <w:t>kaim</w:t>
      </w:r>
      <w:proofErr w:type="spellEnd"/>
      <w:r>
        <w:t xml:space="preserve"> seiner warn </w:t>
      </w:r>
      <w:proofErr w:type="spellStart"/>
      <w:r>
        <w:t>nachvolgern</w:t>
      </w:r>
      <w:proofErr w:type="spellEnd"/>
      <w:r>
        <w:t xml:space="preserve">. Auch spricht </w:t>
      </w:r>
      <w:proofErr w:type="spellStart"/>
      <w:r>
        <w:t>Cristus</w:t>
      </w:r>
      <w:proofErr w:type="spellEnd"/>
      <w:r>
        <w:t xml:space="preserve">. Niemand </w:t>
      </w:r>
      <w:proofErr w:type="spellStart"/>
      <w:r>
        <w:t>kumpt</w:t>
      </w:r>
      <w:proofErr w:type="spellEnd"/>
      <w:r>
        <w:t xml:space="preserve"> zu mir der </w:t>
      </w:r>
      <w:proofErr w:type="spellStart"/>
      <w:r>
        <w:t>vatter</w:t>
      </w:r>
      <w:proofErr w:type="spellEnd"/>
      <w:r>
        <w:t xml:space="preserve"> er </w:t>
      </w:r>
      <w:proofErr w:type="spellStart"/>
      <w:r>
        <w:t>ziech</w:t>
      </w:r>
      <w:proofErr w:type="spellEnd"/>
      <w:r>
        <w:t xml:space="preserve"> </w:t>
      </w:r>
      <w:proofErr w:type="spellStart"/>
      <w:r>
        <w:t>jn</w:t>
      </w:r>
      <w:proofErr w:type="spellEnd"/>
      <w:r>
        <w:t xml:space="preserve"> dann. Nun </w:t>
      </w:r>
      <w:proofErr w:type="spellStart"/>
      <w:r>
        <w:t>merckt</w:t>
      </w:r>
      <w:proofErr w:type="spellEnd"/>
      <w:r>
        <w:t xml:space="preserve"> / bey dem </w:t>
      </w:r>
      <w:proofErr w:type="spellStart"/>
      <w:r>
        <w:t>vatter</w:t>
      </w:r>
      <w:proofErr w:type="spellEnd"/>
      <w:r>
        <w:t xml:space="preserve"> </w:t>
      </w:r>
      <w:proofErr w:type="spellStart"/>
      <w:r>
        <w:t>verstee</w:t>
      </w:r>
      <w:proofErr w:type="spellEnd"/>
      <w:r>
        <w:t xml:space="preserve"> ich das </w:t>
      </w:r>
      <w:proofErr w:type="spellStart"/>
      <w:r>
        <w:t>volkommen</w:t>
      </w:r>
      <w:proofErr w:type="spellEnd"/>
      <w:r>
        <w:t xml:space="preserve"> </w:t>
      </w:r>
      <w:proofErr w:type="spellStart"/>
      <w:r>
        <w:t>ainfaeltig</w:t>
      </w:r>
      <w:proofErr w:type="spellEnd"/>
      <w:r>
        <w:t xml:space="preserve"> gut das da all ist / und über all / und on das und ausserhalb dem </w:t>
      </w:r>
      <w:proofErr w:type="spellStart"/>
      <w:r>
        <w:t>kain</w:t>
      </w:r>
      <w:proofErr w:type="spellEnd"/>
      <w:r>
        <w:t xml:space="preserve"> war wesen noch </w:t>
      </w:r>
      <w:proofErr w:type="spellStart"/>
      <w:r>
        <w:t>kain</w:t>
      </w:r>
      <w:proofErr w:type="spellEnd"/>
      <w:r>
        <w:t xml:space="preserve"> war gut ist / und on das / </w:t>
      </w:r>
      <w:proofErr w:type="spellStart"/>
      <w:r>
        <w:t>kain</w:t>
      </w:r>
      <w:proofErr w:type="spellEnd"/>
      <w:r>
        <w:t xml:space="preserve"> war gut </w:t>
      </w:r>
      <w:proofErr w:type="spellStart"/>
      <w:r>
        <w:t>werck</w:t>
      </w:r>
      <w:proofErr w:type="spellEnd"/>
      <w:r>
        <w:t xml:space="preserve"> </w:t>
      </w:r>
      <w:proofErr w:type="spellStart"/>
      <w:r>
        <w:t>ye</w:t>
      </w:r>
      <w:proofErr w:type="spellEnd"/>
      <w:r>
        <w:t xml:space="preserve"> </w:t>
      </w:r>
      <w:proofErr w:type="spellStart"/>
      <w:r>
        <w:t>geschach</w:t>
      </w:r>
      <w:proofErr w:type="spellEnd"/>
      <w:r>
        <w:t xml:space="preserve"> / noch </w:t>
      </w:r>
      <w:proofErr w:type="spellStart"/>
      <w:r>
        <w:t>ymmer</w:t>
      </w:r>
      <w:proofErr w:type="spellEnd"/>
      <w:r>
        <w:t xml:space="preserve"> geschicht. Und wenn es nun alle ist / so muß es auch alle sein / </w:t>
      </w:r>
      <w:proofErr w:type="spellStart"/>
      <w:r>
        <w:t>unnd</w:t>
      </w:r>
      <w:proofErr w:type="spellEnd"/>
      <w:r>
        <w:t xml:space="preserve"> über alle. Es mag auch </w:t>
      </w:r>
      <w:proofErr w:type="spellStart"/>
      <w:r>
        <w:t>kains</w:t>
      </w:r>
      <w:proofErr w:type="spellEnd"/>
      <w:r>
        <w:t xml:space="preserve"> der </w:t>
      </w:r>
      <w:proofErr w:type="spellStart"/>
      <w:r>
        <w:t>gesein</w:t>
      </w:r>
      <w:proofErr w:type="spellEnd"/>
      <w:r>
        <w:t xml:space="preserve"> das </w:t>
      </w:r>
      <w:proofErr w:type="spellStart"/>
      <w:r>
        <w:t>creatur</w:t>
      </w:r>
      <w:proofErr w:type="spellEnd"/>
      <w:r>
        <w:t xml:space="preserve"> in dem als </w:t>
      </w:r>
      <w:proofErr w:type="spellStart"/>
      <w:r>
        <w:t>creatur</w:t>
      </w:r>
      <w:proofErr w:type="spellEnd"/>
      <w:r>
        <w:t xml:space="preserve"> </w:t>
      </w:r>
      <w:proofErr w:type="spellStart"/>
      <w:r>
        <w:t>begreiffen</w:t>
      </w:r>
      <w:proofErr w:type="spellEnd"/>
      <w:r>
        <w:t xml:space="preserve"> oder </w:t>
      </w:r>
      <w:proofErr w:type="spellStart"/>
      <w:r>
        <w:t>versteen</w:t>
      </w:r>
      <w:proofErr w:type="spellEnd"/>
      <w:r>
        <w:t xml:space="preserve"> </w:t>
      </w:r>
      <w:proofErr w:type="spellStart"/>
      <w:r>
        <w:t>kan</w:t>
      </w:r>
      <w:proofErr w:type="spellEnd"/>
      <w:r>
        <w:t xml:space="preserve">. Wann was die </w:t>
      </w:r>
      <w:proofErr w:type="spellStart"/>
      <w:r>
        <w:t>creatur</w:t>
      </w:r>
      <w:proofErr w:type="spellEnd"/>
      <w:r>
        <w:t xml:space="preserve"> </w:t>
      </w:r>
      <w:proofErr w:type="spellStart"/>
      <w:r>
        <w:t>begreiffen</w:t>
      </w:r>
      <w:proofErr w:type="spellEnd"/>
      <w:r>
        <w:t xml:space="preserve"> oder </w:t>
      </w:r>
      <w:proofErr w:type="spellStart"/>
      <w:r>
        <w:t>versteen</w:t>
      </w:r>
      <w:proofErr w:type="spellEnd"/>
      <w:r>
        <w:t xml:space="preserve"> </w:t>
      </w:r>
      <w:proofErr w:type="spellStart"/>
      <w:r>
        <w:t>kan</w:t>
      </w:r>
      <w:proofErr w:type="spellEnd"/>
      <w:r>
        <w:t xml:space="preserve"> als </w:t>
      </w:r>
      <w:proofErr w:type="spellStart"/>
      <w:r>
        <w:t>creatur</w:t>
      </w:r>
      <w:proofErr w:type="spellEnd"/>
      <w:r>
        <w:t xml:space="preserve"> / das ist / nach </w:t>
      </w:r>
      <w:proofErr w:type="spellStart"/>
      <w:r>
        <w:t>ir</w:t>
      </w:r>
      <w:proofErr w:type="spellEnd"/>
      <w:r>
        <w:t xml:space="preserve"> </w:t>
      </w:r>
      <w:proofErr w:type="spellStart"/>
      <w:r>
        <w:t>creatürlichait</w:t>
      </w:r>
      <w:proofErr w:type="spellEnd"/>
      <w:r>
        <w:t xml:space="preserve"> / das ist alles etwas / diß oder das / und das ist denn alles </w:t>
      </w:r>
      <w:proofErr w:type="spellStart"/>
      <w:r>
        <w:t>creatur</w:t>
      </w:r>
      <w:proofErr w:type="spellEnd"/>
      <w:r>
        <w:t xml:space="preserve">. </w:t>
      </w:r>
      <w:proofErr w:type="spellStart"/>
      <w:r>
        <w:t>Unnd</w:t>
      </w:r>
      <w:proofErr w:type="spellEnd"/>
      <w:r>
        <w:t xml:space="preserve"> </w:t>
      </w:r>
      <w:proofErr w:type="spellStart"/>
      <w:r>
        <w:t>waer</w:t>
      </w:r>
      <w:proofErr w:type="spellEnd"/>
      <w:r>
        <w:t xml:space="preserve"> nun das </w:t>
      </w:r>
      <w:proofErr w:type="spellStart"/>
      <w:r>
        <w:t>ainfaeltig</w:t>
      </w:r>
      <w:proofErr w:type="spellEnd"/>
      <w:r>
        <w:t xml:space="preserve"> </w:t>
      </w:r>
      <w:proofErr w:type="spellStart"/>
      <w:r>
        <w:t>volkommen</w:t>
      </w:r>
      <w:proofErr w:type="spellEnd"/>
      <w:r>
        <w:t xml:space="preserve"> etwas diß oder das / das </w:t>
      </w:r>
      <w:proofErr w:type="spellStart"/>
      <w:r>
        <w:t>creatur</w:t>
      </w:r>
      <w:proofErr w:type="spellEnd"/>
      <w:r>
        <w:t xml:space="preserve"> </w:t>
      </w:r>
      <w:proofErr w:type="spellStart"/>
      <w:r>
        <w:t>versteet</w:t>
      </w:r>
      <w:proofErr w:type="spellEnd"/>
      <w:r>
        <w:t xml:space="preserve"> / so </w:t>
      </w:r>
      <w:proofErr w:type="spellStart"/>
      <w:r>
        <w:t>waer</w:t>
      </w:r>
      <w:proofErr w:type="spellEnd"/>
      <w:r>
        <w:t xml:space="preserve"> es nicht alle / noch </w:t>
      </w:r>
      <w:proofErr w:type="spellStart"/>
      <w:r>
        <w:t>allain</w:t>
      </w:r>
      <w:proofErr w:type="spellEnd"/>
      <w:r>
        <w:t xml:space="preserve"> / und </w:t>
      </w:r>
      <w:proofErr w:type="spellStart"/>
      <w:r>
        <w:t>waer</w:t>
      </w:r>
      <w:proofErr w:type="spellEnd"/>
      <w:r>
        <w:t xml:space="preserve"> auch </w:t>
      </w:r>
      <w:proofErr w:type="spellStart"/>
      <w:r>
        <w:t>nit</w:t>
      </w:r>
      <w:proofErr w:type="spellEnd"/>
      <w:r>
        <w:t xml:space="preserve"> </w:t>
      </w:r>
      <w:proofErr w:type="spellStart"/>
      <w:r>
        <w:t>volkommen</w:t>
      </w:r>
      <w:proofErr w:type="spellEnd"/>
      <w:r>
        <w:t xml:space="preserve"> / </w:t>
      </w:r>
      <w:proofErr w:type="spellStart"/>
      <w:r>
        <w:t>darumb</w:t>
      </w:r>
      <w:proofErr w:type="spellEnd"/>
      <w:r>
        <w:t xml:space="preserve"> nennet man es auch </w:t>
      </w:r>
      <w:proofErr w:type="spellStart"/>
      <w:r>
        <w:t>nit</w:t>
      </w:r>
      <w:proofErr w:type="spellEnd"/>
      <w:r>
        <w:t xml:space="preserve">. Man </w:t>
      </w:r>
      <w:proofErr w:type="spellStart"/>
      <w:r>
        <w:t>maint</w:t>
      </w:r>
      <w:proofErr w:type="spellEnd"/>
      <w:r>
        <w:t xml:space="preserve"> es sey der </w:t>
      </w:r>
      <w:proofErr w:type="spellStart"/>
      <w:r>
        <w:t>kains</w:t>
      </w:r>
      <w:proofErr w:type="spellEnd"/>
      <w:r>
        <w:t xml:space="preserve"> das </w:t>
      </w:r>
      <w:proofErr w:type="spellStart"/>
      <w:r>
        <w:t>creatur</w:t>
      </w:r>
      <w:proofErr w:type="spellEnd"/>
      <w:r>
        <w:t xml:space="preserve"> von </w:t>
      </w:r>
      <w:proofErr w:type="spellStart"/>
      <w:r>
        <w:t>ir</w:t>
      </w:r>
      <w:proofErr w:type="spellEnd"/>
      <w:r>
        <w:t xml:space="preserve"> </w:t>
      </w:r>
      <w:proofErr w:type="spellStart"/>
      <w:r>
        <w:t>creatürlichait</w:t>
      </w:r>
      <w:proofErr w:type="spellEnd"/>
      <w:r>
        <w:t xml:space="preserve"> </w:t>
      </w:r>
      <w:proofErr w:type="spellStart"/>
      <w:r>
        <w:t>begreiffen</w:t>
      </w:r>
      <w:proofErr w:type="spellEnd"/>
      <w:r>
        <w:t xml:space="preserve"> / erkennen / </w:t>
      </w:r>
      <w:proofErr w:type="spellStart"/>
      <w:r>
        <w:t>gedencken</w:t>
      </w:r>
      <w:proofErr w:type="spellEnd"/>
      <w:r>
        <w:t xml:space="preserve"> / oder </w:t>
      </w:r>
      <w:proofErr w:type="spellStart"/>
      <w:r>
        <w:t>genennen</w:t>
      </w:r>
      <w:proofErr w:type="spellEnd"/>
      <w:r>
        <w:t xml:space="preserve"> mag. Sich wenn diß </w:t>
      </w:r>
      <w:proofErr w:type="spellStart"/>
      <w:r>
        <w:t>volkommen</w:t>
      </w:r>
      <w:proofErr w:type="spellEnd"/>
      <w:r>
        <w:t xml:space="preserve"> ungenannt </w:t>
      </w:r>
      <w:proofErr w:type="spellStart"/>
      <w:r>
        <w:t>fleüßt</w:t>
      </w:r>
      <w:proofErr w:type="spellEnd"/>
      <w:r>
        <w:t xml:space="preserve"> in </w:t>
      </w:r>
      <w:proofErr w:type="spellStart"/>
      <w:r>
        <w:t>ain</w:t>
      </w:r>
      <w:proofErr w:type="spellEnd"/>
      <w:r>
        <w:t xml:space="preserve"> </w:t>
      </w:r>
      <w:proofErr w:type="spellStart"/>
      <w:r>
        <w:t>geberende</w:t>
      </w:r>
      <w:proofErr w:type="spellEnd"/>
      <w:r>
        <w:t xml:space="preserve"> </w:t>
      </w:r>
      <w:proofErr w:type="spellStart"/>
      <w:r>
        <w:t>person</w:t>
      </w:r>
      <w:proofErr w:type="spellEnd"/>
      <w:r>
        <w:t xml:space="preserve"> / darinn es </w:t>
      </w:r>
      <w:proofErr w:type="spellStart"/>
      <w:r>
        <w:t>gebirt</w:t>
      </w:r>
      <w:proofErr w:type="spellEnd"/>
      <w:r>
        <w:t xml:space="preserve"> seinen </w:t>
      </w:r>
      <w:proofErr w:type="spellStart"/>
      <w:r>
        <w:t>aingebornen</w:t>
      </w:r>
      <w:proofErr w:type="spellEnd"/>
      <w:r>
        <w:t xml:space="preserve"> </w:t>
      </w:r>
      <w:proofErr w:type="spellStart"/>
      <w:r>
        <w:t>sun</w:t>
      </w:r>
      <w:proofErr w:type="spellEnd"/>
      <w:r>
        <w:t xml:space="preserve"> / und </w:t>
      </w:r>
      <w:proofErr w:type="spellStart"/>
      <w:r>
        <w:t>sichselber</w:t>
      </w:r>
      <w:proofErr w:type="spellEnd"/>
      <w:r>
        <w:t xml:space="preserve"> darinn / so nennt man es </w:t>
      </w:r>
      <w:proofErr w:type="spellStart"/>
      <w:r>
        <w:t>vater</w:t>
      </w:r>
      <w:proofErr w:type="spellEnd"/>
      <w:r>
        <w:t xml:space="preserve">. </w:t>
      </w:r>
    </w:p>
    <w:p w14:paraId="6C8AEF87" w14:textId="77777777" w:rsidR="00243995" w:rsidRDefault="00243995" w:rsidP="00243995">
      <w:pPr>
        <w:pStyle w:val="berschrift2"/>
      </w:pPr>
      <w:r>
        <w:t xml:space="preserve">Das </w:t>
      </w:r>
      <w:proofErr w:type="spellStart"/>
      <w:r>
        <w:t>LIIII</w:t>
      </w:r>
      <w:proofErr w:type="spellEnd"/>
      <w:r>
        <w:t xml:space="preserve"> Capitel</w:t>
      </w:r>
    </w:p>
    <w:p w14:paraId="29140136" w14:textId="77777777" w:rsidR="00243995" w:rsidRDefault="00243995" w:rsidP="00243995">
      <w:pPr>
        <w:pStyle w:val="StandardWeb"/>
      </w:pPr>
      <w:r>
        <w:t xml:space="preserve">Sich nun </w:t>
      </w:r>
      <w:proofErr w:type="spellStart"/>
      <w:r>
        <w:t>merck</w:t>
      </w:r>
      <w:proofErr w:type="spellEnd"/>
      <w:r>
        <w:t xml:space="preserve"> / wie der </w:t>
      </w:r>
      <w:proofErr w:type="spellStart"/>
      <w:r>
        <w:t>vater</w:t>
      </w:r>
      <w:proofErr w:type="spellEnd"/>
      <w:r>
        <w:t xml:space="preserve"> </w:t>
      </w:r>
      <w:proofErr w:type="spellStart"/>
      <w:r>
        <w:t>ziech</w:t>
      </w:r>
      <w:proofErr w:type="spellEnd"/>
      <w:r>
        <w:t xml:space="preserve"> zu Christo. Wenn der </w:t>
      </w:r>
      <w:proofErr w:type="spellStart"/>
      <w:r>
        <w:t>seel</w:t>
      </w:r>
      <w:proofErr w:type="spellEnd"/>
      <w:r>
        <w:t xml:space="preserve"> oder dem </w:t>
      </w:r>
      <w:proofErr w:type="spellStart"/>
      <w:r>
        <w:t>menschen</w:t>
      </w:r>
      <w:proofErr w:type="spellEnd"/>
      <w:r>
        <w:t xml:space="preserve"> etwas entdeckt </w:t>
      </w:r>
      <w:proofErr w:type="spellStart"/>
      <w:r>
        <w:t>wirt</w:t>
      </w:r>
      <w:proofErr w:type="spellEnd"/>
      <w:r>
        <w:t xml:space="preserve"> und geoffenbart von </w:t>
      </w:r>
      <w:proofErr w:type="spellStart"/>
      <w:r>
        <w:t>disem</w:t>
      </w:r>
      <w:proofErr w:type="spellEnd"/>
      <w:r>
        <w:t xml:space="preserve"> </w:t>
      </w:r>
      <w:proofErr w:type="spellStart"/>
      <w:r>
        <w:t>volkommen</w:t>
      </w:r>
      <w:proofErr w:type="spellEnd"/>
      <w:r>
        <w:t xml:space="preserve"> gut / als in </w:t>
      </w:r>
      <w:proofErr w:type="spellStart"/>
      <w:r>
        <w:t>aim</w:t>
      </w:r>
      <w:proofErr w:type="spellEnd"/>
      <w:r>
        <w:t xml:space="preserve"> </w:t>
      </w:r>
      <w:proofErr w:type="spellStart"/>
      <w:r>
        <w:t>plick</w:t>
      </w:r>
      <w:proofErr w:type="spellEnd"/>
      <w:r>
        <w:t xml:space="preserve"> oder in </w:t>
      </w:r>
      <w:proofErr w:type="spellStart"/>
      <w:r>
        <w:t>aim</w:t>
      </w:r>
      <w:proofErr w:type="spellEnd"/>
      <w:r>
        <w:t xml:space="preserve"> zuck so </w:t>
      </w:r>
      <w:proofErr w:type="spellStart"/>
      <w:r>
        <w:t>wirt</w:t>
      </w:r>
      <w:proofErr w:type="spellEnd"/>
      <w:r>
        <w:t xml:space="preserve"> in dem </w:t>
      </w:r>
      <w:proofErr w:type="spellStart"/>
      <w:r>
        <w:t>menschen</w:t>
      </w:r>
      <w:proofErr w:type="spellEnd"/>
      <w:r>
        <w:t xml:space="preserve"> </w:t>
      </w:r>
      <w:proofErr w:type="spellStart"/>
      <w:r>
        <w:t>geborn</w:t>
      </w:r>
      <w:proofErr w:type="spellEnd"/>
      <w:r>
        <w:t xml:space="preserve"> </w:t>
      </w:r>
      <w:proofErr w:type="spellStart"/>
      <w:r>
        <w:t>ain</w:t>
      </w:r>
      <w:proofErr w:type="spellEnd"/>
      <w:r>
        <w:t xml:space="preserve"> </w:t>
      </w:r>
      <w:proofErr w:type="spellStart"/>
      <w:r>
        <w:t>begerung</w:t>
      </w:r>
      <w:proofErr w:type="spellEnd"/>
      <w:r>
        <w:t xml:space="preserve"> dem </w:t>
      </w:r>
      <w:proofErr w:type="spellStart"/>
      <w:r>
        <w:t>volkommen</w:t>
      </w:r>
      <w:proofErr w:type="spellEnd"/>
      <w:r>
        <w:t xml:space="preserve"> gut zu </w:t>
      </w:r>
      <w:proofErr w:type="spellStart"/>
      <w:r>
        <w:t>naehen</w:t>
      </w:r>
      <w:proofErr w:type="spellEnd"/>
      <w:r>
        <w:t xml:space="preserve"> / und sich mit </w:t>
      </w:r>
      <w:proofErr w:type="spellStart"/>
      <w:r>
        <w:t>jm</w:t>
      </w:r>
      <w:proofErr w:type="spellEnd"/>
      <w:r>
        <w:t xml:space="preserve"> </w:t>
      </w:r>
      <w:proofErr w:type="spellStart"/>
      <w:r>
        <w:t>verainigen</w:t>
      </w:r>
      <w:proofErr w:type="spellEnd"/>
      <w:r>
        <w:t xml:space="preserve">. Und so </w:t>
      </w:r>
      <w:proofErr w:type="spellStart"/>
      <w:r>
        <w:t>dise</w:t>
      </w:r>
      <w:proofErr w:type="spellEnd"/>
      <w:r>
        <w:t xml:space="preserve"> </w:t>
      </w:r>
      <w:proofErr w:type="spellStart"/>
      <w:r>
        <w:t>begerung</w:t>
      </w:r>
      <w:proofErr w:type="spellEnd"/>
      <w:r>
        <w:t xml:space="preserve"> </w:t>
      </w:r>
      <w:proofErr w:type="spellStart"/>
      <w:r>
        <w:t>groesser</w:t>
      </w:r>
      <w:proofErr w:type="spellEnd"/>
      <w:r>
        <w:t xml:space="preserve"> </w:t>
      </w:r>
      <w:proofErr w:type="spellStart"/>
      <w:r>
        <w:t>wirt</w:t>
      </w:r>
      <w:proofErr w:type="spellEnd"/>
      <w:r>
        <w:t xml:space="preserve"> / so </w:t>
      </w:r>
      <w:proofErr w:type="spellStart"/>
      <w:r>
        <w:t>jm</w:t>
      </w:r>
      <w:proofErr w:type="spellEnd"/>
      <w:r>
        <w:t xml:space="preserve"> </w:t>
      </w:r>
      <w:proofErr w:type="spellStart"/>
      <w:r>
        <w:t>mer</w:t>
      </w:r>
      <w:proofErr w:type="spellEnd"/>
      <w:r>
        <w:t xml:space="preserve"> geoffenbart: und so </w:t>
      </w:r>
      <w:proofErr w:type="spellStart"/>
      <w:r>
        <w:t>jmmer</w:t>
      </w:r>
      <w:proofErr w:type="spellEnd"/>
      <w:r>
        <w:t xml:space="preserve"> geoffenbart / so er </w:t>
      </w:r>
      <w:proofErr w:type="spellStart"/>
      <w:r>
        <w:t>mer</w:t>
      </w:r>
      <w:proofErr w:type="spellEnd"/>
      <w:r>
        <w:t xml:space="preserve"> </w:t>
      </w:r>
      <w:proofErr w:type="spellStart"/>
      <w:r>
        <w:t>begert</w:t>
      </w:r>
      <w:proofErr w:type="spellEnd"/>
      <w:r>
        <w:t xml:space="preserve"> und gezogen </w:t>
      </w:r>
      <w:proofErr w:type="spellStart"/>
      <w:r>
        <w:t>wirt</w:t>
      </w:r>
      <w:proofErr w:type="spellEnd"/>
      <w:r>
        <w:t xml:space="preserve">. also </w:t>
      </w:r>
      <w:proofErr w:type="spellStart"/>
      <w:r>
        <w:t>wirt</w:t>
      </w:r>
      <w:proofErr w:type="spellEnd"/>
      <w:r>
        <w:t xml:space="preserve"> der </w:t>
      </w:r>
      <w:proofErr w:type="spellStart"/>
      <w:r>
        <w:t>mensch</w:t>
      </w:r>
      <w:proofErr w:type="spellEnd"/>
      <w:r>
        <w:t xml:space="preserve"> gezogen und </w:t>
      </w:r>
      <w:proofErr w:type="spellStart"/>
      <w:r>
        <w:t>geraitzet</w:t>
      </w:r>
      <w:proofErr w:type="spellEnd"/>
      <w:r>
        <w:t xml:space="preserve"> zu der </w:t>
      </w:r>
      <w:proofErr w:type="spellStart"/>
      <w:r>
        <w:t>verainung</w:t>
      </w:r>
      <w:proofErr w:type="spellEnd"/>
      <w:r>
        <w:t xml:space="preserve"> des ewigen guts. Und diß ist des </w:t>
      </w:r>
      <w:proofErr w:type="spellStart"/>
      <w:r>
        <w:t>vaters</w:t>
      </w:r>
      <w:proofErr w:type="spellEnd"/>
      <w:r>
        <w:t xml:space="preserve"> ziehen / und also </w:t>
      </w:r>
      <w:proofErr w:type="spellStart"/>
      <w:r>
        <w:t>wirt</w:t>
      </w:r>
      <w:proofErr w:type="spellEnd"/>
      <w:r>
        <w:t xml:space="preserve"> der </w:t>
      </w:r>
      <w:proofErr w:type="spellStart"/>
      <w:r>
        <w:t>mensch</w:t>
      </w:r>
      <w:proofErr w:type="spellEnd"/>
      <w:r>
        <w:t xml:space="preserve"> geleert von demselben / das </w:t>
      </w:r>
      <w:proofErr w:type="spellStart"/>
      <w:r>
        <w:t>jn</w:t>
      </w:r>
      <w:proofErr w:type="spellEnd"/>
      <w:r>
        <w:t xml:space="preserve"> </w:t>
      </w:r>
      <w:proofErr w:type="spellStart"/>
      <w:r>
        <w:t>zeücht</w:t>
      </w:r>
      <w:proofErr w:type="spellEnd"/>
      <w:r>
        <w:t xml:space="preserve"> / das er zu der </w:t>
      </w:r>
      <w:proofErr w:type="spellStart"/>
      <w:r>
        <w:t>ainikait</w:t>
      </w:r>
      <w:proofErr w:type="spellEnd"/>
      <w:r>
        <w:t xml:space="preserve"> </w:t>
      </w:r>
      <w:proofErr w:type="spellStart"/>
      <w:r>
        <w:t>nit</w:t>
      </w:r>
      <w:proofErr w:type="spellEnd"/>
      <w:r>
        <w:t xml:space="preserve"> kommen mag er </w:t>
      </w:r>
      <w:proofErr w:type="spellStart"/>
      <w:r>
        <w:t>kumm</w:t>
      </w:r>
      <w:proofErr w:type="spellEnd"/>
      <w:r>
        <w:t xml:space="preserve"> dann durch Christus leben. Sich nu </w:t>
      </w:r>
      <w:proofErr w:type="spellStart"/>
      <w:r>
        <w:t>nimpt</w:t>
      </w:r>
      <w:proofErr w:type="spellEnd"/>
      <w:r>
        <w:t xml:space="preserve"> er das leben an sich / davon vorgesagt ist. Sich nun </w:t>
      </w:r>
      <w:proofErr w:type="spellStart"/>
      <w:r>
        <w:t>merck</w:t>
      </w:r>
      <w:proofErr w:type="spellEnd"/>
      <w:r>
        <w:t xml:space="preserve"> </w:t>
      </w:r>
      <w:proofErr w:type="spellStart"/>
      <w:r>
        <w:t>dise</w:t>
      </w:r>
      <w:proofErr w:type="spellEnd"/>
      <w:r>
        <w:t xml:space="preserve"> </w:t>
      </w:r>
      <w:proofErr w:type="spellStart"/>
      <w:r>
        <w:t>zway</w:t>
      </w:r>
      <w:proofErr w:type="spellEnd"/>
      <w:r>
        <w:t xml:space="preserve"> </w:t>
      </w:r>
      <w:proofErr w:type="spellStart"/>
      <w:r>
        <w:t>wort</w:t>
      </w:r>
      <w:proofErr w:type="spellEnd"/>
      <w:r>
        <w:t xml:space="preserve"> die </w:t>
      </w:r>
      <w:proofErr w:type="spellStart"/>
      <w:r>
        <w:t>Cristus</w:t>
      </w:r>
      <w:proofErr w:type="spellEnd"/>
      <w:r>
        <w:t xml:space="preserve"> spricht / das </w:t>
      </w:r>
      <w:proofErr w:type="spellStart"/>
      <w:r>
        <w:t>ain</w:t>
      </w:r>
      <w:proofErr w:type="spellEnd"/>
      <w:r>
        <w:t xml:space="preserve">. </w:t>
      </w:r>
      <w:proofErr w:type="spellStart"/>
      <w:r>
        <w:t>Niemant</w:t>
      </w:r>
      <w:proofErr w:type="spellEnd"/>
      <w:r>
        <w:t xml:space="preserve"> </w:t>
      </w:r>
      <w:proofErr w:type="spellStart"/>
      <w:r>
        <w:t>kumpt</w:t>
      </w:r>
      <w:proofErr w:type="spellEnd"/>
      <w:r>
        <w:t xml:space="preserve"> zu dem </w:t>
      </w:r>
      <w:proofErr w:type="spellStart"/>
      <w:r>
        <w:t>vater</w:t>
      </w:r>
      <w:proofErr w:type="spellEnd"/>
      <w:r>
        <w:t xml:space="preserve"> dann durch mich / das ist durch mein leben / als vor gesprochen ist. Das ander </w:t>
      </w:r>
      <w:proofErr w:type="spellStart"/>
      <w:r>
        <w:t>wort</w:t>
      </w:r>
      <w:proofErr w:type="spellEnd"/>
      <w:r>
        <w:t xml:space="preserve">. </w:t>
      </w:r>
      <w:proofErr w:type="spellStart"/>
      <w:r>
        <w:t>Niemant</w:t>
      </w:r>
      <w:proofErr w:type="spellEnd"/>
      <w:r>
        <w:t xml:space="preserve"> </w:t>
      </w:r>
      <w:proofErr w:type="spellStart"/>
      <w:r>
        <w:t>kumpt</w:t>
      </w:r>
      <w:proofErr w:type="spellEnd"/>
      <w:r>
        <w:t xml:space="preserve"> zu mir / das ist / das er sich des </w:t>
      </w:r>
      <w:proofErr w:type="spellStart"/>
      <w:r>
        <w:t>lebens</w:t>
      </w:r>
      <w:proofErr w:type="spellEnd"/>
      <w:r>
        <w:t xml:space="preserve"> </w:t>
      </w:r>
      <w:proofErr w:type="spellStart"/>
      <w:r>
        <w:t>annem</w:t>
      </w:r>
      <w:proofErr w:type="spellEnd"/>
      <w:r>
        <w:t xml:space="preserve"> und mir </w:t>
      </w:r>
      <w:proofErr w:type="spellStart"/>
      <w:r>
        <w:t>nachvolg</w:t>
      </w:r>
      <w:proofErr w:type="spellEnd"/>
      <w:r>
        <w:t xml:space="preserve"> / er </w:t>
      </w:r>
      <w:proofErr w:type="spellStart"/>
      <w:r>
        <w:t>werd</w:t>
      </w:r>
      <w:proofErr w:type="spellEnd"/>
      <w:r>
        <w:t xml:space="preserve"> dann </w:t>
      </w:r>
      <w:proofErr w:type="spellStart"/>
      <w:r>
        <w:t>beruert</w:t>
      </w:r>
      <w:proofErr w:type="spellEnd"/>
      <w:r>
        <w:t xml:space="preserve"> und gezogen von dem </w:t>
      </w:r>
      <w:proofErr w:type="spellStart"/>
      <w:r>
        <w:t>vater</w:t>
      </w:r>
      <w:proofErr w:type="spellEnd"/>
      <w:r>
        <w:t xml:space="preserve"> / das ist von dem </w:t>
      </w:r>
      <w:proofErr w:type="spellStart"/>
      <w:r>
        <w:t>ainfaeltigen</w:t>
      </w:r>
      <w:proofErr w:type="spellEnd"/>
      <w:r>
        <w:t xml:space="preserve"> gut / und </w:t>
      </w:r>
      <w:proofErr w:type="spellStart"/>
      <w:r>
        <w:t>volkommen</w:t>
      </w:r>
      <w:proofErr w:type="spellEnd"/>
      <w:r>
        <w:t xml:space="preserve">. Davon Paulus spricht. Wenn das </w:t>
      </w:r>
      <w:proofErr w:type="spellStart"/>
      <w:r>
        <w:t>volkommen</w:t>
      </w:r>
      <w:proofErr w:type="spellEnd"/>
      <w:r>
        <w:t xml:space="preserve"> </w:t>
      </w:r>
      <w:proofErr w:type="spellStart"/>
      <w:r>
        <w:t>kumpt</w:t>
      </w:r>
      <w:proofErr w:type="spellEnd"/>
      <w:r>
        <w:t xml:space="preserve"> so </w:t>
      </w:r>
      <w:proofErr w:type="spellStart"/>
      <w:r>
        <w:t>wirt</w:t>
      </w:r>
      <w:proofErr w:type="spellEnd"/>
      <w:r>
        <w:t xml:space="preserve"> das </w:t>
      </w:r>
      <w:proofErr w:type="spellStart"/>
      <w:r>
        <w:t>getailet</w:t>
      </w:r>
      <w:proofErr w:type="spellEnd"/>
      <w:r>
        <w:t xml:space="preserve"> alles </w:t>
      </w:r>
      <w:proofErr w:type="spellStart"/>
      <w:r>
        <w:t>außgewuestet</w:t>
      </w:r>
      <w:proofErr w:type="spellEnd"/>
      <w:r>
        <w:t xml:space="preserve">. das </w:t>
      </w:r>
      <w:proofErr w:type="spellStart"/>
      <w:r>
        <w:t>maint</w:t>
      </w:r>
      <w:proofErr w:type="spellEnd"/>
      <w:r>
        <w:t xml:space="preserve"> er also. In welchem </w:t>
      </w:r>
      <w:proofErr w:type="spellStart"/>
      <w:r>
        <w:t>menschen</w:t>
      </w:r>
      <w:proofErr w:type="spellEnd"/>
      <w:r>
        <w:t xml:space="preserve"> </w:t>
      </w:r>
      <w:proofErr w:type="spellStart"/>
      <w:r>
        <w:t>dasselb</w:t>
      </w:r>
      <w:proofErr w:type="spellEnd"/>
      <w:r>
        <w:t xml:space="preserve"> </w:t>
      </w:r>
      <w:proofErr w:type="spellStart"/>
      <w:r>
        <w:t>volkommen</w:t>
      </w:r>
      <w:proofErr w:type="spellEnd"/>
      <w:r>
        <w:t xml:space="preserve"> erkannt / befunden / und </w:t>
      </w:r>
      <w:proofErr w:type="spellStart"/>
      <w:r>
        <w:t>geschmackt</w:t>
      </w:r>
      <w:proofErr w:type="spellEnd"/>
      <w:r>
        <w:t xml:space="preserve"> </w:t>
      </w:r>
      <w:proofErr w:type="spellStart"/>
      <w:r>
        <w:t>wirt</w:t>
      </w:r>
      <w:proofErr w:type="spellEnd"/>
      <w:r>
        <w:t xml:space="preserve"> als </w:t>
      </w:r>
      <w:proofErr w:type="spellStart"/>
      <w:r>
        <w:t>vil</w:t>
      </w:r>
      <w:proofErr w:type="spellEnd"/>
      <w:r>
        <w:t xml:space="preserve"> es </w:t>
      </w:r>
      <w:proofErr w:type="spellStart"/>
      <w:r>
        <w:t>müglich</w:t>
      </w:r>
      <w:proofErr w:type="spellEnd"/>
      <w:r>
        <w:t xml:space="preserve"> ist in der zeit / den </w:t>
      </w:r>
      <w:proofErr w:type="spellStart"/>
      <w:r>
        <w:t>duncken</w:t>
      </w:r>
      <w:proofErr w:type="spellEnd"/>
      <w:r>
        <w:t xml:space="preserve"> alle geschaffene ding nichts sein gegen </w:t>
      </w:r>
      <w:proofErr w:type="spellStart"/>
      <w:r>
        <w:t>disem</w:t>
      </w:r>
      <w:proofErr w:type="spellEnd"/>
      <w:r>
        <w:t xml:space="preserve"> </w:t>
      </w:r>
      <w:proofErr w:type="spellStart"/>
      <w:r>
        <w:t>volkommen</w:t>
      </w:r>
      <w:proofErr w:type="spellEnd"/>
      <w:r>
        <w:t xml:space="preserve"> / als es auch in der </w:t>
      </w:r>
      <w:proofErr w:type="spellStart"/>
      <w:r>
        <w:t>warhait</w:t>
      </w:r>
      <w:proofErr w:type="spellEnd"/>
      <w:r>
        <w:t xml:space="preserve"> ist / wann </w:t>
      </w:r>
      <w:proofErr w:type="spellStart"/>
      <w:r>
        <w:t>außwendig</w:t>
      </w:r>
      <w:proofErr w:type="spellEnd"/>
      <w:r>
        <w:t xml:space="preserve"> dem </w:t>
      </w:r>
      <w:proofErr w:type="spellStart"/>
      <w:r>
        <w:t>volkommen</w:t>
      </w:r>
      <w:proofErr w:type="spellEnd"/>
      <w:r>
        <w:t xml:space="preserve"> / und on es ist </w:t>
      </w:r>
      <w:proofErr w:type="spellStart"/>
      <w:r>
        <w:t>kain</w:t>
      </w:r>
      <w:proofErr w:type="spellEnd"/>
      <w:r>
        <w:t xml:space="preserve"> war gut noch war wesen. Wer denn das </w:t>
      </w:r>
      <w:proofErr w:type="spellStart"/>
      <w:r>
        <w:t>volkommen</w:t>
      </w:r>
      <w:proofErr w:type="spellEnd"/>
      <w:r>
        <w:t xml:space="preserve"> hat oder erkennt und liebt / der hat und erkennt all und alles gut. Was </w:t>
      </w:r>
      <w:proofErr w:type="spellStart"/>
      <w:r>
        <w:t>solt</w:t>
      </w:r>
      <w:proofErr w:type="spellEnd"/>
      <w:r>
        <w:t xml:space="preserve"> </w:t>
      </w:r>
      <w:proofErr w:type="spellStart"/>
      <w:r>
        <w:t>jm</w:t>
      </w:r>
      <w:proofErr w:type="spellEnd"/>
      <w:r>
        <w:t xml:space="preserve"> denn </w:t>
      </w:r>
      <w:proofErr w:type="spellStart"/>
      <w:r>
        <w:t>meer</w:t>
      </w:r>
      <w:proofErr w:type="spellEnd"/>
      <w:r>
        <w:t xml:space="preserve"> oder anders / oder was sollten </w:t>
      </w:r>
      <w:proofErr w:type="spellStart"/>
      <w:r>
        <w:t>jm</w:t>
      </w:r>
      <w:proofErr w:type="spellEnd"/>
      <w:r>
        <w:t xml:space="preserve"> die </w:t>
      </w:r>
      <w:proofErr w:type="spellStart"/>
      <w:r>
        <w:t>tail</w:t>
      </w:r>
      <w:proofErr w:type="spellEnd"/>
      <w:r>
        <w:t xml:space="preserve"> / wann die </w:t>
      </w:r>
      <w:proofErr w:type="spellStart"/>
      <w:r>
        <w:t>tail</w:t>
      </w:r>
      <w:proofErr w:type="spellEnd"/>
      <w:r>
        <w:t xml:space="preserve"> alle in dem </w:t>
      </w:r>
      <w:proofErr w:type="spellStart"/>
      <w:r>
        <w:t>volkommen</w:t>
      </w:r>
      <w:proofErr w:type="spellEnd"/>
      <w:r>
        <w:t xml:space="preserve"> </w:t>
      </w:r>
      <w:proofErr w:type="spellStart"/>
      <w:r>
        <w:t>verainiget</w:t>
      </w:r>
      <w:proofErr w:type="spellEnd"/>
      <w:r>
        <w:t xml:space="preserve"> </w:t>
      </w:r>
      <w:proofErr w:type="spellStart"/>
      <w:r>
        <w:t>seind</w:t>
      </w:r>
      <w:proofErr w:type="spellEnd"/>
      <w:r>
        <w:t xml:space="preserve"> in </w:t>
      </w:r>
      <w:proofErr w:type="spellStart"/>
      <w:r>
        <w:t>ainem</w:t>
      </w:r>
      <w:proofErr w:type="spellEnd"/>
      <w:r>
        <w:t xml:space="preserve"> wesen. </w:t>
      </w:r>
    </w:p>
    <w:p w14:paraId="7F7F2F22" w14:textId="77777777" w:rsidR="00243995" w:rsidRDefault="00243995" w:rsidP="00243995">
      <w:pPr>
        <w:pStyle w:val="berschrift2"/>
      </w:pPr>
      <w:r>
        <w:t>Das LV Capitel</w:t>
      </w:r>
    </w:p>
    <w:p w14:paraId="4D40263C" w14:textId="77777777" w:rsidR="00243995" w:rsidRDefault="00243995" w:rsidP="00243995">
      <w:pPr>
        <w:pStyle w:val="StandardWeb"/>
      </w:pPr>
      <w:r>
        <w:t xml:space="preserve">Was hie gesagt ist das </w:t>
      </w:r>
      <w:proofErr w:type="spellStart"/>
      <w:r>
        <w:t>gehoert</w:t>
      </w:r>
      <w:proofErr w:type="spellEnd"/>
      <w:r>
        <w:t xml:space="preserve"> alles </w:t>
      </w:r>
      <w:proofErr w:type="spellStart"/>
      <w:r>
        <w:t>außwendigem</w:t>
      </w:r>
      <w:proofErr w:type="spellEnd"/>
      <w:r>
        <w:t xml:space="preserve"> leben zu / und ist </w:t>
      </w:r>
      <w:proofErr w:type="spellStart"/>
      <w:r>
        <w:t>ain</w:t>
      </w:r>
      <w:proofErr w:type="spellEnd"/>
      <w:r>
        <w:t xml:space="preserve"> weg und </w:t>
      </w:r>
      <w:proofErr w:type="spellStart"/>
      <w:r>
        <w:t>ain</w:t>
      </w:r>
      <w:proofErr w:type="spellEnd"/>
      <w:r>
        <w:t xml:space="preserve"> gang zu </w:t>
      </w:r>
      <w:proofErr w:type="spellStart"/>
      <w:r>
        <w:t>aim</w:t>
      </w:r>
      <w:proofErr w:type="spellEnd"/>
      <w:r>
        <w:t xml:space="preserve"> warn inwendigen leben / und das </w:t>
      </w:r>
      <w:proofErr w:type="spellStart"/>
      <w:r>
        <w:t>innwenndig</w:t>
      </w:r>
      <w:proofErr w:type="spellEnd"/>
      <w:r>
        <w:t xml:space="preserve"> hebt an nach </w:t>
      </w:r>
      <w:proofErr w:type="spellStart"/>
      <w:r>
        <w:t>disem</w:t>
      </w:r>
      <w:proofErr w:type="spellEnd"/>
      <w:r>
        <w:t xml:space="preserve">. Wenn der </w:t>
      </w:r>
      <w:proofErr w:type="spellStart"/>
      <w:r>
        <w:t>mensch</w:t>
      </w:r>
      <w:proofErr w:type="spellEnd"/>
      <w:r>
        <w:t xml:space="preserve"> schmecken </w:t>
      </w:r>
      <w:proofErr w:type="spellStart"/>
      <w:r>
        <w:t>wirt</w:t>
      </w:r>
      <w:proofErr w:type="spellEnd"/>
      <w:r>
        <w:t xml:space="preserve"> das </w:t>
      </w:r>
      <w:proofErr w:type="spellStart"/>
      <w:r>
        <w:t>volkommen</w:t>
      </w:r>
      <w:proofErr w:type="spellEnd"/>
      <w:r>
        <w:t xml:space="preserve"> / als es </w:t>
      </w:r>
      <w:proofErr w:type="spellStart"/>
      <w:r>
        <w:t>müglich</w:t>
      </w:r>
      <w:proofErr w:type="spellEnd"/>
      <w:r>
        <w:t xml:space="preserve"> ist / so werden alle geschaffne ding dem </w:t>
      </w:r>
      <w:proofErr w:type="spellStart"/>
      <w:r>
        <w:t>menschen</w:t>
      </w:r>
      <w:proofErr w:type="spellEnd"/>
      <w:r>
        <w:t xml:space="preserve"> zu nicht / und auch der </w:t>
      </w:r>
      <w:proofErr w:type="spellStart"/>
      <w:r>
        <w:t>mensch</w:t>
      </w:r>
      <w:proofErr w:type="spellEnd"/>
      <w:r>
        <w:t xml:space="preserve"> selber. Und so man erkennet in der </w:t>
      </w:r>
      <w:proofErr w:type="spellStart"/>
      <w:r>
        <w:t>warhait</w:t>
      </w:r>
      <w:proofErr w:type="spellEnd"/>
      <w:r>
        <w:t xml:space="preserve"> </w:t>
      </w:r>
      <w:proofErr w:type="spellStart"/>
      <w:r>
        <w:t>daz</w:t>
      </w:r>
      <w:proofErr w:type="spellEnd"/>
      <w:r>
        <w:t xml:space="preserve"> das </w:t>
      </w:r>
      <w:proofErr w:type="spellStart"/>
      <w:r>
        <w:t>volkommen</w:t>
      </w:r>
      <w:proofErr w:type="spellEnd"/>
      <w:r>
        <w:t xml:space="preserve"> </w:t>
      </w:r>
      <w:proofErr w:type="spellStart"/>
      <w:r>
        <w:t>allain</w:t>
      </w:r>
      <w:proofErr w:type="spellEnd"/>
      <w:r>
        <w:t xml:space="preserve"> all ist / und über all / so </w:t>
      </w:r>
      <w:proofErr w:type="spellStart"/>
      <w:r>
        <w:t>volgt</w:t>
      </w:r>
      <w:proofErr w:type="spellEnd"/>
      <w:r>
        <w:t xml:space="preserve"> von not darnach das man demselben </w:t>
      </w:r>
      <w:proofErr w:type="spellStart"/>
      <w:r>
        <w:t>volkommen</w:t>
      </w:r>
      <w:proofErr w:type="spellEnd"/>
      <w:r>
        <w:t xml:space="preserve"> </w:t>
      </w:r>
      <w:proofErr w:type="spellStart"/>
      <w:r>
        <w:t>allain</w:t>
      </w:r>
      <w:proofErr w:type="spellEnd"/>
      <w:r>
        <w:t xml:space="preserve"> alles guten bekennen muß / und </w:t>
      </w:r>
      <w:proofErr w:type="spellStart"/>
      <w:r>
        <w:t>kainer</w:t>
      </w:r>
      <w:proofErr w:type="spellEnd"/>
      <w:r>
        <w:t xml:space="preserve"> </w:t>
      </w:r>
      <w:proofErr w:type="spellStart"/>
      <w:r>
        <w:t>creaturn</w:t>
      </w:r>
      <w:proofErr w:type="spellEnd"/>
      <w:r>
        <w:t xml:space="preserve"> / als des </w:t>
      </w:r>
      <w:proofErr w:type="spellStart"/>
      <w:r>
        <w:t>wesens</w:t>
      </w:r>
      <w:proofErr w:type="spellEnd"/>
      <w:r>
        <w:t xml:space="preserve"> / </w:t>
      </w:r>
      <w:proofErr w:type="spellStart"/>
      <w:r>
        <w:t>lebens</w:t>
      </w:r>
      <w:proofErr w:type="spellEnd"/>
      <w:r>
        <w:t xml:space="preserve"> </w:t>
      </w:r>
      <w:proofErr w:type="spellStart"/>
      <w:r>
        <w:t>erkennens</w:t>
      </w:r>
      <w:proofErr w:type="spellEnd"/>
      <w:r>
        <w:t xml:space="preserve"> / </w:t>
      </w:r>
      <w:proofErr w:type="spellStart"/>
      <w:r>
        <w:t>wissens</w:t>
      </w:r>
      <w:proofErr w:type="spellEnd"/>
      <w:r>
        <w:t xml:space="preserve"> / </w:t>
      </w:r>
      <w:proofErr w:type="spellStart"/>
      <w:r>
        <w:t>vermügens</w:t>
      </w:r>
      <w:proofErr w:type="spellEnd"/>
      <w:r>
        <w:t xml:space="preserve"> / und deßgleichen. Und darnach </w:t>
      </w:r>
      <w:proofErr w:type="spellStart"/>
      <w:r>
        <w:t>volget</w:t>
      </w:r>
      <w:proofErr w:type="spellEnd"/>
      <w:r>
        <w:t xml:space="preserve"> / das der </w:t>
      </w:r>
      <w:proofErr w:type="spellStart"/>
      <w:r>
        <w:t>mensch</w:t>
      </w:r>
      <w:proofErr w:type="spellEnd"/>
      <w:r>
        <w:t xml:space="preserve"> sich nichts </w:t>
      </w:r>
      <w:proofErr w:type="spellStart"/>
      <w:r>
        <w:t>annympt</w:t>
      </w:r>
      <w:proofErr w:type="spellEnd"/>
      <w:r>
        <w:t xml:space="preserve"> / weder </w:t>
      </w:r>
      <w:proofErr w:type="spellStart"/>
      <w:r>
        <w:t>lebens</w:t>
      </w:r>
      <w:proofErr w:type="spellEnd"/>
      <w:r>
        <w:t xml:space="preserve"> / noch </w:t>
      </w:r>
      <w:proofErr w:type="spellStart"/>
      <w:r>
        <w:t>wesens</w:t>
      </w:r>
      <w:proofErr w:type="spellEnd"/>
      <w:r>
        <w:t xml:space="preserve"> / </w:t>
      </w:r>
      <w:proofErr w:type="spellStart"/>
      <w:r>
        <w:t>vermügens</w:t>
      </w:r>
      <w:proofErr w:type="spellEnd"/>
      <w:r>
        <w:t xml:space="preserve"> / </w:t>
      </w:r>
      <w:proofErr w:type="spellStart"/>
      <w:r>
        <w:t>wissens</w:t>
      </w:r>
      <w:proofErr w:type="spellEnd"/>
      <w:r>
        <w:t xml:space="preserve"> / </w:t>
      </w:r>
      <w:proofErr w:type="spellStart"/>
      <w:r>
        <w:t>thuns</w:t>
      </w:r>
      <w:proofErr w:type="spellEnd"/>
      <w:r>
        <w:t xml:space="preserve"> und </w:t>
      </w:r>
      <w:proofErr w:type="spellStart"/>
      <w:r>
        <w:t>lassens</w:t>
      </w:r>
      <w:proofErr w:type="spellEnd"/>
      <w:r>
        <w:t xml:space="preserve"> / noch alles des das man gut </w:t>
      </w:r>
      <w:proofErr w:type="spellStart"/>
      <w:r>
        <w:t>genennen</w:t>
      </w:r>
      <w:proofErr w:type="spellEnd"/>
      <w:r>
        <w:t xml:space="preserve"> mag / Und also </w:t>
      </w:r>
      <w:proofErr w:type="spellStart"/>
      <w:r>
        <w:t>wirt</w:t>
      </w:r>
      <w:proofErr w:type="spellEnd"/>
      <w:r>
        <w:t xml:space="preserve"> der </w:t>
      </w:r>
      <w:proofErr w:type="spellStart"/>
      <w:r>
        <w:t>mensch</w:t>
      </w:r>
      <w:proofErr w:type="spellEnd"/>
      <w:r>
        <w:t xml:space="preserve"> als arm / und </w:t>
      </w:r>
      <w:proofErr w:type="spellStart"/>
      <w:r>
        <w:t>wirt</w:t>
      </w:r>
      <w:proofErr w:type="spellEnd"/>
      <w:r>
        <w:t xml:space="preserve"> auch in </w:t>
      </w:r>
      <w:proofErr w:type="spellStart"/>
      <w:r>
        <w:t>jmselb</w:t>
      </w:r>
      <w:proofErr w:type="spellEnd"/>
      <w:r>
        <w:t xml:space="preserve"> zu nicht / und in </w:t>
      </w:r>
      <w:proofErr w:type="spellStart"/>
      <w:r>
        <w:t>jm</w:t>
      </w:r>
      <w:proofErr w:type="spellEnd"/>
      <w:r>
        <w:t xml:space="preserve"> </w:t>
      </w:r>
      <w:proofErr w:type="spellStart"/>
      <w:r>
        <w:t>unnd</w:t>
      </w:r>
      <w:proofErr w:type="spellEnd"/>
      <w:r>
        <w:t xml:space="preserve"> mit </w:t>
      </w:r>
      <w:proofErr w:type="spellStart"/>
      <w:r>
        <w:t>jm</w:t>
      </w:r>
      <w:proofErr w:type="spellEnd"/>
      <w:r>
        <w:t xml:space="preserve"> alles </w:t>
      </w:r>
      <w:proofErr w:type="spellStart"/>
      <w:r>
        <w:t>icht</w:t>
      </w:r>
      <w:proofErr w:type="spellEnd"/>
      <w:r>
        <w:t xml:space="preserve"> / das ist alle geschaffne ding. Und so allererst hebt sich an </w:t>
      </w:r>
      <w:proofErr w:type="spellStart"/>
      <w:r>
        <w:t>ain</w:t>
      </w:r>
      <w:proofErr w:type="spellEnd"/>
      <w:r>
        <w:t xml:space="preserve"> war inwendig leben / und denn für </w:t>
      </w:r>
      <w:proofErr w:type="spellStart"/>
      <w:r>
        <w:t>baß</w:t>
      </w:r>
      <w:proofErr w:type="spellEnd"/>
      <w:r>
        <w:t xml:space="preserve"> </w:t>
      </w:r>
      <w:proofErr w:type="spellStart"/>
      <w:r>
        <w:t>meer</w:t>
      </w:r>
      <w:proofErr w:type="spellEnd"/>
      <w:r>
        <w:t xml:space="preserve"> </w:t>
      </w:r>
      <w:proofErr w:type="spellStart"/>
      <w:r>
        <w:t>wirt</w:t>
      </w:r>
      <w:proofErr w:type="spellEnd"/>
      <w:r>
        <w:t xml:space="preserve"> </w:t>
      </w:r>
      <w:proofErr w:type="spellStart"/>
      <w:r>
        <w:t>got</w:t>
      </w:r>
      <w:proofErr w:type="spellEnd"/>
      <w:r>
        <w:t xml:space="preserve"> </w:t>
      </w:r>
      <w:proofErr w:type="spellStart"/>
      <w:r>
        <w:t>selb</w:t>
      </w:r>
      <w:proofErr w:type="spellEnd"/>
      <w:r>
        <w:t xml:space="preserve"> der </w:t>
      </w:r>
      <w:proofErr w:type="spellStart"/>
      <w:r>
        <w:t>mensch</w:t>
      </w:r>
      <w:proofErr w:type="spellEnd"/>
      <w:r>
        <w:t xml:space="preserve"> / also das da nicht </w:t>
      </w:r>
      <w:proofErr w:type="spellStart"/>
      <w:r>
        <w:t>mer</w:t>
      </w:r>
      <w:proofErr w:type="spellEnd"/>
      <w:r>
        <w:t xml:space="preserve"> ist das </w:t>
      </w:r>
      <w:proofErr w:type="spellStart"/>
      <w:r>
        <w:t>nit</w:t>
      </w:r>
      <w:proofErr w:type="spellEnd"/>
      <w:r>
        <w:t xml:space="preserve"> </w:t>
      </w:r>
      <w:proofErr w:type="spellStart"/>
      <w:r>
        <w:t>got</w:t>
      </w:r>
      <w:proofErr w:type="spellEnd"/>
      <w:r>
        <w:t xml:space="preserve"> oder </w:t>
      </w:r>
      <w:proofErr w:type="spellStart"/>
      <w:r>
        <w:t>gotes</w:t>
      </w:r>
      <w:proofErr w:type="spellEnd"/>
      <w:r>
        <w:t xml:space="preserve"> sey / und auch das da nichts ist das sich </w:t>
      </w:r>
      <w:proofErr w:type="spellStart"/>
      <w:r>
        <w:t>ichts</w:t>
      </w:r>
      <w:proofErr w:type="spellEnd"/>
      <w:r>
        <w:t xml:space="preserve"> </w:t>
      </w:r>
      <w:proofErr w:type="spellStart"/>
      <w:r>
        <w:t>anneme</w:t>
      </w:r>
      <w:proofErr w:type="spellEnd"/>
      <w:r>
        <w:t xml:space="preserve"> / So ist und lebt / erkennt / vermag / liebt / will / thut und laßt </w:t>
      </w:r>
      <w:proofErr w:type="spellStart"/>
      <w:r>
        <w:t>got</w:t>
      </w:r>
      <w:proofErr w:type="spellEnd"/>
      <w:r>
        <w:t xml:space="preserve"> / das ist / das ewig </w:t>
      </w:r>
      <w:proofErr w:type="spellStart"/>
      <w:r>
        <w:t>ain</w:t>
      </w:r>
      <w:proofErr w:type="spellEnd"/>
      <w:r>
        <w:t xml:space="preserve"> </w:t>
      </w:r>
      <w:proofErr w:type="spellStart"/>
      <w:r>
        <w:t>volkommen</w:t>
      </w:r>
      <w:proofErr w:type="spellEnd"/>
      <w:r>
        <w:t xml:space="preserve"> </w:t>
      </w:r>
      <w:proofErr w:type="spellStart"/>
      <w:r>
        <w:t>allain</w:t>
      </w:r>
      <w:proofErr w:type="spellEnd"/>
      <w:r>
        <w:t xml:space="preserve">. Und also </w:t>
      </w:r>
      <w:proofErr w:type="spellStart"/>
      <w:r>
        <w:t>solt</w:t>
      </w:r>
      <w:proofErr w:type="spellEnd"/>
      <w:r>
        <w:t xml:space="preserve"> es in der </w:t>
      </w:r>
      <w:proofErr w:type="spellStart"/>
      <w:r>
        <w:t>warhait</w:t>
      </w:r>
      <w:proofErr w:type="spellEnd"/>
      <w:r>
        <w:t xml:space="preserve"> sein / und </w:t>
      </w:r>
      <w:proofErr w:type="spellStart"/>
      <w:r>
        <w:t>wa</w:t>
      </w:r>
      <w:proofErr w:type="spellEnd"/>
      <w:r>
        <w:t xml:space="preserve"> es anders ist da </w:t>
      </w:r>
      <w:proofErr w:type="spellStart"/>
      <w:r>
        <w:t>moecht</w:t>
      </w:r>
      <w:proofErr w:type="spellEnd"/>
      <w:r>
        <w:t xml:space="preserve"> </w:t>
      </w:r>
      <w:proofErr w:type="spellStart"/>
      <w:r>
        <w:t>jm</w:t>
      </w:r>
      <w:proofErr w:type="spellEnd"/>
      <w:r>
        <w:t xml:space="preserve"> </w:t>
      </w:r>
      <w:proofErr w:type="spellStart"/>
      <w:r>
        <w:t>wol</w:t>
      </w:r>
      <w:proofErr w:type="spellEnd"/>
      <w:r>
        <w:t xml:space="preserve"> </w:t>
      </w:r>
      <w:proofErr w:type="spellStart"/>
      <w:r>
        <w:t>baß</w:t>
      </w:r>
      <w:proofErr w:type="spellEnd"/>
      <w:r>
        <w:t xml:space="preserve"> und rechter sein. Auch ists </w:t>
      </w:r>
      <w:proofErr w:type="spellStart"/>
      <w:r>
        <w:t>ain</w:t>
      </w:r>
      <w:proofErr w:type="spellEnd"/>
      <w:r>
        <w:t xml:space="preserve"> gut </w:t>
      </w:r>
      <w:proofErr w:type="spellStart"/>
      <w:r>
        <w:t>werck</w:t>
      </w:r>
      <w:proofErr w:type="spellEnd"/>
      <w:r>
        <w:t xml:space="preserve"> und </w:t>
      </w:r>
      <w:proofErr w:type="spellStart"/>
      <w:r>
        <w:t>zugang</w:t>
      </w:r>
      <w:proofErr w:type="spellEnd"/>
      <w:r>
        <w:t xml:space="preserve"> das man </w:t>
      </w:r>
      <w:proofErr w:type="spellStart"/>
      <w:r>
        <w:t>warneme</w:t>
      </w:r>
      <w:proofErr w:type="spellEnd"/>
      <w:r>
        <w:t xml:space="preserve"> </w:t>
      </w:r>
      <w:proofErr w:type="spellStart"/>
      <w:r>
        <w:t>daz</w:t>
      </w:r>
      <w:proofErr w:type="spellEnd"/>
      <w:r>
        <w:t xml:space="preserve"> das </w:t>
      </w:r>
      <w:proofErr w:type="spellStart"/>
      <w:r>
        <w:t>best</w:t>
      </w:r>
      <w:proofErr w:type="spellEnd"/>
      <w:r>
        <w:t xml:space="preserve"> das liebst sey / und das man das </w:t>
      </w:r>
      <w:proofErr w:type="spellStart"/>
      <w:r>
        <w:t>best</w:t>
      </w:r>
      <w:proofErr w:type="spellEnd"/>
      <w:r>
        <w:t xml:space="preserve"> </w:t>
      </w:r>
      <w:proofErr w:type="spellStart"/>
      <w:r>
        <w:t>erwoele</w:t>
      </w:r>
      <w:proofErr w:type="spellEnd"/>
      <w:r>
        <w:t xml:space="preserve"> / und sich </w:t>
      </w:r>
      <w:proofErr w:type="spellStart"/>
      <w:r>
        <w:t>dartzu</w:t>
      </w:r>
      <w:proofErr w:type="spellEnd"/>
      <w:r>
        <w:t xml:space="preserve"> halte / und sich damit </w:t>
      </w:r>
      <w:proofErr w:type="spellStart"/>
      <w:r>
        <w:t>verainig</w:t>
      </w:r>
      <w:proofErr w:type="spellEnd"/>
      <w:r>
        <w:t xml:space="preserve">. Zum ersten in den </w:t>
      </w:r>
      <w:proofErr w:type="spellStart"/>
      <w:r>
        <w:t>creaturn</w:t>
      </w:r>
      <w:proofErr w:type="spellEnd"/>
      <w:r>
        <w:t xml:space="preserve">. Was ist aber das </w:t>
      </w:r>
      <w:proofErr w:type="spellStart"/>
      <w:r>
        <w:t>best</w:t>
      </w:r>
      <w:proofErr w:type="spellEnd"/>
      <w:r>
        <w:t xml:space="preserve"> in den </w:t>
      </w:r>
      <w:proofErr w:type="spellStart"/>
      <w:r>
        <w:t>creaturen</w:t>
      </w:r>
      <w:proofErr w:type="spellEnd"/>
      <w:r>
        <w:t xml:space="preserve">? Das </w:t>
      </w:r>
      <w:proofErr w:type="spellStart"/>
      <w:r>
        <w:t>merckt</w:t>
      </w:r>
      <w:proofErr w:type="spellEnd"/>
      <w:r>
        <w:t xml:space="preserve">. </w:t>
      </w:r>
      <w:proofErr w:type="spellStart"/>
      <w:r>
        <w:t>Wa</w:t>
      </w:r>
      <w:proofErr w:type="spellEnd"/>
      <w:r>
        <w:t xml:space="preserve"> das ewig </w:t>
      </w:r>
      <w:proofErr w:type="spellStart"/>
      <w:r>
        <w:t>volkommen</w:t>
      </w:r>
      <w:proofErr w:type="spellEnd"/>
      <w:r>
        <w:t xml:space="preserve"> gut / und das sein das </w:t>
      </w:r>
      <w:proofErr w:type="spellStart"/>
      <w:r>
        <w:t>jm</w:t>
      </w:r>
      <w:proofErr w:type="spellEnd"/>
      <w:r>
        <w:t xml:space="preserve"> </w:t>
      </w:r>
      <w:proofErr w:type="spellStart"/>
      <w:r>
        <w:t>zugehoert</w:t>
      </w:r>
      <w:proofErr w:type="spellEnd"/>
      <w:r>
        <w:t xml:space="preserve"> aller maist scheint / </w:t>
      </w:r>
      <w:proofErr w:type="spellStart"/>
      <w:r>
        <w:t>würckt</w:t>
      </w:r>
      <w:proofErr w:type="spellEnd"/>
      <w:r>
        <w:t xml:space="preserve"> / erkannt und geliebet </w:t>
      </w:r>
      <w:proofErr w:type="spellStart"/>
      <w:r>
        <w:t>wirt</w:t>
      </w:r>
      <w:proofErr w:type="spellEnd"/>
      <w:r>
        <w:t xml:space="preserve">. Was ist aber das das </w:t>
      </w:r>
      <w:proofErr w:type="spellStart"/>
      <w:r>
        <w:t>gotes</w:t>
      </w:r>
      <w:proofErr w:type="spellEnd"/>
      <w:r>
        <w:t xml:space="preserve"> ist / und </w:t>
      </w:r>
      <w:proofErr w:type="spellStart"/>
      <w:r>
        <w:t>jm</w:t>
      </w:r>
      <w:proofErr w:type="spellEnd"/>
      <w:r>
        <w:t xml:space="preserve"> </w:t>
      </w:r>
      <w:proofErr w:type="spellStart"/>
      <w:r>
        <w:t>zugehoert</w:t>
      </w:r>
      <w:proofErr w:type="spellEnd"/>
      <w:r>
        <w:t xml:space="preserve">? Ich sprich. Es ist alles da / das man von recht / und mit </w:t>
      </w:r>
      <w:proofErr w:type="spellStart"/>
      <w:r>
        <w:t>warhait</w:t>
      </w:r>
      <w:proofErr w:type="spellEnd"/>
      <w:r>
        <w:t xml:space="preserve"> gut </w:t>
      </w:r>
      <w:proofErr w:type="spellStart"/>
      <w:r>
        <w:t>haißt</w:t>
      </w:r>
      <w:proofErr w:type="spellEnd"/>
      <w:r>
        <w:t xml:space="preserve"> und nennen mag. Sich wenn man sich also in den </w:t>
      </w:r>
      <w:proofErr w:type="spellStart"/>
      <w:r>
        <w:t>creaturn</w:t>
      </w:r>
      <w:proofErr w:type="spellEnd"/>
      <w:r>
        <w:t xml:space="preserve"> zu dem besten </w:t>
      </w:r>
      <w:proofErr w:type="spellStart"/>
      <w:r>
        <w:t>helt</w:t>
      </w:r>
      <w:proofErr w:type="spellEnd"/>
      <w:r>
        <w:t xml:space="preserve"> das man erkennen mag / und dabey bleibt und </w:t>
      </w:r>
      <w:proofErr w:type="spellStart"/>
      <w:r>
        <w:t>nit</w:t>
      </w:r>
      <w:proofErr w:type="spellEnd"/>
      <w:r>
        <w:t xml:space="preserve"> </w:t>
      </w:r>
      <w:proofErr w:type="spellStart"/>
      <w:r>
        <w:t>hindersich</w:t>
      </w:r>
      <w:proofErr w:type="spellEnd"/>
      <w:r>
        <w:t xml:space="preserve"> </w:t>
      </w:r>
      <w:proofErr w:type="spellStart"/>
      <w:r>
        <w:t>geet</w:t>
      </w:r>
      <w:proofErr w:type="spellEnd"/>
      <w:r>
        <w:t xml:space="preserve"> / der </w:t>
      </w:r>
      <w:proofErr w:type="spellStart"/>
      <w:r>
        <w:t>kumpt</w:t>
      </w:r>
      <w:proofErr w:type="spellEnd"/>
      <w:r>
        <w:t xml:space="preserve"> aber zu </w:t>
      </w:r>
      <w:proofErr w:type="spellStart"/>
      <w:r>
        <w:t>aim</w:t>
      </w:r>
      <w:proofErr w:type="spellEnd"/>
      <w:r>
        <w:t xml:space="preserve"> bessern / und aber zu </w:t>
      </w:r>
      <w:proofErr w:type="spellStart"/>
      <w:r>
        <w:t>aim</w:t>
      </w:r>
      <w:proofErr w:type="spellEnd"/>
      <w:r>
        <w:t xml:space="preserve"> noch bessern / also lang das der </w:t>
      </w:r>
      <w:proofErr w:type="spellStart"/>
      <w:r>
        <w:t>mensch</w:t>
      </w:r>
      <w:proofErr w:type="spellEnd"/>
      <w:r>
        <w:t xml:space="preserve"> erkennt und schmeckt </w:t>
      </w:r>
      <w:proofErr w:type="spellStart"/>
      <w:r>
        <w:t>daz</w:t>
      </w:r>
      <w:proofErr w:type="spellEnd"/>
      <w:r>
        <w:t xml:space="preserve"> das ewig / </w:t>
      </w:r>
      <w:proofErr w:type="spellStart"/>
      <w:r>
        <w:t>ain</w:t>
      </w:r>
      <w:proofErr w:type="spellEnd"/>
      <w:r>
        <w:t xml:space="preserve"> / </w:t>
      </w:r>
      <w:proofErr w:type="spellStart"/>
      <w:r>
        <w:t>volkommen</w:t>
      </w:r>
      <w:proofErr w:type="spellEnd"/>
      <w:r>
        <w:t xml:space="preserve"> / on maß und on </w:t>
      </w:r>
      <w:proofErr w:type="spellStart"/>
      <w:r>
        <w:t>zal</w:t>
      </w:r>
      <w:proofErr w:type="spellEnd"/>
      <w:r>
        <w:t xml:space="preserve"> über alles geschaffen gut ist. </w:t>
      </w:r>
    </w:p>
    <w:p w14:paraId="3107A171" w14:textId="77777777" w:rsidR="00243995" w:rsidRDefault="00243995" w:rsidP="00243995">
      <w:pPr>
        <w:pStyle w:val="berschrift2"/>
      </w:pPr>
      <w:r>
        <w:t>Das LVI Capitel</w:t>
      </w:r>
    </w:p>
    <w:p w14:paraId="0CC93722" w14:textId="77777777" w:rsidR="00243995" w:rsidRDefault="00243995" w:rsidP="00243995">
      <w:pPr>
        <w:pStyle w:val="StandardWeb"/>
      </w:pPr>
      <w:r>
        <w:t xml:space="preserve">Sol nun das </w:t>
      </w:r>
      <w:proofErr w:type="spellStart"/>
      <w:r>
        <w:t>best</w:t>
      </w:r>
      <w:proofErr w:type="spellEnd"/>
      <w:r>
        <w:t xml:space="preserve"> das liebst sein / und </w:t>
      </w:r>
      <w:proofErr w:type="spellStart"/>
      <w:r>
        <w:t>volgt</w:t>
      </w:r>
      <w:proofErr w:type="spellEnd"/>
      <w:r>
        <w:t xml:space="preserve"> man demselben nach so </w:t>
      </w:r>
      <w:proofErr w:type="spellStart"/>
      <w:r>
        <w:t>sol</w:t>
      </w:r>
      <w:proofErr w:type="spellEnd"/>
      <w:r>
        <w:t xml:space="preserve"> das ewig </w:t>
      </w:r>
      <w:proofErr w:type="spellStart"/>
      <w:r>
        <w:t>ainig</w:t>
      </w:r>
      <w:proofErr w:type="spellEnd"/>
      <w:r>
        <w:t xml:space="preserve"> gut über alle / und </w:t>
      </w:r>
      <w:proofErr w:type="spellStart"/>
      <w:r>
        <w:t>allain</w:t>
      </w:r>
      <w:proofErr w:type="spellEnd"/>
      <w:r>
        <w:t xml:space="preserve"> lieb gehabt sein / Und das sich der </w:t>
      </w:r>
      <w:proofErr w:type="spellStart"/>
      <w:r>
        <w:t>mensch</w:t>
      </w:r>
      <w:proofErr w:type="spellEnd"/>
      <w:r>
        <w:t xml:space="preserve"> zu dem </w:t>
      </w:r>
      <w:proofErr w:type="spellStart"/>
      <w:r>
        <w:t>allain</w:t>
      </w:r>
      <w:proofErr w:type="spellEnd"/>
      <w:r>
        <w:t xml:space="preserve"> halte / und sich mit </w:t>
      </w:r>
      <w:proofErr w:type="spellStart"/>
      <w:r>
        <w:t>jm</w:t>
      </w:r>
      <w:proofErr w:type="spellEnd"/>
      <w:r>
        <w:t xml:space="preserve"> </w:t>
      </w:r>
      <w:proofErr w:type="spellStart"/>
      <w:r>
        <w:t>verainige</w:t>
      </w:r>
      <w:proofErr w:type="spellEnd"/>
      <w:r>
        <w:t xml:space="preserve"> als </w:t>
      </w:r>
      <w:proofErr w:type="spellStart"/>
      <w:r>
        <w:t>vil</w:t>
      </w:r>
      <w:proofErr w:type="spellEnd"/>
      <w:r>
        <w:t xml:space="preserve"> es </w:t>
      </w:r>
      <w:proofErr w:type="spellStart"/>
      <w:r>
        <w:t>müglich</w:t>
      </w:r>
      <w:proofErr w:type="spellEnd"/>
      <w:r>
        <w:t xml:space="preserve"> ist. Und </w:t>
      </w:r>
      <w:proofErr w:type="spellStart"/>
      <w:r>
        <w:t>sol</w:t>
      </w:r>
      <w:proofErr w:type="spellEnd"/>
      <w:r>
        <w:t xml:space="preserve"> man nu dem ewigen </w:t>
      </w:r>
      <w:proofErr w:type="spellStart"/>
      <w:r>
        <w:t>ainigen</w:t>
      </w:r>
      <w:proofErr w:type="spellEnd"/>
      <w:r>
        <w:t xml:space="preserve"> gut alles guts bekennen / als man von recht und in der </w:t>
      </w:r>
      <w:proofErr w:type="spellStart"/>
      <w:r>
        <w:t>warhait</w:t>
      </w:r>
      <w:proofErr w:type="spellEnd"/>
      <w:r>
        <w:t xml:space="preserve"> </w:t>
      </w:r>
      <w:proofErr w:type="spellStart"/>
      <w:r>
        <w:t>sol</w:t>
      </w:r>
      <w:proofErr w:type="spellEnd"/>
      <w:r>
        <w:t xml:space="preserve"> / so muß man </w:t>
      </w:r>
      <w:proofErr w:type="spellStart"/>
      <w:r>
        <w:t>jm</w:t>
      </w:r>
      <w:proofErr w:type="spellEnd"/>
      <w:r>
        <w:t xml:space="preserve"> auch von recht und in der </w:t>
      </w:r>
      <w:proofErr w:type="spellStart"/>
      <w:r>
        <w:t>warhait</w:t>
      </w:r>
      <w:proofErr w:type="spellEnd"/>
      <w:r>
        <w:t xml:space="preserve"> bekennen des </w:t>
      </w:r>
      <w:proofErr w:type="spellStart"/>
      <w:r>
        <w:t>anhebens</w:t>
      </w:r>
      <w:proofErr w:type="spellEnd"/>
      <w:r>
        <w:t xml:space="preserve"> und </w:t>
      </w:r>
      <w:proofErr w:type="spellStart"/>
      <w:r>
        <w:t>vorgangs</w:t>
      </w:r>
      <w:proofErr w:type="spellEnd"/>
      <w:r>
        <w:t xml:space="preserve"> / und zum end zu kommen / und muß </w:t>
      </w:r>
      <w:proofErr w:type="spellStart"/>
      <w:r>
        <w:t>jm</w:t>
      </w:r>
      <w:proofErr w:type="spellEnd"/>
      <w:r>
        <w:t xml:space="preserve"> auch desselben bekennen auch </w:t>
      </w:r>
      <w:proofErr w:type="spellStart"/>
      <w:r>
        <w:t>veryehen</w:t>
      </w:r>
      <w:proofErr w:type="spellEnd"/>
      <w:r>
        <w:t xml:space="preserve"> / </w:t>
      </w:r>
      <w:proofErr w:type="spellStart"/>
      <w:r>
        <w:t>allso</w:t>
      </w:r>
      <w:proofErr w:type="spellEnd"/>
      <w:r>
        <w:t xml:space="preserve"> das dem </w:t>
      </w:r>
      <w:proofErr w:type="spellStart"/>
      <w:r>
        <w:t>menschen</w:t>
      </w:r>
      <w:proofErr w:type="spellEnd"/>
      <w:r>
        <w:t xml:space="preserve"> oder der </w:t>
      </w:r>
      <w:proofErr w:type="spellStart"/>
      <w:r>
        <w:t>creatur</w:t>
      </w:r>
      <w:proofErr w:type="spellEnd"/>
      <w:r>
        <w:t xml:space="preserve"> nichts </w:t>
      </w:r>
      <w:proofErr w:type="spellStart"/>
      <w:r>
        <w:t>nit</w:t>
      </w:r>
      <w:proofErr w:type="spellEnd"/>
      <w:r>
        <w:t xml:space="preserve"> </w:t>
      </w:r>
      <w:proofErr w:type="spellStart"/>
      <w:r>
        <w:t>beleib</w:t>
      </w:r>
      <w:proofErr w:type="spellEnd"/>
      <w:r>
        <w:t xml:space="preserve">. Also </w:t>
      </w:r>
      <w:proofErr w:type="spellStart"/>
      <w:r>
        <w:t>solt</w:t>
      </w:r>
      <w:proofErr w:type="spellEnd"/>
      <w:r>
        <w:t xml:space="preserve"> es in der </w:t>
      </w:r>
      <w:proofErr w:type="spellStart"/>
      <w:r>
        <w:t>warhait</w:t>
      </w:r>
      <w:proofErr w:type="spellEnd"/>
      <w:r>
        <w:t xml:space="preserve"> sein / man sag oder sing was man </w:t>
      </w:r>
      <w:proofErr w:type="spellStart"/>
      <w:r>
        <w:t>woell</w:t>
      </w:r>
      <w:proofErr w:type="spellEnd"/>
      <w:r>
        <w:t xml:space="preserve"> / also </w:t>
      </w:r>
      <w:proofErr w:type="spellStart"/>
      <w:r>
        <w:t>kaem</w:t>
      </w:r>
      <w:proofErr w:type="spellEnd"/>
      <w:r>
        <w:t xml:space="preserve"> man aber zu </w:t>
      </w:r>
      <w:proofErr w:type="spellStart"/>
      <w:r>
        <w:t>ainem</w:t>
      </w:r>
      <w:proofErr w:type="spellEnd"/>
      <w:r>
        <w:t xml:space="preserve"> waren inwendigen leben. Und wie es in der </w:t>
      </w:r>
      <w:proofErr w:type="spellStart"/>
      <w:r>
        <w:t>warhait</w:t>
      </w:r>
      <w:proofErr w:type="spellEnd"/>
      <w:r>
        <w:t xml:space="preserve"> sein / man sag oder sing was man </w:t>
      </w:r>
      <w:proofErr w:type="spellStart"/>
      <w:r>
        <w:t>woell</w:t>
      </w:r>
      <w:proofErr w:type="spellEnd"/>
      <w:r>
        <w:t xml:space="preserve"> / also </w:t>
      </w:r>
      <w:proofErr w:type="spellStart"/>
      <w:r>
        <w:t>kaem</w:t>
      </w:r>
      <w:proofErr w:type="spellEnd"/>
      <w:r>
        <w:t xml:space="preserve"> man aber zu </w:t>
      </w:r>
      <w:proofErr w:type="spellStart"/>
      <w:r>
        <w:t>ainem</w:t>
      </w:r>
      <w:proofErr w:type="spellEnd"/>
      <w:r>
        <w:t xml:space="preserve"> waren inwendigen leben. Und wie es </w:t>
      </w:r>
      <w:proofErr w:type="spellStart"/>
      <w:r>
        <w:t>fürbaß</w:t>
      </w:r>
      <w:proofErr w:type="spellEnd"/>
      <w:r>
        <w:t xml:space="preserve"> </w:t>
      </w:r>
      <w:proofErr w:type="spellStart"/>
      <w:r>
        <w:t>ergieng</w:t>
      </w:r>
      <w:proofErr w:type="spellEnd"/>
      <w:r>
        <w:t xml:space="preserve"> / oder was da geoffenbaret </w:t>
      </w:r>
      <w:proofErr w:type="spellStart"/>
      <w:r>
        <w:t>wurd</w:t>
      </w:r>
      <w:proofErr w:type="spellEnd"/>
      <w:r>
        <w:t xml:space="preserve"> / oder wie das gelebt </w:t>
      </w:r>
      <w:proofErr w:type="spellStart"/>
      <w:r>
        <w:t>wurd</w:t>
      </w:r>
      <w:proofErr w:type="spellEnd"/>
      <w:r>
        <w:t xml:space="preserve"> / da singt oder sagt </w:t>
      </w:r>
      <w:proofErr w:type="spellStart"/>
      <w:r>
        <w:t>niemant</w:t>
      </w:r>
      <w:proofErr w:type="spellEnd"/>
      <w:r>
        <w:t xml:space="preserve"> von. Es ward auch mit </w:t>
      </w:r>
      <w:proofErr w:type="spellStart"/>
      <w:r>
        <w:t>mund</w:t>
      </w:r>
      <w:proofErr w:type="spellEnd"/>
      <w:r>
        <w:t xml:space="preserve"> nie gesprochen / noch mit </w:t>
      </w:r>
      <w:proofErr w:type="spellStart"/>
      <w:r>
        <w:t>hertzen</w:t>
      </w:r>
      <w:proofErr w:type="spellEnd"/>
      <w:r>
        <w:t xml:space="preserve"> bedacht oder erkannt / als es in der </w:t>
      </w:r>
      <w:proofErr w:type="spellStart"/>
      <w:r>
        <w:t>warhait</w:t>
      </w:r>
      <w:proofErr w:type="spellEnd"/>
      <w:r>
        <w:t xml:space="preserve"> ist. </w:t>
      </w:r>
    </w:p>
    <w:p w14:paraId="1E54C6FB" w14:textId="77777777" w:rsidR="00243995" w:rsidRDefault="00243995" w:rsidP="00243995">
      <w:pPr>
        <w:pStyle w:val="StandardWeb"/>
      </w:pPr>
      <w:r>
        <w:t xml:space="preserve">Diese lang </w:t>
      </w:r>
      <w:proofErr w:type="spellStart"/>
      <w:r>
        <w:t>vorgeschriben</w:t>
      </w:r>
      <w:proofErr w:type="spellEnd"/>
      <w:r>
        <w:t xml:space="preserve"> </w:t>
      </w:r>
      <w:proofErr w:type="spellStart"/>
      <w:r>
        <w:t>red</w:t>
      </w:r>
      <w:proofErr w:type="spellEnd"/>
      <w:r>
        <w:t xml:space="preserve"> begreift </w:t>
      </w:r>
      <w:proofErr w:type="spellStart"/>
      <w:r>
        <w:t>kurtzlich</w:t>
      </w:r>
      <w:proofErr w:type="spellEnd"/>
      <w:r>
        <w:t xml:space="preserve"> / als </w:t>
      </w:r>
      <w:proofErr w:type="spellStart"/>
      <w:r>
        <w:t>jm</w:t>
      </w:r>
      <w:proofErr w:type="spellEnd"/>
      <w:r>
        <w:t xml:space="preserve"> </w:t>
      </w:r>
      <w:proofErr w:type="spellStart"/>
      <w:r>
        <w:t>solt</w:t>
      </w:r>
      <w:proofErr w:type="spellEnd"/>
      <w:r>
        <w:t xml:space="preserve"> von recht sein und in der </w:t>
      </w:r>
      <w:proofErr w:type="spellStart"/>
      <w:r>
        <w:t>warhait</w:t>
      </w:r>
      <w:proofErr w:type="spellEnd"/>
      <w:r>
        <w:t xml:space="preserve"> / das in dem </w:t>
      </w:r>
      <w:proofErr w:type="spellStart"/>
      <w:r>
        <w:t>menschen</w:t>
      </w:r>
      <w:proofErr w:type="spellEnd"/>
      <w:r>
        <w:t xml:space="preserve"> </w:t>
      </w:r>
      <w:proofErr w:type="spellStart"/>
      <w:r>
        <w:t>nichtz</w:t>
      </w:r>
      <w:proofErr w:type="spellEnd"/>
      <w:r>
        <w:t xml:space="preserve"> </w:t>
      </w:r>
      <w:proofErr w:type="spellStart"/>
      <w:r>
        <w:t>nit</w:t>
      </w:r>
      <w:proofErr w:type="spellEnd"/>
      <w:r>
        <w:t xml:space="preserve"> </w:t>
      </w:r>
      <w:proofErr w:type="spellStart"/>
      <w:r>
        <w:t>waer</w:t>
      </w:r>
      <w:proofErr w:type="spellEnd"/>
      <w:r>
        <w:t xml:space="preserve"> das sich </w:t>
      </w:r>
      <w:proofErr w:type="spellStart"/>
      <w:r>
        <w:t>ichts</w:t>
      </w:r>
      <w:proofErr w:type="spellEnd"/>
      <w:r>
        <w:t xml:space="preserve"> </w:t>
      </w:r>
      <w:proofErr w:type="spellStart"/>
      <w:r>
        <w:t>annaem</w:t>
      </w:r>
      <w:proofErr w:type="spellEnd"/>
      <w:r>
        <w:t xml:space="preserve"> / noch </w:t>
      </w:r>
      <w:proofErr w:type="spellStart"/>
      <w:r>
        <w:t>icht</w:t>
      </w:r>
      <w:proofErr w:type="spellEnd"/>
      <w:r>
        <w:t xml:space="preserve"> </w:t>
      </w:r>
      <w:proofErr w:type="spellStart"/>
      <w:r>
        <w:t>woelt</w:t>
      </w:r>
      <w:proofErr w:type="spellEnd"/>
      <w:r>
        <w:t xml:space="preserve"> oder </w:t>
      </w:r>
      <w:proofErr w:type="spellStart"/>
      <w:r>
        <w:t>begert</w:t>
      </w:r>
      <w:proofErr w:type="spellEnd"/>
      <w:r>
        <w:t xml:space="preserve"> / oder liebend oder </w:t>
      </w:r>
      <w:proofErr w:type="spellStart"/>
      <w:r>
        <w:t>mainend</w:t>
      </w:r>
      <w:proofErr w:type="spellEnd"/>
      <w:r>
        <w:t xml:space="preserve"> </w:t>
      </w:r>
      <w:proofErr w:type="spellStart"/>
      <w:r>
        <w:t>waer</w:t>
      </w:r>
      <w:proofErr w:type="spellEnd"/>
      <w:r>
        <w:t xml:space="preserve"> / sonder </w:t>
      </w:r>
      <w:proofErr w:type="spellStart"/>
      <w:r>
        <w:t>got</w:t>
      </w:r>
      <w:proofErr w:type="spellEnd"/>
      <w:r>
        <w:t xml:space="preserve"> / und die </w:t>
      </w:r>
      <w:proofErr w:type="spellStart"/>
      <w:r>
        <w:t>gothait</w:t>
      </w:r>
      <w:proofErr w:type="spellEnd"/>
      <w:r>
        <w:t xml:space="preserve"> </w:t>
      </w:r>
      <w:proofErr w:type="spellStart"/>
      <w:r>
        <w:t>allain</w:t>
      </w:r>
      <w:proofErr w:type="spellEnd"/>
      <w:r>
        <w:t xml:space="preserve"> / das ist das ewig </w:t>
      </w:r>
      <w:proofErr w:type="spellStart"/>
      <w:r>
        <w:t>ainig</w:t>
      </w:r>
      <w:proofErr w:type="spellEnd"/>
      <w:r>
        <w:t xml:space="preserve"> </w:t>
      </w:r>
      <w:proofErr w:type="spellStart"/>
      <w:r>
        <w:t>volkommen</w:t>
      </w:r>
      <w:proofErr w:type="spellEnd"/>
      <w:r>
        <w:t xml:space="preserve"> gut. Und ist in dem </w:t>
      </w:r>
      <w:proofErr w:type="spellStart"/>
      <w:r>
        <w:t>menschen</w:t>
      </w:r>
      <w:proofErr w:type="spellEnd"/>
      <w:r>
        <w:t xml:space="preserve"> etwas das sich </w:t>
      </w:r>
      <w:proofErr w:type="spellStart"/>
      <w:r>
        <w:t>annimpt</w:t>
      </w:r>
      <w:proofErr w:type="spellEnd"/>
      <w:r>
        <w:t xml:space="preserve"> / oder will / </w:t>
      </w:r>
      <w:proofErr w:type="spellStart"/>
      <w:r>
        <w:t>maint</w:t>
      </w:r>
      <w:proofErr w:type="spellEnd"/>
      <w:r>
        <w:t xml:space="preserve"> / oder </w:t>
      </w:r>
      <w:proofErr w:type="spellStart"/>
      <w:r>
        <w:t>begert</w:t>
      </w:r>
      <w:proofErr w:type="spellEnd"/>
      <w:r>
        <w:t xml:space="preserve"> anders oder </w:t>
      </w:r>
      <w:proofErr w:type="spellStart"/>
      <w:r>
        <w:t>mer</w:t>
      </w:r>
      <w:proofErr w:type="spellEnd"/>
      <w:r>
        <w:t xml:space="preserve"> dann das ewig gut das ist zu </w:t>
      </w:r>
      <w:proofErr w:type="spellStart"/>
      <w:r>
        <w:t>vil</w:t>
      </w:r>
      <w:proofErr w:type="spellEnd"/>
      <w:r>
        <w:t xml:space="preserve"> / und ist </w:t>
      </w:r>
      <w:proofErr w:type="spellStart"/>
      <w:r>
        <w:t>geprechen</w:t>
      </w:r>
      <w:proofErr w:type="spellEnd"/>
      <w:r>
        <w:t xml:space="preserve">. </w:t>
      </w:r>
    </w:p>
    <w:p w14:paraId="3562446E" w14:textId="77777777" w:rsidR="00243995" w:rsidRDefault="00243995" w:rsidP="00243995">
      <w:pPr>
        <w:pStyle w:val="StandardWeb"/>
      </w:pPr>
      <w:r>
        <w:t xml:space="preserve">Ain andre </w:t>
      </w:r>
      <w:proofErr w:type="spellStart"/>
      <w:r>
        <w:t>kurtze</w:t>
      </w:r>
      <w:proofErr w:type="spellEnd"/>
      <w:r>
        <w:t xml:space="preserve"> red. Mag der </w:t>
      </w:r>
      <w:proofErr w:type="spellStart"/>
      <w:r>
        <w:t>mensch</w:t>
      </w:r>
      <w:proofErr w:type="spellEnd"/>
      <w:r>
        <w:t xml:space="preserve"> </w:t>
      </w:r>
      <w:proofErr w:type="spellStart"/>
      <w:r>
        <w:t>dartzu</w:t>
      </w:r>
      <w:proofErr w:type="spellEnd"/>
      <w:r>
        <w:t xml:space="preserve"> werden / das er </w:t>
      </w:r>
      <w:proofErr w:type="spellStart"/>
      <w:r>
        <w:t>got</w:t>
      </w:r>
      <w:proofErr w:type="spellEnd"/>
      <w:r>
        <w:t xml:space="preserve"> sey als dem </w:t>
      </w:r>
      <w:proofErr w:type="spellStart"/>
      <w:r>
        <w:t>menschen</w:t>
      </w:r>
      <w:proofErr w:type="spellEnd"/>
      <w:r>
        <w:t xml:space="preserve"> sein </w:t>
      </w:r>
      <w:proofErr w:type="spellStart"/>
      <w:r>
        <w:t>hand</w:t>
      </w:r>
      <w:proofErr w:type="spellEnd"/>
      <w:r>
        <w:t xml:space="preserve"> ist / so laß er sich </w:t>
      </w:r>
      <w:proofErr w:type="spellStart"/>
      <w:r>
        <w:t>genuegen</w:t>
      </w:r>
      <w:proofErr w:type="spellEnd"/>
      <w:r>
        <w:t xml:space="preserve"> / und das </w:t>
      </w:r>
      <w:proofErr w:type="spellStart"/>
      <w:r>
        <w:t>sol</w:t>
      </w:r>
      <w:proofErr w:type="spellEnd"/>
      <w:r>
        <w:t xml:space="preserve"> </w:t>
      </w:r>
      <w:proofErr w:type="spellStart"/>
      <w:r>
        <w:t>warlich</w:t>
      </w:r>
      <w:proofErr w:type="spellEnd"/>
      <w:r>
        <w:t xml:space="preserve"> sein. und </w:t>
      </w:r>
      <w:proofErr w:type="spellStart"/>
      <w:r>
        <w:t>ain</w:t>
      </w:r>
      <w:proofErr w:type="spellEnd"/>
      <w:r>
        <w:t xml:space="preserve"> </w:t>
      </w:r>
      <w:proofErr w:type="spellStart"/>
      <w:r>
        <w:t>yede</w:t>
      </w:r>
      <w:proofErr w:type="spellEnd"/>
      <w:r>
        <w:t xml:space="preserve"> </w:t>
      </w:r>
      <w:proofErr w:type="spellStart"/>
      <w:r>
        <w:t>creatur</w:t>
      </w:r>
      <w:proofErr w:type="spellEnd"/>
      <w:r>
        <w:t xml:space="preserve"> ist </w:t>
      </w:r>
      <w:proofErr w:type="spellStart"/>
      <w:r>
        <w:t>dasselb</w:t>
      </w:r>
      <w:proofErr w:type="spellEnd"/>
      <w:r>
        <w:t xml:space="preserve"> von recht und in der </w:t>
      </w:r>
      <w:proofErr w:type="spellStart"/>
      <w:r>
        <w:t>warhait</w:t>
      </w:r>
      <w:proofErr w:type="spellEnd"/>
      <w:r>
        <w:t xml:space="preserve"> </w:t>
      </w:r>
      <w:proofErr w:type="spellStart"/>
      <w:r>
        <w:t>got</w:t>
      </w:r>
      <w:proofErr w:type="spellEnd"/>
      <w:r>
        <w:t xml:space="preserve"> schuldig / und </w:t>
      </w:r>
      <w:proofErr w:type="spellStart"/>
      <w:r>
        <w:t>besonder</w:t>
      </w:r>
      <w:proofErr w:type="spellEnd"/>
      <w:r>
        <w:t xml:space="preserve"> </w:t>
      </w:r>
      <w:proofErr w:type="spellStart"/>
      <w:r>
        <w:t>ain</w:t>
      </w:r>
      <w:proofErr w:type="spellEnd"/>
      <w:r>
        <w:t xml:space="preserve"> </w:t>
      </w:r>
      <w:proofErr w:type="spellStart"/>
      <w:r>
        <w:t>yede</w:t>
      </w:r>
      <w:proofErr w:type="spellEnd"/>
      <w:r>
        <w:t xml:space="preserve"> redliche </w:t>
      </w:r>
      <w:proofErr w:type="spellStart"/>
      <w:r>
        <w:t>creatur</w:t>
      </w:r>
      <w:proofErr w:type="spellEnd"/>
      <w:r>
        <w:t xml:space="preserve"> / und allermaist der </w:t>
      </w:r>
      <w:proofErr w:type="spellStart"/>
      <w:r>
        <w:t>mensch</w:t>
      </w:r>
      <w:proofErr w:type="spellEnd"/>
      <w:r>
        <w:t xml:space="preserve">. Das </w:t>
      </w:r>
      <w:proofErr w:type="spellStart"/>
      <w:r>
        <w:t>merckt</w:t>
      </w:r>
      <w:proofErr w:type="spellEnd"/>
      <w:r>
        <w:t xml:space="preserve"> bey </w:t>
      </w:r>
      <w:proofErr w:type="spellStart"/>
      <w:r>
        <w:t>aim</w:t>
      </w:r>
      <w:proofErr w:type="spellEnd"/>
      <w:r>
        <w:t xml:space="preserve"> / das </w:t>
      </w:r>
      <w:proofErr w:type="spellStart"/>
      <w:r>
        <w:t>ir</w:t>
      </w:r>
      <w:proofErr w:type="spellEnd"/>
      <w:r>
        <w:t xml:space="preserve"> </w:t>
      </w:r>
      <w:proofErr w:type="spellStart"/>
      <w:r>
        <w:t>vorgeschriben</w:t>
      </w:r>
      <w:proofErr w:type="spellEnd"/>
      <w:r>
        <w:t xml:space="preserve"> habt. Auch </w:t>
      </w:r>
      <w:proofErr w:type="spellStart"/>
      <w:r>
        <w:t>sol</w:t>
      </w:r>
      <w:proofErr w:type="spellEnd"/>
      <w:r>
        <w:t xml:space="preserve"> man </w:t>
      </w:r>
      <w:proofErr w:type="spellStart"/>
      <w:r>
        <w:t>mercken</w:t>
      </w:r>
      <w:proofErr w:type="spellEnd"/>
      <w:r>
        <w:t xml:space="preserve"> / Wenn der </w:t>
      </w:r>
      <w:proofErr w:type="spellStart"/>
      <w:r>
        <w:t>mensch</w:t>
      </w:r>
      <w:proofErr w:type="spellEnd"/>
      <w:r>
        <w:t xml:space="preserve"> </w:t>
      </w:r>
      <w:proofErr w:type="spellStart"/>
      <w:r>
        <w:t>alsoverrkumpt</w:t>
      </w:r>
      <w:proofErr w:type="spellEnd"/>
      <w:r>
        <w:t xml:space="preserve"> </w:t>
      </w:r>
      <w:proofErr w:type="spellStart"/>
      <w:r>
        <w:t>daz</w:t>
      </w:r>
      <w:proofErr w:type="spellEnd"/>
      <w:r>
        <w:t xml:space="preserve"> er </w:t>
      </w:r>
      <w:proofErr w:type="spellStart"/>
      <w:r>
        <w:t>maint</w:t>
      </w:r>
      <w:proofErr w:type="spellEnd"/>
      <w:r>
        <w:t xml:space="preserve"> und </w:t>
      </w:r>
      <w:proofErr w:type="spellStart"/>
      <w:r>
        <w:t>jn</w:t>
      </w:r>
      <w:proofErr w:type="spellEnd"/>
      <w:r>
        <w:t xml:space="preserve"> </w:t>
      </w:r>
      <w:proofErr w:type="spellStart"/>
      <w:r>
        <w:t>dunckt</w:t>
      </w:r>
      <w:proofErr w:type="spellEnd"/>
      <w:r>
        <w:t xml:space="preserve"> das er hierzu kommen sey / ist zeit das er sich </w:t>
      </w:r>
      <w:proofErr w:type="spellStart"/>
      <w:r>
        <w:t>fürsech</w:t>
      </w:r>
      <w:proofErr w:type="spellEnd"/>
      <w:r>
        <w:t xml:space="preserve"> das denn der </w:t>
      </w:r>
      <w:proofErr w:type="spellStart"/>
      <w:r>
        <w:t>tüfel</w:t>
      </w:r>
      <w:proofErr w:type="spellEnd"/>
      <w:r>
        <w:t xml:space="preserve"> </w:t>
      </w:r>
      <w:proofErr w:type="spellStart"/>
      <w:r>
        <w:t>nit</w:t>
      </w:r>
      <w:proofErr w:type="spellEnd"/>
      <w:r>
        <w:t xml:space="preserve"> </w:t>
      </w:r>
      <w:proofErr w:type="spellStart"/>
      <w:r>
        <w:t>aeschen</w:t>
      </w:r>
      <w:proofErr w:type="spellEnd"/>
      <w:r>
        <w:t xml:space="preserve"> darein </w:t>
      </w:r>
      <w:proofErr w:type="spellStart"/>
      <w:r>
        <w:t>saee</w:t>
      </w:r>
      <w:proofErr w:type="spellEnd"/>
      <w:r>
        <w:t xml:space="preserve"> / also das die </w:t>
      </w:r>
      <w:proofErr w:type="spellStart"/>
      <w:r>
        <w:t>natur</w:t>
      </w:r>
      <w:proofErr w:type="spellEnd"/>
      <w:r>
        <w:t xml:space="preserve"> </w:t>
      </w:r>
      <w:proofErr w:type="spellStart"/>
      <w:r>
        <w:t>ir</w:t>
      </w:r>
      <w:proofErr w:type="spellEnd"/>
      <w:r>
        <w:t xml:space="preserve"> gemach / </w:t>
      </w:r>
      <w:proofErr w:type="spellStart"/>
      <w:r>
        <w:t>ruew</w:t>
      </w:r>
      <w:proofErr w:type="spellEnd"/>
      <w:r>
        <w:t xml:space="preserve"> / </w:t>
      </w:r>
      <w:proofErr w:type="spellStart"/>
      <w:r>
        <w:t>frid</w:t>
      </w:r>
      <w:proofErr w:type="spellEnd"/>
      <w:r>
        <w:t xml:space="preserve"> / und </w:t>
      </w:r>
      <w:proofErr w:type="spellStart"/>
      <w:r>
        <w:t>ir</w:t>
      </w:r>
      <w:proofErr w:type="spellEnd"/>
      <w:r>
        <w:t xml:space="preserve"> </w:t>
      </w:r>
      <w:proofErr w:type="spellStart"/>
      <w:r>
        <w:t>wol</w:t>
      </w:r>
      <w:proofErr w:type="spellEnd"/>
      <w:r>
        <w:t xml:space="preserve"> / hierinnen such und </w:t>
      </w:r>
      <w:proofErr w:type="spellStart"/>
      <w:r>
        <w:t>nem</w:t>
      </w:r>
      <w:proofErr w:type="spellEnd"/>
      <w:r>
        <w:t xml:space="preserve"> / und </w:t>
      </w:r>
      <w:proofErr w:type="spellStart"/>
      <w:r>
        <w:t>gee</w:t>
      </w:r>
      <w:proofErr w:type="spellEnd"/>
      <w:r>
        <w:t xml:space="preserve"> in </w:t>
      </w:r>
      <w:proofErr w:type="spellStart"/>
      <w:r>
        <w:t>ain</w:t>
      </w:r>
      <w:proofErr w:type="spellEnd"/>
      <w:r>
        <w:t xml:space="preserve"> </w:t>
      </w:r>
      <w:proofErr w:type="spellStart"/>
      <w:r>
        <w:t>torecht</w:t>
      </w:r>
      <w:proofErr w:type="spellEnd"/>
      <w:r>
        <w:t xml:space="preserve"> ungeordnete </w:t>
      </w:r>
      <w:proofErr w:type="spellStart"/>
      <w:r>
        <w:t>freyhait</w:t>
      </w:r>
      <w:proofErr w:type="spellEnd"/>
      <w:r>
        <w:t xml:space="preserve"> / und in </w:t>
      </w:r>
      <w:proofErr w:type="spellStart"/>
      <w:r>
        <w:t>unachtsamkait</w:t>
      </w:r>
      <w:proofErr w:type="spellEnd"/>
      <w:r>
        <w:t xml:space="preserve"> / das </w:t>
      </w:r>
      <w:proofErr w:type="spellStart"/>
      <w:r>
        <w:t>aim</w:t>
      </w:r>
      <w:proofErr w:type="spellEnd"/>
      <w:r>
        <w:t xml:space="preserve"> warn </w:t>
      </w:r>
      <w:proofErr w:type="spellStart"/>
      <w:r>
        <w:t>goetlichen</w:t>
      </w:r>
      <w:proofErr w:type="spellEnd"/>
      <w:r>
        <w:t xml:space="preserve"> leben zumal </w:t>
      </w:r>
      <w:proofErr w:type="spellStart"/>
      <w:r>
        <w:t>frembd</w:t>
      </w:r>
      <w:proofErr w:type="spellEnd"/>
      <w:r>
        <w:t xml:space="preserve"> und fern ist. Das geschicht dem </w:t>
      </w:r>
      <w:proofErr w:type="spellStart"/>
      <w:r>
        <w:t>menschen</w:t>
      </w:r>
      <w:proofErr w:type="spellEnd"/>
      <w:r>
        <w:t xml:space="preserve"> der </w:t>
      </w:r>
      <w:proofErr w:type="spellStart"/>
      <w:r>
        <w:t>nit</w:t>
      </w:r>
      <w:proofErr w:type="spellEnd"/>
      <w:r>
        <w:t xml:space="preserve"> gegangen hat / noch </w:t>
      </w:r>
      <w:proofErr w:type="spellStart"/>
      <w:r>
        <w:t>geen</w:t>
      </w:r>
      <w:proofErr w:type="spellEnd"/>
      <w:r>
        <w:t xml:space="preserve"> will / den rechten weg / und zu der rechten </w:t>
      </w:r>
      <w:proofErr w:type="spellStart"/>
      <w:r>
        <w:t>thür</w:t>
      </w:r>
      <w:proofErr w:type="spellEnd"/>
      <w:r>
        <w:t xml:space="preserve"> ein / das ist durch Christum / als vor gesagt ist. Und </w:t>
      </w:r>
      <w:proofErr w:type="spellStart"/>
      <w:r>
        <w:t>waenet</w:t>
      </w:r>
      <w:proofErr w:type="spellEnd"/>
      <w:r>
        <w:t xml:space="preserve"> er </w:t>
      </w:r>
      <w:proofErr w:type="spellStart"/>
      <w:r>
        <w:t>woell</w:t>
      </w:r>
      <w:proofErr w:type="spellEnd"/>
      <w:r>
        <w:t xml:space="preserve"> oder </w:t>
      </w:r>
      <w:proofErr w:type="spellStart"/>
      <w:r>
        <w:t>moeg</w:t>
      </w:r>
      <w:proofErr w:type="spellEnd"/>
      <w:r>
        <w:t xml:space="preserve"> anders / oder </w:t>
      </w:r>
      <w:proofErr w:type="spellStart"/>
      <w:r>
        <w:t>ainen</w:t>
      </w:r>
      <w:proofErr w:type="spellEnd"/>
      <w:r>
        <w:t xml:space="preserve"> andern weg kommen zu der obersten </w:t>
      </w:r>
      <w:proofErr w:type="spellStart"/>
      <w:r>
        <w:t>warhait</w:t>
      </w:r>
      <w:proofErr w:type="spellEnd"/>
      <w:r>
        <w:t xml:space="preserve">. oder er </w:t>
      </w:r>
      <w:proofErr w:type="spellStart"/>
      <w:r>
        <w:t>maint</w:t>
      </w:r>
      <w:proofErr w:type="spellEnd"/>
      <w:r>
        <w:t xml:space="preserve"> er sey </w:t>
      </w:r>
      <w:proofErr w:type="spellStart"/>
      <w:r>
        <w:t>villeicht</w:t>
      </w:r>
      <w:proofErr w:type="spellEnd"/>
      <w:r>
        <w:t xml:space="preserve"> </w:t>
      </w:r>
      <w:proofErr w:type="spellStart"/>
      <w:r>
        <w:t>dartzu</w:t>
      </w:r>
      <w:proofErr w:type="spellEnd"/>
      <w:r>
        <w:t xml:space="preserve"> kommen / </w:t>
      </w:r>
      <w:proofErr w:type="spellStart"/>
      <w:r>
        <w:t>ee</w:t>
      </w:r>
      <w:proofErr w:type="spellEnd"/>
      <w:r>
        <w:t xml:space="preserve"> dann </w:t>
      </w:r>
      <w:proofErr w:type="spellStart"/>
      <w:r>
        <w:t>warlich</w:t>
      </w:r>
      <w:proofErr w:type="spellEnd"/>
      <w:r>
        <w:t xml:space="preserve"> darzu kommen ist. das </w:t>
      </w:r>
      <w:proofErr w:type="spellStart"/>
      <w:r>
        <w:t>bezeügt</w:t>
      </w:r>
      <w:proofErr w:type="spellEnd"/>
      <w:r>
        <w:t xml:space="preserve"> man mit Christo / der da spricht. Wer anders </w:t>
      </w:r>
      <w:proofErr w:type="spellStart"/>
      <w:r>
        <w:t>eingeen</w:t>
      </w:r>
      <w:proofErr w:type="spellEnd"/>
      <w:r>
        <w:t xml:space="preserve"> will dann durch mich der </w:t>
      </w:r>
      <w:proofErr w:type="spellStart"/>
      <w:r>
        <w:t>kumpt</w:t>
      </w:r>
      <w:proofErr w:type="spellEnd"/>
      <w:r>
        <w:t xml:space="preserve"> </w:t>
      </w:r>
      <w:proofErr w:type="spellStart"/>
      <w:r>
        <w:t>nymmer</w:t>
      </w:r>
      <w:proofErr w:type="spellEnd"/>
      <w:r>
        <w:t xml:space="preserve"> zu recht ein / noch zu der obersten </w:t>
      </w:r>
      <w:proofErr w:type="spellStart"/>
      <w:r>
        <w:t>warhait</w:t>
      </w:r>
      <w:proofErr w:type="spellEnd"/>
      <w:r>
        <w:t xml:space="preserve"> / sonder er ist </w:t>
      </w:r>
      <w:proofErr w:type="spellStart"/>
      <w:r>
        <w:t>ain</w:t>
      </w:r>
      <w:proofErr w:type="spellEnd"/>
      <w:r>
        <w:t xml:space="preserve"> </w:t>
      </w:r>
      <w:proofErr w:type="spellStart"/>
      <w:r>
        <w:t>dieb</w:t>
      </w:r>
      <w:proofErr w:type="spellEnd"/>
      <w:r>
        <w:t xml:space="preserve"> und </w:t>
      </w:r>
      <w:proofErr w:type="spellStart"/>
      <w:r>
        <w:t>ain</w:t>
      </w:r>
      <w:proofErr w:type="spellEnd"/>
      <w:r>
        <w:t xml:space="preserve"> </w:t>
      </w:r>
      <w:proofErr w:type="spellStart"/>
      <w:r>
        <w:t>morder</w:t>
      </w:r>
      <w:proofErr w:type="spellEnd"/>
      <w:r>
        <w:t xml:space="preserve">. </w:t>
      </w:r>
    </w:p>
    <w:p w14:paraId="15E8011C" w14:textId="77777777" w:rsidR="00243995" w:rsidRDefault="00243995" w:rsidP="00243995">
      <w:pPr>
        <w:pStyle w:val="StandardWeb"/>
      </w:pPr>
      <w:r>
        <w:t xml:space="preserve">Das wir </w:t>
      </w:r>
      <w:proofErr w:type="spellStart"/>
      <w:r>
        <w:t>unsselb</w:t>
      </w:r>
      <w:proofErr w:type="spellEnd"/>
      <w:r>
        <w:t xml:space="preserve"> </w:t>
      </w:r>
      <w:proofErr w:type="spellStart"/>
      <w:r>
        <w:t>abgeen</w:t>
      </w:r>
      <w:proofErr w:type="spellEnd"/>
      <w:r>
        <w:t xml:space="preserve"> / und unsers </w:t>
      </w:r>
      <w:proofErr w:type="spellStart"/>
      <w:r>
        <w:t>aigen</w:t>
      </w:r>
      <w:proofErr w:type="spellEnd"/>
      <w:r>
        <w:t xml:space="preserve"> willen sterben / und </w:t>
      </w:r>
      <w:proofErr w:type="spellStart"/>
      <w:r>
        <w:t>got</w:t>
      </w:r>
      <w:proofErr w:type="spellEnd"/>
      <w:r>
        <w:t xml:space="preserve"> und seinem willen leben </w:t>
      </w:r>
      <w:proofErr w:type="spellStart"/>
      <w:r>
        <w:t>allain</w:t>
      </w:r>
      <w:proofErr w:type="spellEnd"/>
      <w:r>
        <w:t xml:space="preserve"> / des </w:t>
      </w:r>
      <w:proofErr w:type="spellStart"/>
      <w:r>
        <w:t>helff</w:t>
      </w:r>
      <w:proofErr w:type="spellEnd"/>
      <w:r>
        <w:t xml:space="preserve"> uns der / der seinen willen </w:t>
      </w:r>
      <w:proofErr w:type="spellStart"/>
      <w:r>
        <w:t>seim</w:t>
      </w:r>
      <w:proofErr w:type="spellEnd"/>
      <w:r>
        <w:t xml:space="preserve"> </w:t>
      </w:r>
      <w:proofErr w:type="spellStart"/>
      <w:r>
        <w:t>hymlischen</w:t>
      </w:r>
      <w:proofErr w:type="spellEnd"/>
      <w:r>
        <w:t xml:space="preserve"> </w:t>
      </w:r>
      <w:proofErr w:type="spellStart"/>
      <w:r>
        <w:t>vater</w:t>
      </w:r>
      <w:proofErr w:type="spellEnd"/>
      <w:r>
        <w:t xml:space="preserve"> </w:t>
      </w:r>
      <w:proofErr w:type="spellStart"/>
      <w:r>
        <w:t>auffgeben</w:t>
      </w:r>
      <w:proofErr w:type="spellEnd"/>
      <w:r>
        <w:t xml:space="preserve"> hat / der da lebt und herrscht mit </w:t>
      </w:r>
      <w:proofErr w:type="spellStart"/>
      <w:r>
        <w:t>got</w:t>
      </w:r>
      <w:proofErr w:type="spellEnd"/>
      <w:r>
        <w:t xml:space="preserve"> dem </w:t>
      </w:r>
      <w:proofErr w:type="spellStart"/>
      <w:r>
        <w:t>vater</w:t>
      </w:r>
      <w:proofErr w:type="spellEnd"/>
      <w:r>
        <w:t xml:space="preserve"> / in </w:t>
      </w:r>
      <w:proofErr w:type="spellStart"/>
      <w:r>
        <w:t>ainikait</w:t>
      </w:r>
      <w:proofErr w:type="spellEnd"/>
      <w:r>
        <w:t xml:space="preserve"> des </w:t>
      </w:r>
      <w:proofErr w:type="spellStart"/>
      <w:r>
        <w:t>hailigen</w:t>
      </w:r>
      <w:proofErr w:type="spellEnd"/>
      <w:r>
        <w:t xml:space="preserve"> </w:t>
      </w:r>
      <w:proofErr w:type="spellStart"/>
      <w:r>
        <w:t>gaists</w:t>
      </w:r>
      <w:proofErr w:type="spellEnd"/>
      <w:r>
        <w:t xml:space="preserve"> / in </w:t>
      </w:r>
      <w:proofErr w:type="spellStart"/>
      <w:r>
        <w:t>volkomner</w:t>
      </w:r>
      <w:proofErr w:type="spellEnd"/>
      <w:r>
        <w:t xml:space="preserve"> </w:t>
      </w:r>
      <w:proofErr w:type="spellStart"/>
      <w:r>
        <w:t>drifaltigkait</w:t>
      </w:r>
      <w:proofErr w:type="spellEnd"/>
      <w:r>
        <w:t xml:space="preserve"> </w:t>
      </w:r>
      <w:proofErr w:type="spellStart"/>
      <w:r>
        <w:t>ewigklich</w:t>
      </w:r>
      <w:proofErr w:type="spellEnd"/>
      <w:r>
        <w:t xml:space="preserve"> Amen. </w:t>
      </w:r>
    </w:p>
    <w:p w14:paraId="007F5E27" w14:textId="77777777" w:rsidR="00243995" w:rsidRDefault="00243995" w:rsidP="00243995">
      <w:pPr>
        <w:pStyle w:val="StandardWeb"/>
      </w:pPr>
      <w:r>
        <w:t xml:space="preserve">Gedruckt </w:t>
      </w:r>
      <w:proofErr w:type="spellStart"/>
      <w:r>
        <w:t>unnd</w:t>
      </w:r>
      <w:proofErr w:type="spellEnd"/>
      <w:r>
        <w:t xml:space="preserve"> </w:t>
      </w:r>
      <w:proofErr w:type="spellStart"/>
      <w:r>
        <w:t>volendet</w:t>
      </w:r>
      <w:proofErr w:type="spellEnd"/>
      <w:r>
        <w:t xml:space="preserve"> zu </w:t>
      </w:r>
      <w:proofErr w:type="spellStart"/>
      <w:r>
        <w:t>Augspurg</w:t>
      </w:r>
      <w:proofErr w:type="spellEnd"/>
      <w:r>
        <w:t xml:space="preserve"> durch </w:t>
      </w:r>
      <w:proofErr w:type="spellStart"/>
      <w:r>
        <w:t>Silvanum</w:t>
      </w:r>
      <w:proofErr w:type="spellEnd"/>
      <w:r>
        <w:t xml:space="preserve"> Otmar / am </w:t>
      </w:r>
      <w:proofErr w:type="spellStart"/>
      <w:r>
        <w:t>xxiij</w:t>
      </w:r>
      <w:proofErr w:type="spellEnd"/>
      <w:r>
        <w:t xml:space="preserve">. tag </w:t>
      </w:r>
      <w:proofErr w:type="spellStart"/>
      <w:r>
        <w:t>Septembris</w:t>
      </w:r>
      <w:proofErr w:type="spellEnd"/>
      <w:r>
        <w:t xml:space="preserve"> </w:t>
      </w:r>
    </w:p>
    <w:p w14:paraId="314B9C84" w14:textId="77777777" w:rsidR="00243995" w:rsidRDefault="00243995" w:rsidP="00243995">
      <w:pPr>
        <w:pStyle w:val="StandardWeb"/>
      </w:pPr>
      <w:r>
        <w:t xml:space="preserve">Nach Christi </w:t>
      </w:r>
      <w:proofErr w:type="spellStart"/>
      <w:r>
        <w:t>geburt</w:t>
      </w:r>
      <w:proofErr w:type="spellEnd"/>
      <w:r>
        <w:t xml:space="preserve"> </w:t>
      </w:r>
      <w:proofErr w:type="spellStart"/>
      <w:r>
        <w:t>Fünfftzehenhundert</w:t>
      </w:r>
      <w:proofErr w:type="spellEnd"/>
      <w:r>
        <w:t xml:space="preserve"> und im </w:t>
      </w:r>
      <w:proofErr w:type="spellStart"/>
      <w:r>
        <w:t>achtzehenden</w:t>
      </w:r>
      <w:proofErr w:type="spellEnd"/>
      <w:r>
        <w:t xml:space="preserve"> </w:t>
      </w:r>
      <w:proofErr w:type="spellStart"/>
      <w:r>
        <w:t>jar</w:t>
      </w:r>
      <w:proofErr w:type="spellEnd"/>
      <w:r>
        <w:t xml:space="preserve"> etc. </w:t>
      </w:r>
    </w:p>
    <w:p w14:paraId="0EFE5A26" w14:textId="77777777" w:rsidR="0022039F" w:rsidRDefault="0022039F" w:rsidP="0022039F"/>
    <w:p w14:paraId="4ED52C56" w14:textId="77777777" w:rsidR="00D5498D" w:rsidRPr="00D5498D" w:rsidRDefault="007166CE" w:rsidP="008E63BE">
      <w:pPr>
        <w:pStyle w:val="berschrift1"/>
      </w:pPr>
      <w:r>
        <w:br w:type="page"/>
      </w:r>
      <w:r w:rsidR="00D5498D" w:rsidRPr="00D5498D">
        <w:t>Quellen:</w:t>
      </w:r>
    </w:p>
    <w:p w14:paraId="6312B27C"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8"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5F5637AE"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09A2F8FD"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C36AF2B"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68EAD35E"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13BBB9AF"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23CF1DB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BB365E5"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0C58E46D"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493FE21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2D18AE9"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9"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2BCADE78" w14:textId="77777777" w:rsidR="008E63BE" w:rsidRDefault="008E63BE">
      <w:pPr>
        <w:spacing w:after="0" w:line="240" w:lineRule="auto"/>
        <w:rPr>
          <w:rFonts w:eastAsia="Times New Roman"/>
          <w:color w:val="000000"/>
          <w:szCs w:val="24"/>
          <w:lang w:eastAsia="de-DE"/>
        </w:rPr>
      </w:pPr>
      <w:r>
        <w:rPr>
          <w:rFonts w:eastAsia="Times New Roman"/>
          <w:color w:val="000000"/>
          <w:szCs w:val="24"/>
          <w:lang w:eastAsia="de-DE"/>
        </w:rPr>
        <w:br w:type="page"/>
      </w:r>
    </w:p>
    <w:p w14:paraId="20C5628F" w14:textId="77777777" w:rsidR="00C35859" w:rsidRPr="00D5498D" w:rsidRDefault="008E63BE" w:rsidP="008E63BE">
      <w:pPr>
        <w:pStyle w:val="berschrift1"/>
      </w:pPr>
      <w:r>
        <w:t>Endnoten</w:t>
      </w:r>
    </w:p>
    <w:sectPr w:rsidR="00C35859" w:rsidRPr="00D5498D">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54E649" w14:textId="77777777" w:rsidR="00BA1869" w:rsidRDefault="00BA1869" w:rsidP="00243995">
      <w:pPr>
        <w:spacing w:after="0" w:line="240" w:lineRule="auto"/>
      </w:pPr>
      <w:r>
        <w:separator/>
      </w:r>
    </w:p>
  </w:endnote>
  <w:endnote w:type="continuationSeparator" w:id="0">
    <w:p w14:paraId="6CA4B96E" w14:textId="77777777" w:rsidR="00BA1869" w:rsidRDefault="00BA1869" w:rsidP="00243995">
      <w:pPr>
        <w:spacing w:after="0" w:line="240" w:lineRule="auto"/>
      </w:pPr>
      <w:r>
        <w:continuationSeparator/>
      </w:r>
    </w:p>
  </w:endnote>
  <w:endnote w:id="1">
    <w:p w14:paraId="6841D132" w14:textId="320B6B0A" w:rsidR="00243995" w:rsidRDefault="00243995">
      <w:pPr>
        <w:pStyle w:val="Endnotentext"/>
      </w:pPr>
      <w:r>
        <w:rPr>
          <w:rStyle w:val="Endnotenzeichen"/>
        </w:rPr>
        <w:endnoteRef/>
      </w:r>
      <w:r>
        <w:t xml:space="preserve"> Die Übersetzung dieses Textes erfolgte durch Martin Luther. Das Buch war bis ins frühe 18. Jarhundert eines der wichtigen christlichen Lehrbücher.</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91A5B47" w14:textId="77777777" w:rsidR="00BA1869" w:rsidRDefault="00BA1869" w:rsidP="00243995">
      <w:pPr>
        <w:spacing w:after="0" w:line="240" w:lineRule="auto"/>
      </w:pPr>
      <w:r>
        <w:separator/>
      </w:r>
    </w:p>
  </w:footnote>
  <w:footnote w:type="continuationSeparator" w:id="0">
    <w:p w14:paraId="1DF9A196" w14:textId="77777777" w:rsidR="00BA1869" w:rsidRDefault="00BA1869" w:rsidP="0024399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spelling="clean"/>
  <w:attachedTemplate r:id="rId1"/>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995"/>
    <w:rsid w:val="00082307"/>
    <w:rsid w:val="000C66E5"/>
    <w:rsid w:val="001F54C4"/>
    <w:rsid w:val="0022039F"/>
    <w:rsid w:val="00243995"/>
    <w:rsid w:val="00272484"/>
    <w:rsid w:val="00297F83"/>
    <w:rsid w:val="002E6D11"/>
    <w:rsid w:val="00381C0C"/>
    <w:rsid w:val="00474596"/>
    <w:rsid w:val="00537F59"/>
    <w:rsid w:val="007166CE"/>
    <w:rsid w:val="007E1779"/>
    <w:rsid w:val="0083667B"/>
    <w:rsid w:val="008D7463"/>
    <w:rsid w:val="008E417E"/>
    <w:rsid w:val="008E63BE"/>
    <w:rsid w:val="00BA1869"/>
    <w:rsid w:val="00C35859"/>
    <w:rsid w:val="00C374EC"/>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831654"/>
  <w15:chartTrackingRefBased/>
  <w15:docId w15:val="{3B1F352D-0F78-4814-8F50-BACE360821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243995"/>
    <w:pPr>
      <w:spacing w:before="100" w:beforeAutospacing="1" w:after="100" w:afterAutospacing="1" w:line="240" w:lineRule="auto"/>
    </w:pPr>
    <w:rPr>
      <w:rFonts w:eastAsia="Times New Roman"/>
      <w:szCs w:val="24"/>
      <w:lang w:eastAsia="de-DE"/>
    </w:rPr>
  </w:style>
  <w:style w:type="character" w:styleId="Hervorhebung">
    <w:name w:val="Emphasis"/>
    <w:basedOn w:val="Absatz-Standardschriftart"/>
    <w:uiPriority w:val="20"/>
    <w:qFormat/>
    <w:rsid w:val="00243995"/>
    <w:rPr>
      <w:i/>
      <w:iCs/>
    </w:rPr>
  </w:style>
  <w:style w:type="paragraph" w:styleId="Endnotentext">
    <w:name w:val="endnote text"/>
    <w:basedOn w:val="Standard"/>
    <w:link w:val="EndnotentextZchn"/>
    <w:uiPriority w:val="99"/>
    <w:semiHidden/>
    <w:unhideWhenUsed/>
    <w:rsid w:val="00243995"/>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243995"/>
    <w:rPr>
      <w:rFonts w:ascii="Times New Roman" w:hAnsi="Times New Roman"/>
      <w:lang w:eastAsia="en-US"/>
    </w:rPr>
  </w:style>
  <w:style w:type="character" w:styleId="Endnotenzeichen">
    <w:name w:val="endnote reference"/>
    <w:basedOn w:val="Absatz-Standardschriftart"/>
    <w:uiPriority w:val="99"/>
    <w:semiHidden/>
    <w:unhideWhenUsed/>
    <w:rsid w:val="0024399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202592537">
      <w:bodyDiv w:val="1"/>
      <w:marLeft w:val="0"/>
      <w:marRight w:val="0"/>
      <w:marTop w:val="0"/>
      <w:marBottom w:val="0"/>
      <w:divBdr>
        <w:top w:val="none" w:sz="0" w:space="0" w:color="auto"/>
        <w:left w:val="none" w:sz="0" w:space="0" w:color="auto"/>
        <w:bottom w:val="none" w:sz="0" w:space="0" w:color="auto"/>
        <w:right w:val="none" w:sz="0" w:space="0" w:color="auto"/>
      </w:divBdr>
      <w:divsChild>
        <w:div w:id="1036660191">
          <w:marLeft w:val="0"/>
          <w:marRight w:val="0"/>
          <w:marTop w:val="0"/>
          <w:marBottom w:val="0"/>
          <w:divBdr>
            <w:top w:val="none" w:sz="0" w:space="0" w:color="auto"/>
            <w:left w:val="none" w:sz="0" w:space="0" w:color="auto"/>
            <w:bottom w:val="none" w:sz="0" w:space="0" w:color="auto"/>
            <w:right w:val="none" w:sz="0" w:space="0" w:color="auto"/>
          </w:divBdr>
        </w:div>
        <w:div w:id="1680496885">
          <w:marLeft w:val="0"/>
          <w:marRight w:val="0"/>
          <w:marTop w:val="0"/>
          <w:marBottom w:val="0"/>
          <w:divBdr>
            <w:top w:val="none" w:sz="0" w:space="0" w:color="auto"/>
            <w:left w:val="none" w:sz="0" w:space="0" w:color="auto"/>
            <w:bottom w:val="none" w:sz="0" w:space="0" w:color="auto"/>
            <w:right w:val="none" w:sz="0" w:space="0" w:color="auto"/>
          </w:divBdr>
        </w:div>
        <w:div w:id="1376930586">
          <w:marLeft w:val="0"/>
          <w:marRight w:val="0"/>
          <w:marTop w:val="0"/>
          <w:marBottom w:val="0"/>
          <w:divBdr>
            <w:top w:val="none" w:sz="0" w:space="0" w:color="auto"/>
            <w:left w:val="none" w:sz="0" w:space="0" w:color="auto"/>
            <w:bottom w:val="none" w:sz="0" w:space="0" w:color="auto"/>
            <w:right w:val="none" w:sz="0" w:space="0" w:color="auto"/>
          </w:divBdr>
        </w:div>
        <w:div w:id="1340620640">
          <w:marLeft w:val="0"/>
          <w:marRight w:val="0"/>
          <w:marTop w:val="0"/>
          <w:marBottom w:val="0"/>
          <w:divBdr>
            <w:top w:val="none" w:sz="0" w:space="0" w:color="auto"/>
            <w:left w:val="none" w:sz="0" w:space="0" w:color="auto"/>
            <w:bottom w:val="none" w:sz="0" w:space="0" w:color="auto"/>
            <w:right w:val="none" w:sz="0" w:space="0" w:color="auto"/>
          </w:divBdr>
        </w:div>
        <w:div w:id="1822384109">
          <w:marLeft w:val="0"/>
          <w:marRight w:val="0"/>
          <w:marTop w:val="0"/>
          <w:marBottom w:val="0"/>
          <w:divBdr>
            <w:top w:val="none" w:sz="0" w:space="0" w:color="auto"/>
            <w:left w:val="none" w:sz="0" w:space="0" w:color="auto"/>
            <w:bottom w:val="none" w:sz="0" w:space="0" w:color="auto"/>
            <w:right w:val="none" w:sz="0" w:space="0" w:color="auto"/>
          </w:divBdr>
        </w:div>
        <w:div w:id="552469650">
          <w:marLeft w:val="0"/>
          <w:marRight w:val="0"/>
          <w:marTop w:val="0"/>
          <w:marBottom w:val="0"/>
          <w:divBdr>
            <w:top w:val="none" w:sz="0" w:space="0" w:color="auto"/>
            <w:left w:val="none" w:sz="0" w:space="0" w:color="auto"/>
            <w:bottom w:val="none" w:sz="0" w:space="0" w:color="auto"/>
            <w:right w:val="none" w:sz="0" w:space="0" w:color="auto"/>
          </w:divBdr>
        </w:div>
        <w:div w:id="1704209543">
          <w:marLeft w:val="0"/>
          <w:marRight w:val="0"/>
          <w:marTop w:val="0"/>
          <w:marBottom w:val="0"/>
          <w:divBdr>
            <w:top w:val="none" w:sz="0" w:space="0" w:color="auto"/>
            <w:left w:val="none" w:sz="0" w:space="0" w:color="auto"/>
            <w:bottom w:val="none" w:sz="0" w:space="0" w:color="auto"/>
            <w:right w:val="none" w:sz="0" w:space="0" w:color="auto"/>
          </w:divBdr>
        </w:div>
        <w:div w:id="1206596469">
          <w:marLeft w:val="0"/>
          <w:marRight w:val="0"/>
          <w:marTop w:val="0"/>
          <w:marBottom w:val="0"/>
          <w:divBdr>
            <w:top w:val="none" w:sz="0" w:space="0" w:color="auto"/>
            <w:left w:val="none" w:sz="0" w:space="0" w:color="auto"/>
            <w:bottom w:val="none" w:sz="0" w:space="0" w:color="auto"/>
            <w:right w:val="none" w:sz="0" w:space="0" w:color="auto"/>
          </w:divBdr>
        </w:div>
        <w:div w:id="932278248">
          <w:marLeft w:val="0"/>
          <w:marRight w:val="0"/>
          <w:marTop w:val="0"/>
          <w:marBottom w:val="0"/>
          <w:divBdr>
            <w:top w:val="none" w:sz="0" w:space="0" w:color="auto"/>
            <w:left w:val="none" w:sz="0" w:space="0" w:color="auto"/>
            <w:bottom w:val="none" w:sz="0" w:space="0" w:color="auto"/>
            <w:right w:val="none" w:sz="0" w:space="0" w:color="auto"/>
          </w:divBdr>
        </w:div>
        <w:div w:id="953562799">
          <w:marLeft w:val="0"/>
          <w:marRight w:val="0"/>
          <w:marTop w:val="0"/>
          <w:marBottom w:val="0"/>
          <w:divBdr>
            <w:top w:val="none" w:sz="0" w:space="0" w:color="auto"/>
            <w:left w:val="none" w:sz="0" w:space="0" w:color="auto"/>
            <w:bottom w:val="none" w:sz="0" w:space="0" w:color="auto"/>
            <w:right w:val="none" w:sz="0" w:space="0" w:color="auto"/>
          </w:divBdr>
        </w:div>
        <w:div w:id="1656837998">
          <w:marLeft w:val="0"/>
          <w:marRight w:val="0"/>
          <w:marTop w:val="0"/>
          <w:marBottom w:val="0"/>
          <w:divBdr>
            <w:top w:val="none" w:sz="0" w:space="0" w:color="auto"/>
            <w:left w:val="none" w:sz="0" w:space="0" w:color="auto"/>
            <w:bottom w:val="none" w:sz="0" w:space="0" w:color="auto"/>
            <w:right w:val="none" w:sz="0" w:space="0" w:color="auto"/>
          </w:divBdr>
        </w:div>
        <w:div w:id="848913629">
          <w:marLeft w:val="0"/>
          <w:marRight w:val="0"/>
          <w:marTop w:val="0"/>
          <w:marBottom w:val="0"/>
          <w:divBdr>
            <w:top w:val="none" w:sz="0" w:space="0" w:color="auto"/>
            <w:left w:val="none" w:sz="0" w:space="0" w:color="auto"/>
            <w:bottom w:val="none" w:sz="0" w:space="0" w:color="auto"/>
            <w:right w:val="none" w:sz="0" w:space="0" w:color="auto"/>
          </w:divBdr>
        </w:div>
        <w:div w:id="435249076">
          <w:marLeft w:val="0"/>
          <w:marRight w:val="0"/>
          <w:marTop w:val="0"/>
          <w:marBottom w:val="0"/>
          <w:divBdr>
            <w:top w:val="none" w:sz="0" w:space="0" w:color="auto"/>
            <w:left w:val="none" w:sz="0" w:space="0" w:color="auto"/>
            <w:bottom w:val="none" w:sz="0" w:space="0" w:color="auto"/>
            <w:right w:val="none" w:sz="0" w:space="0" w:color="auto"/>
          </w:divBdr>
        </w:div>
        <w:div w:id="802891277">
          <w:marLeft w:val="0"/>
          <w:marRight w:val="0"/>
          <w:marTop w:val="0"/>
          <w:marBottom w:val="0"/>
          <w:divBdr>
            <w:top w:val="none" w:sz="0" w:space="0" w:color="auto"/>
            <w:left w:val="none" w:sz="0" w:space="0" w:color="auto"/>
            <w:bottom w:val="none" w:sz="0" w:space="0" w:color="auto"/>
            <w:right w:val="none" w:sz="0" w:space="0" w:color="auto"/>
          </w:divBdr>
        </w:div>
        <w:div w:id="1403019515">
          <w:marLeft w:val="0"/>
          <w:marRight w:val="0"/>
          <w:marTop w:val="0"/>
          <w:marBottom w:val="0"/>
          <w:divBdr>
            <w:top w:val="none" w:sz="0" w:space="0" w:color="auto"/>
            <w:left w:val="none" w:sz="0" w:space="0" w:color="auto"/>
            <w:bottom w:val="none" w:sz="0" w:space="0" w:color="auto"/>
            <w:right w:val="none" w:sz="0" w:space="0" w:color="auto"/>
          </w:divBdr>
        </w:div>
        <w:div w:id="733623005">
          <w:marLeft w:val="0"/>
          <w:marRight w:val="0"/>
          <w:marTop w:val="0"/>
          <w:marBottom w:val="0"/>
          <w:divBdr>
            <w:top w:val="none" w:sz="0" w:space="0" w:color="auto"/>
            <w:left w:val="none" w:sz="0" w:space="0" w:color="auto"/>
            <w:bottom w:val="none" w:sz="0" w:space="0" w:color="auto"/>
            <w:right w:val="none" w:sz="0" w:space="0" w:color="auto"/>
          </w:divBdr>
        </w:div>
        <w:div w:id="1432043546">
          <w:marLeft w:val="0"/>
          <w:marRight w:val="0"/>
          <w:marTop w:val="0"/>
          <w:marBottom w:val="0"/>
          <w:divBdr>
            <w:top w:val="none" w:sz="0" w:space="0" w:color="auto"/>
            <w:left w:val="none" w:sz="0" w:space="0" w:color="auto"/>
            <w:bottom w:val="none" w:sz="0" w:space="0" w:color="auto"/>
            <w:right w:val="none" w:sz="0" w:space="0" w:color="auto"/>
          </w:divBdr>
        </w:div>
        <w:div w:id="1140423200">
          <w:marLeft w:val="0"/>
          <w:marRight w:val="0"/>
          <w:marTop w:val="0"/>
          <w:marBottom w:val="0"/>
          <w:divBdr>
            <w:top w:val="none" w:sz="0" w:space="0" w:color="auto"/>
            <w:left w:val="none" w:sz="0" w:space="0" w:color="auto"/>
            <w:bottom w:val="none" w:sz="0" w:space="0" w:color="auto"/>
            <w:right w:val="none" w:sz="0" w:space="0" w:color="auto"/>
          </w:divBdr>
        </w:div>
        <w:div w:id="1175919011">
          <w:marLeft w:val="0"/>
          <w:marRight w:val="0"/>
          <w:marTop w:val="0"/>
          <w:marBottom w:val="0"/>
          <w:divBdr>
            <w:top w:val="none" w:sz="0" w:space="0" w:color="auto"/>
            <w:left w:val="none" w:sz="0" w:space="0" w:color="auto"/>
            <w:bottom w:val="none" w:sz="0" w:space="0" w:color="auto"/>
            <w:right w:val="none" w:sz="0" w:space="0" w:color="auto"/>
          </w:divBdr>
        </w:div>
        <w:div w:id="47264626">
          <w:marLeft w:val="0"/>
          <w:marRight w:val="0"/>
          <w:marTop w:val="0"/>
          <w:marBottom w:val="0"/>
          <w:divBdr>
            <w:top w:val="none" w:sz="0" w:space="0" w:color="auto"/>
            <w:left w:val="none" w:sz="0" w:space="0" w:color="auto"/>
            <w:bottom w:val="none" w:sz="0" w:space="0" w:color="auto"/>
            <w:right w:val="none" w:sz="0" w:space="0" w:color="auto"/>
          </w:divBdr>
        </w:div>
        <w:div w:id="1182208145">
          <w:marLeft w:val="0"/>
          <w:marRight w:val="0"/>
          <w:marTop w:val="0"/>
          <w:marBottom w:val="0"/>
          <w:divBdr>
            <w:top w:val="none" w:sz="0" w:space="0" w:color="auto"/>
            <w:left w:val="none" w:sz="0" w:space="0" w:color="auto"/>
            <w:bottom w:val="none" w:sz="0" w:space="0" w:color="auto"/>
            <w:right w:val="none" w:sz="0" w:space="0" w:color="auto"/>
          </w:divBdr>
        </w:div>
        <w:div w:id="628633204">
          <w:marLeft w:val="0"/>
          <w:marRight w:val="0"/>
          <w:marTop w:val="0"/>
          <w:marBottom w:val="0"/>
          <w:divBdr>
            <w:top w:val="none" w:sz="0" w:space="0" w:color="auto"/>
            <w:left w:val="none" w:sz="0" w:space="0" w:color="auto"/>
            <w:bottom w:val="none" w:sz="0" w:space="0" w:color="auto"/>
            <w:right w:val="none" w:sz="0" w:space="0" w:color="auto"/>
          </w:divBdr>
        </w:div>
        <w:div w:id="879780192">
          <w:marLeft w:val="0"/>
          <w:marRight w:val="0"/>
          <w:marTop w:val="0"/>
          <w:marBottom w:val="0"/>
          <w:divBdr>
            <w:top w:val="none" w:sz="0" w:space="0" w:color="auto"/>
            <w:left w:val="none" w:sz="0" w:space="0" w:color="auto"/>
            <w:bottom w:val="none" w:sz="0" w:space="0" w:color="auto"/>
            <w:right w:val="none" w:sz="0" w:space="0" w:color="auto"/>
          </w:divBdr>
        </w:div>
        <w:div w:id="902984065">
          <w:marLeft w:val="0"/>
          <w:marRight w:val="0"/>
          <w:marTop w:val="0"/>
          <w:marBottom w:val="0"/>
          <w:divBdr>
            <w:top w:val="none" w:sz="0" w:space="0" w:color="auto"/>
            <w:left w:val="none" w:sz="0" w:space="0" w:color="auto"/>
            <w:bottom w:val="none" w:sz="0" w:space="0" w:color="auto"/>
            <w:right w:val="none" w:sz="0" w:space="0" w:color="auto"/>
          </w:divBdr>
        </w:div>
        <w:div w:id="2048412699">
          <w:marLeft w:val="0"/>
          <w:marRight w:val="0"/>
          <w:marTop w:val="0"/>
          <w:marBottom w:val="0"/>
          <w:divBdr>
            <w:top w:val="none" w:sz="0" w:space="0" w:color="auto"/>
            <w:left w:val="none" w:sz="0" w:space="0" w:color="auto"/>
            <w:bottom w:val="none" w:sz="0" w:space="0" w:color="auto"/>
            <w:right w:val="none" w:sz="0" w:space="0" w:color="auto"/>
          </w:divBdr>
        </w:div>
        <w:div w:id="1197159631">
          <w:marLeft w:val="0"/>
          <w:marRight w:val="0"/>
          <w:marTop w:val="0"/>
          <w:marBottom w:val="0"/>
          <w:divBdr>
            <w:top w:val="none" w:sz="0" w:space="0" w:color="auto"/>
            <w:left w:val="none" w:sz="0" w:space="0" w:color="auto"/>
            <w:bottom w:val="none" w:sz="0" w:space="0" w:color="auto"/>
            <w:right w:val="none" w:sz="0" w:space="0" w:color="auto"/>
          </w:divBdr>
        </w:div>
        <w:div w:id="1913814631">
          <w:marLeft w:val="0"/>
          <w:marRight w:val="0"/>
          <w:marTop w:val="0"/>
          <w:marBottom w:val="0"/>
          <w:divBdr>
            <w:top w:val="none" w:sz="0" w:space="0" w:color="auto"/>
            <w:left w:val="none" w:sz="0" w:space="0" w:color="auto"/>
            <w:bottom w:val="none" w:sz="0" w:space="0" w:color="auto"/>
            <w:right w:val="none" w:sz="0" w:space="0" w:color="auto"/>
          </w:divBdr>
        </w:div>
        <w:div w:id="1645499652">
          <w:marLeft w:val="0"/>
          <w:marRight w:val="0"/>
          <w:marTop w:val="0"/>
          <w:marBottom w:val="0"/>
          <w:divBdr>
            <w:top w:val="none" w:sz="0" w:space="0" w:color="auto"/>
            <w:left w:val="none" w:sz="0" w:space="0" w:color="auto"/>
            <w:bottom w:val="none" w:sz="0" w:space="0" w:color="auto"/>
            <w:right w:val="none" w:sz="0" w:space="0" w:color="auto"/>
          </w:divBdr>
        </w:div>
        <w:div w:id="589243671">
          <w:marLeft w:val="0"/>
          <w:marRight w:val="0"/>
          <w:marTop w:val="0"/>
          <w:marBottom w:val="0"/>
          <w:divBdr>
            <w:top w:val="none" w:sz="0" w:space="0" w:color="auto"/>
            <w:left w:val="none" w:sz="0" w:space="0" w:color="auto"/>
            <w:bottom w:val="none" w:sz="0" w:space="0" w:color="auto"/>
            <w:right w:val="none" w:sz="0" w:space="0" w:color="auto"/>
          </w:divBdr>
        </w:div>
        <w:div w:id="2029747463">
          <w:marLeft w:val="0"/>
          <w:marRight w:val="0"/>
          <w:marTop w:val="0"/>
          <w:marBottom w:val="0"/>
          <w:divBdr>
            <w:top w:val="none" w:sz="0" w:space="0" w:color="auto"/>
            <w:left w:val="none" w:sz="0" w:space="0" w:color="auto"/>
            <w:bottom w:val="none" w:sz="0" w:space="0" w:color="auto"/>
            <w:right w:val="none" w:sz="0" w:space="0" w:color="auto"/>
          </w:divBdr>
        </w:div>
        <w:div w:id="844711377">
          <w:marLeft w:val="0"/>
          <w:marRight w:val="0"/>
          <w:marTop w:val="0"/>
          <w:marBottom w:val="0"/>
          <w:divBdr>
            <w:top w:val="none" w:sz="0" w:space="0" w:color="auto"/>
            <w:left w:val="none" w:sz="0" w:space="0" w:color="auto"/>
            <w:bottom w:val="none" w:sz="0" w:space="0" w:color="auto"/>
            <w:right w:val="none" w:sz="0" w:space="0" w:color="auto"/>
          </w:divBdr>
        </w:div>
        <w:div w:id="2035302488">
          <w:marLeft w:val="0"/>
          <w:marRight w:val="0"/>
          <w:marTop w:val="0"/>
          <w:marBottom w:val="0"/>
          <w:divBdr>
            <w:top w:val="none" w:sz="0" w:space="0" w:color="auto"/>
            <w:left w:val="none" w:sz="0" w:space="0" w:color="auto"/>
            <w:bottom w:val="none" w:sz="0" w:space="0" w:color="auto"/>
            <w:right w:val="none" w:sz="0" w:space="0" w:color="auto"/>
          </w:divBdr>
        </w:div>
        <w:div w:id="37779693">
          <w:marLeft w:val="0"/>
          <w:marRight w:val="0"/>
          <w:marTop w:val="0"/>
          <w:marBottom w:val="0"/>
          <w:divBdr>
            <w:top w:val="none" w:sz="0" w:space="0" w:color="auto"/>
            <w:left w:val="none" w:sz="0" w:space="0" w:color="auto"/>
            <w:bottom w:val="none" w:sz="0" w:space="0" w:color="auto"/>
            <w:right w:val="none" w:sz="0" w:space="0" w:color="auto"/>
          </w:divBdr>
        </w:div>
        <w:div w:id="1024552728">
          <w:marLeft w:val="0"/>
          <w:marRight w:val="0"/>
          <w:marTop w:val="0"/>
          <w:marBottom w:val="0"/>
          <w:divBdr>
            <w:top w:val="none" w:sz="0" w:space="0" w:color="auto"/>
            <w:left w:val="none" w:sz="0" w:space="0" w:color="auto"/>
            <w:bottom w:val="none" w:sz="0" w:space="0" w:color="auto"/>
            <w:right w:val="none" w:sz="0" w:space="0" w:color="auto"/>
          </w:divBdr>
        </w:div>
        <w:div w:id="391000588">
          <w:marLeft w:val="0"/>
          <w:marRight w:val="0"/>
          <w:marTop w:val="0"/>
          <w:marBottom w:val="0"/>
          <w:divBdr>
            <w:top w:val="none" w:sz="0" w:space="0" w:color="auto"/>
            <w:left w:val="none" w:sz="0" w:space="0" w:color="auto"/>
            <w:bottom w:val="none" w:sz="0" w:space="0" w:color="auto"/>
            <w:right w:val="none" w:sz="0" w:space="0" w:color="auto"/>
          </w:divBdr>
        </w:div>
        <w:div w:id="179515260">
          <w:marLeft w:val="0"/>
          <w:marRight w:val="0"/>
          <w:marTop w:val="0"/>
          <w:marBottom w:val="0"/>
          <w:divBdr>
            <w:top w:val="none" w:sz="0" w:space="0" w:color="auto"/>
            <w:left w:val="none" w:sz="0" w:space="0" w:color="auto"/>
            <w:bottom w:val="none" w:sz="0" w:space="0" w:color="auto"/>
            <w:right w:val="none" w:sz="0" w:space="0" w:color="auto"/>
          </w:divBdr>
        </w:div>
        <w:div w:id="1180241398">
          <w:marLeft w:val="0"/>
          <w:marRight w:val="0"/>
          <w:marTop w:val="0"/>
          <w:marBottom w:val="0"/>
          <w:divBdr>
            <w:top w:val="none" w:sz="0" w:space="0" w:color="auto"/>
            <w:left w:val="none" w:sz="0" w:space="0" w:color="auto"/>
            <w:bottom w:val="none" w:sz="0" w:space="0" w:color="auto"/>
            <w:right w:val="none" w:sz="0" w:space="0" w:color="auto"/>
          </w:divBdr>
        </w:div>
        <w:div w:id="741678725">
          <w:marLeft w:val="0"/>
          <w:marRight w:val="0"/>
          <w:marTop w:val="0"/>
          <w:marBottom w:val="0"/>
          <w:divBdr>
            <w:top w:val="none" w:sz="0" w:space="0" w:color="auto"/>
            <w:left w:val="none" w:sz="0" w:space="0" w:color="auto"/>
            <w:bottom w:val="none" w:sz="0" w:space="0" w:color="auto"/>
            <w:right w:val="none" w:sz="0" w:space="0" w:color="auto"/>
          </w:divBdr>
        </w:div>
        <w:div w:id="2007441415">
          <w:marLeft w:val="0"/>
          <w:marRight w:val="0"/>
          <w:marTop w:val="0"/>
          <w:marBottom w:val="0"/>
          <w:divBdr>
            <w:top w:val="none" w:sz="0" w:space="0" w:color="auto"/>
            <w:left w:val="none" w:sz="0" w:space="0" w:color="auto"/>
            <w:bottom w:val="none" w:sz="0" w:space="0" w:color="auto"/>
            <w:right w:val="none" w:sz="0" w:space="0" w:color="auto"/>
          </w:divBdr>
        </w:div>
        <w:div w:id="958873773">
          <w:marLeft w:val="0"/>
          <w:marRight w:val="0"/>
          <w:marTop w:val="0"/>
          <w:marBottom w:val="0"/>
          <w:divBdr>
            <w:top w:val="none" w:sz="0" w:space="0" w:color="auto"/>
            <w:left w:val="none" w:sz="0" w:space="0" w:color="auto"/>
            <w:bottom w:val="none" w:sz="0" w:space="0" w:color="auto"/>
            <w:right w:val="none" w:sz="0" w:space="0" w:color="auto"/>
          </w:divBdr>
        </w:div>
        <w:div w:id="1217280678">
          <w:marLeft w:val="0"/>
          <w:marRight w:val="0"/>
          <w:marTop w:val="0"/>
          <w:marBottom w:val="0"/>
          <w:divBdr>
            <w:top w:val="none" w:sz="0" w:space="0" w:color="auto"/>
            <w:left w:val="none" w:sz="0" w:space="0" w:color="auto"/>
            <w:bottom w:val="none" w:sz="0" w:space="0" w:color="auto"/>
            <w:right w:val="none" w:sz="0" w:space="0" w:color="auto"/>
          </w:divBdr>
        </w:div>
        <w:div w:id="53896676">
          <w:marLeft w:val="0"/>
          <w:marRight w:val="0"/>
          <w:marTop w:val="0"/>
          <w:marBottom w:val="0"/>
          <w:divBdr>
            <w:top w:val="none" w:sz="0" w:space="0" w:color="auto"/>
            <w:left w:val="none" w:sz="0" w:space="0" w:color="auto"/>
            <w:bottom w:val="none" w:sz="0" w:space="0" w:color="auto"/>
            <w:right w:val="none" w:sz="0" w:space="0" w:color="auto"/>
          </w:divBdr>
        </w:div>
        <w:div w:id="331492455">
          <w:marLeft w:val="0"/>
          <w:marRight w:val="0"/>
          <w:marTop w:val="0"/>
          <w:marBottom w:val="0"/>
          <w:divBdr>
            <w:top w:val="none" w:sz="0" w:space="0" w:color="auto"/>
            <w:left w:val="none" w:sz="0" w:space="0" w:color="auto"/>
            <w:bottom w:val="none" w:sz="0" w:space="0" w:color="auto"/>
            <w:right w:val="none" w:sz="0" w:space="0" w:color="auto"/>
          </w:divBdr>
        </w:div>
        <w:div w:id="169830566">
          <w:marLeft w:val="0"/>
          <w:marRight w:val="0"/>
          <w:marTop w:val="0"/>
          <w:marBottom w:val="0"/>
          <w:divBdr>
            <w:top w:val="none" w:sz="0" w:space="0" w:color="auto"/>
            <w:left w:val="none" w:sz="0" w:space="0" w:color="auto"/>
            <w:bottom w:val="none" w:sz="0" w:space="0" w:color="auto"/>
            <w:right w:val="none" w:sz="0" w:space="0" w:color="auto"/>
          </w:divBdr>
        </w:div>
        <w:div w:id="1224684784">
          <w:marLeft w:val="0"/>
          <w:marRight w:val="0"/>
          <w:marTop w:val="0"/>
          <w:marBottom w:val="0"/>
          <w:divBdr>
            <w:top w:val="none" w:sz="0" w:space="0" w:color="auto"/>
            <w:left w:val="none" w:sz="0" w:space="0" w:color="auto"/>
            <w:bottom w:val="none" w:sz="0" w:space="0" w:color="auto"/>
            <w:right w:val="none" w:sz="0" w:space="0" w:color="auto"/>
          </w:divBdr>
        </w:div>
        <w:div w:id="1973975225">
          <w:marLeft w:val="0"/>
          <w:marRight w:val="0"/>
          <w:marTop w:val="0"/>
          <w:marBottom w:val="0"/>
          <w:divBdr>
            <w:top w:val="none" w:sz="0" w:space="0" w:color="auto"/>
            <w:left w:val="none" w:sz="0" w:space="0" w:color="auto"/>
            <w:bottom w:val="none" w:sz="0" w:space="0" w:color="auto"/>
            <w:right w:val="none" w:sz="0" w:space="0" w:color="auto"/>
          </w:divBdr>
        </w:div>
        <w:div w:id="162859850">
          <w:marLeft w:val="0"/>
          <w:marRight w:val="0"/>
          <w:marTop w:val="0"/>
          <w:marBottom w:val="0"/>
          <w:divBdr>
            <w:top w:val="none" w:sz="0" w:space="0" w:color="auto"/>
            <w:left w:val="none" w:sz="0" w:space="0" w:color="auto"/>
            <w:bottom w:val="none" w:sz="0" w:space="0" w:color="auto"/>
            <w:right w:val="none" w:sz="0" w:space="0" w:color="auto"/>
          </w:divBdr>
        </w:div>
        <w:div w:id="542795036">
          <w:marLeft w:val="0"/>
          <w:marRight w:val="0"/>
          <w:marTop w:val="0"/>
          <w:marBottom w:val="0"/>
          <w:divBdr>
            <w:top w:val="none" w:sz="0" w:space="0" w:color="auto"/>
            <w:left w:val="none" w:sz="0" w:space="0" w:color="auto"/>
            <w:bottom w:val="none" w:sz="0" w:space="0" w:color="auto"/>
            <w:right w:val="none" w:sz="0" w:space="0" w:color="auto"/>
          </w:divBdr>
        </w:div>
        <w:div w:id="161354221">
          <w:marLeft w:val="0"/>
          <w:marRight w:val="0"/>
          <w:marTop w:val="0"/>
          <w:marBottom w:val="0"/>
          <w:divBdr>
            <w:top w:val="none" w:sz="0" w:space="0" w:color="auto"/>
            <w:left w:val="none" w:sz="0" w:space="0" w:color="auto"/>
            <w:bottom w:val="none" w:sz="0" w:space="0" w:color="auto"/>
            <w:right w:val="none" w:sz="0" w:space="0" w:color="auto"/>
          </w:divBdr>
        </w:div>
        <w:div w:id="832331377">
          <w:marLeft w:val="0"/>
          <w:marRight w:val="0"/>
          <w:marTop w:val="0"/>
          <w:marBottom w:val="0"/>
          <w:divBdr>
            <w:top w:val="none" w:sz="0" w:space="0" w:color="auto"/>
            <w:left w:val="none" w:sz="0" w:space="0" w:color="auto"/>
            <w:bottom w:val="none" w:sz="0" w:space="0" w:color="auto"/>
            <w:right w:val="none" w:sz="0" w:space="0" w:color="auto"/>
          </w:divBdr>
        </w:div>
        <w:div w:id="1079133546">
          <w:marLeft w:val="0"/>
          <w:marRight w:val="0"/>
          <w:marTop w:val="0"/>
          <w:marBottom w:val="0"/>
          <w:divBdr>
            <w:top w:val="none" w:sz="0" w:space="0" w:color="auto"/>
            <w:left w:val="none" w:sz="0" w:space="0" w:color="auto"/>
            <w:bottom w:val="none" w:sz="0" w:space="0" w:color="auto"/>
            <w:right w:val="none" w:sz="0" w:space="0" w:color="auto"/>
          </w:divBdr>
        </w:div>
        <w:div w:id="205457959">
          <w:marLeft w:val="0"/>
          <w:marRight w:val="0"/>
          <w:marTop w:val="0"/>
          <w:marBottom w:val="0"/>
          <w:divBdr>
            <w:top w:val="none" w:sz="0" w:space="0" w:color="auto"/>
            <w:left w:val="none" w:sz="0" w:space="0" w:color="auto"/>
            <w:bottom w:val="none" w:sz="0" w:space="0" w:color="auto"/>
            <w:right w:val="none" w:sz="0" w:space="0" w:color="auto"/>
          </w:divBdr>
        </w:div>
        <w:div w:id="187187642">
          <w:marLeft w:val="0"/>
          <w:marRight w:val="0"/>
          <w:marTop w:val="0"/>
          <w:marBottom w:val="0"/>
          <w:divBdr>
            <w:top w:val="none" w:sz="0" w:space="0" w:color="auto"/>
            <w:left w:val="none" w:sz="0" w:space="0" w:color="auto"/>
            <w:bottom w:val="none" w:sz="0" w:space="0" w:color="auto"/>
            <w:right w:val="none" w:sz="0" w:space="0" w:color="auto"/>
          </w:divBdr>
        </w:div>
        <w:div w:id="107161555">
          <w:marLeft w:val="0"/>
          <w:marRight w:val="0"/>
          <w:marTop w:val="0"/>
          <w:marBottom w:val="0"/>
          <w:divBdr>
            <w:top w:val="none" w:sz="0" w:space="0" w:color="auto"/>
            <w:left w:val="none" w:sz="0" w:space="0" w:color="auto"/>
            <w:bottom w:val="none" w:sz="0" w:space="0" w:color="auto"/>
            <w:right w:val="none" w:sz="0" w:space="0" w:color="auto"/>
          </w:divBdr>
        </w:div>
        <w:div w:id="1485395436">
          <w:marLeft w:val="0"/>
          <w:marRight w:val="0"/>
          <w:marTop w:val="0"/>
          <w:marBottom w:val="0"/>
          <w:divBdr>
            <w:top w:val="none" w:sz="0" w:space="0" w:color="auto"/>
            <w:left w:val="none" w:sz="0" w:space="0" w:color="auto"/>
            <w:bottom w:val="none" w:sz="0" w:space="0" w:color="auto"/>
            <w:right w:val="none" w:sz="0" w:space="0" w:color="auto"/>
          </w:divBdr>
        </w:div>
        <w:div w:id="1862937334">
          <w:marLeft w:val="0"/>
          <w:marRight w:val="0"/>
          <w:marTop w:val="0"/>
          <w:marBottom w:val="0"/>
          <w:divBdr>
            <w:top w:val="none" w:sz="0" w:space="0" w:color="auto"/>
            <w:left w:val="none" w:sz="0" w:space="0" w:color="auto"/>
            <w:bottom w:val="none" w:sz="0" w:space="0" w:color="auto"/>
            <w:right w:val="none" w:sz="0" w:space="0" w:color="auto"/>
          </w:divBdr>
        </w:div>
        <w:div w:id="7165104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laubensstimme.de/" TargetMode="Externa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webmaster@glaubensstimme.d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135F10-A748-47DA-9106-D65DB53686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Buecher2020.dotx</Template>
  <TotalTime>0</TotalTime>
  <Pages>43</Pages>
  <Words>20736</Words>
  <Characters>130641</Characters>
  <Application>Microsoft Office Word</Application>
  <DocSecurity>0</DocSecurity>
  <Lines>1088</Lines>
  <Paragraphs>302</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151075</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2020-10-24T07:48:00Z</dcterms:created>
  <dcterms:modified xsi:type="dcterms:W3CDTF">2020-10-31T21:22:00Z</dcterms:modified>
  <dc:title>Theologia Teütsch</dc:title>
  <dc:creator>Unbekannt</dc:creator>
  <dc:language>de</dc:language>
</cp:coreProperties>
</file>